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9A1C1" w14:textId="77777777" w:rsidR="00A636D1" w:rsidRPr="00A636D1" w:rsidRDefault="00A636D1" w:rsidP="00A636D1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6884B7F" wp14:editId="45C52612">
            <wp:extent cx="525145" cy="782320"/>
            <wp:effectExtent l="0" t="0" r="8255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145" cy="78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6F4AAC" w14:textId="77777777" w:rsidR="00A636D1" w:rsidRPr="00A636D1" w:rsidRDefault="00A636D1" w:rsidP="00A636D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636D1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РЕПУБЛИКА СРБИЈА</w:t>
      </w:r>
      <w:r w:rsidRPr="00A636D1">
        <w:rPr>
          <w:rFonts w:ascii="Times New Roman" w:eastAsia="Calibri" w:hAnsi="Times New Roman" w:cs="Times New Roman"/>
          <w:b/>
          <w:sz w:val="24"/>
          <w:szCs w:val="24"/>
          <w:lang w:val="ru-RU"/>
        </w:rPr>
        <w:br/>
        <w:t>В Л А Д А</w:t>
      </w:r>
    </w:p>
    <w:p w14:paraId="79B4C648" w14:textId="77777777" w:rsidR="005103D6" w:rsidRDefault="00A636D1" w:rsidP="00A636D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636D1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КАБИНЕТ МИНИСТРА </w:t>
      </w:r>
      <w:r w:rsidR="005103D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БЕЗ ПОРТФЕЉА </w:t>
      </w:r>
      <w:r w:rsidRPr="00A636D1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ЗАДУЖЕНОГ ЗА </w:t>
      </w:r>
    </w:p>
    <w:p w14:paraId="7E906EFD" w14:textId="2727BDFB" w:rsidR="00A636D1" w:rsidRDefault="00A636D1" w:rsidP="00A636D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636D1">
        <w:rPr>
          <w:rFonts w:ascii="Times New Roman" w:eastAsia="Calibri" w:hAnsi="Times New Roman" w:cs="Times New Roman"/>
          <w:b/>
          <w:sz w:val="24"/>
          <w:szCs w:val="24"/>
          <w:lang w:val="ru-RU"/>
        </w:rPr>
        <w:t>УНАПРЕЂЕЊЕ РАЗВОЈА НЕДОВОЉНО РАЗВИЈЕНИХ ОПШТИНА</w:t>
      </w:r>
    </w:p>
    <w:p w14:paraId="3AB0098B" w14:textId="4B7E2FA7" w:rsidR="005103D6" w:rsidRPr="00A636D1" w:rsidRDefault="005103D6" w:rsidP="00A63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НА ТЕРИТОРИЈИ РЕПУБЛИКЕ СРБИЈЕ</w:t>
      </w:r>
    </w:p>
    <w:p w14:paraId="05FEDD32" w14:textId="77777777" w:rsidR="00A636D1" w:rsidRPr="00A636D1" w:rsidRDefault="00A636D1" w:rsidP="00A636D1">
      <w:pPr>
        <w:spacing w:after="15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D786F41" w14:textId="77777777" w:rsidR="00A636D1" w:rsidRPr="00A636D1" w:rsidRDefault="00A636D1" w:rsidP="00A636D1">
      <w:pPr>
        <w:spacing w:after="0" w:line="276" w:lineRule="auto"/>
        <w:ind w:right="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050CAE9" w14:textId="77777777" w:rsidR="00A636D1" w:rsidRPr="00A636D1" w:rsidRDefault="00A636D1" w:rsidP="00A636D1">
      <w:pPr>
        <w:spacing w:after="0" w:line="276" w:lineRule="auto"/>
        <w:ind w:right="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850C43" w14:textId="77777777" w:rsidR="00A636D1" w:rsidRPr="00A636D1" w:rsidRDefault="00A636D1" w:rsidP="00A636D1">
      <w:pPr>
        <w:spacing w:after="0" w:line="276" w:lineRule="auto"/>
        <w:ind w:right="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36D1">
        <w:rPr>
          <w:rFonts w:ascii="Times New Roman" w:eastAsia="Times New Roman" w:hAnsi="Times New Roman" w:cs="Times New Roman"/>
          <w:b/>
          <w:sz w:val="24"/>
          <w:szCs w:val="24"/>
        </w:rPr>
        <w:t>ПРИЈАВА ПРОЈЕКТА</w:t>
      </w:r>
    </w:p>
    <w:p w14:paraId="40088A80" w14:textId="62DB639E" w:rsidR="00A636D1" w:rsidRPr="00A636D1" w:rsidRDefault="006C7D1F" w:rsidP="00A636D1">
      <w:pPr>
        <w:spacing w:after="0" w:line="276" w:lineRule="auto"/>
        <w:ind w:right="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Ф</w:t>
      </w:r>
      <w:r w:rsidR="00A92912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инансирање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мере подршке</w:t>
      </w:r>
    </w:p>
    <w:p w14:paraId="22B6350E" w14:textId="77777777" w:rsidR="00A636D1" w:rsidRPr="00A636D1" w:rsidRDefault="00A636D1" w:rsidP="00A636D1">
      <w:pPr>
        <w:spacing w:after="0" w:line="276" w:lineRule="auto"/>
        <w:ind w:right="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Grid1"/>
        <w:tblW w:w="9985" w:type="dxa"/>
        <w:tblInd w:w="0" w:type="dxa"/>
        <w:tblLook w:val="04A0" w:firstRow="1" w:lastRow="0" w:firstColumn="1" w:lastColumn="0" w:noHBand="0" w:noVBand="1"/>
      </w:tblPr>
      <w:tblGrid>
        <w:gridCol w:w="3127"/>
        <w:gridCol w:w="6858"/>
      </w:tblGrid>
      <w:tr w:rsidR="00E0555A" w:rsidRPr="00A636D1" w14:paraId="144E2E92" w14:textId="77777777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E2AC9" w14:textId="16CD0220" w:rsidR="00E0555A" w:rsidRPr="00A92912" w:rsidRDefault="00A92912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Подносилац захтева</w:t>
            </w:r>
          </w:p>
          <w:p w14:paraId="775C2C8B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5D44C" w14:textId="77777777" w:rsidR="00E0555A" w:rsidRPr="00A636D1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555A" w:rsidRPr="00A636D1" w14:paraId="0C5F2420" w14:textId="77777777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D4B0B" w14:textId="72E87365" w:rsidR="00E0555A" w:rsidRPr="00A92912" w:rsidRDefault="00A92912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лице</w:t>
            </w:r>
          </w:p>
          <w:p w14:paraId="14149AB9" w14:textId="16BE59CB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6D1">
              <w:rPr>
                <w:rFonts w:ascii="Times New Roman" w:hAnsi="Times New Roman"/>
                <w:sz w:val="24"/>
                <w:szCs w:val="24"/>
              </w:rPr>
              <w:t>(</w:t>
            </w:r>
            <w:r w:rsidR="00A92912">
              <w:rPr>
                <w:rFonts w:ascii="Times New Roman" w:hAnsi="Times New Roman"/>
                <w:sz w:val="24"/>
                <w:szCs w:val="24"/>
                <w:lang w:val="sr-Cyrl-RS"/>
              </w:rPr>
              <w:t>Председник</w:t>
            </w:r>
            <w:r w:rsidRPr="00A636D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758067BF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90199" w14:textId="77777777" w:rsidR="00E0555A" w:rsidRPr="00A636D1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555A" w:rsidRPr="00A636D1" w14:paraId="705010E5" w14:textId="77777777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9956D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36D1">
              <w:rPr>
                <w:rFonts w:ascii="Times New Roman" w:hAnsi="Times New Roman"/>
                <w:sz w:val="24"/>
                <w:szCs w:val="24"/>
                <w:lang w:val="ru-RU"/>
              </w:rPr>
              <w:t>Одговорно лице задужено за реализацију пројекта и контакт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63A1B" w14:textId="77777777" w:rsidR="00E0555A" w:rsidRPr="00A636D1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E0555A" w:rsidRPr="00A636D1" w14:paraId="7E033476" w14:textId="77777777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52165" w14:textId="04B4DE81" w:rsidR="00E0555A" w:rsidRPr="00A92912" w:rsidRDefault="00A92912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Адреса</w:t>
            </w:r>
          </w:p>
          <w:p w14:paraId="3BFEF170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1360C" w14:textId="77777777" w:rsidR="00E0555A" w:rsidRPr="00A636D1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555A" w:rsidRPr="00A636D1" w14:paraId="495ED5D8" w14:textId="77777777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0855B" w14:textId="5851EBCB" w:rsidR="00E0555A" w:rsidRPr="00A92912" w:rsidRDefault="00A92912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Контакт телефон</w:t>
            </w:r>
          </w:p>
          <w:p w14:paraId="1B08E2E1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49E04" w14:textId="77777777" w:rsidR="00E0555A" w:rsidRPr="00A636D1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555A" w:rsidRPr="00A636D1" w14:paraId="562A2EF4" w14:textId="77777777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EA9DE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6D1">
              <w:rPr>
                <w:rFonts w:ascii="Times New Roman" w:hAnsi="Times New Roman"/>
                <w:sz w:val="24"/>
                <w:szCs w:val="24"/>
              </w:rPr>
              <w:t>email</w:t>
            </w:r>
          </w:p>
          <w:p w14:paraId="3D0780CA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4A8BC" w14:textId="77777777" w:rsidR="00E0555A" w:rsidRPr="00A636D1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555A" w:rsidRPr="00A636D1" w14:paraId="596A6A0A" w14:textId="77777777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82DBE" w14:textId="01CBBFC2" w:rsidR="00E0555A" w:rsidRPr="00A92912" w:rsidRDefault="00A92912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Матични број</w:t>
            </w:r>
          </w:p>
          <w:p w14:paraId="70DFA976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51318" w14:textId="77777777" w:rsidR="00E0555A" w:rsidRPr="00A636D1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555A" w:rsidRPr="00A636D1" w14:paraId="7DC90A9F" w14:textId="77777777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2F82B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6D1">
              <w:rPr>
                <w:rFonts w:ascii="Times New Roman" w:hAnsi="Times New Roman"/>
                <w:sz w:val="24"/>
                <w:szCs w:val="24"/>
              </w:rPr>
              <w:t>ПИБ</w:t>
            </w:r>
          </w:p>
          <w:p w14:paraId="6FA77118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AA001" w14:textId="77777777" w:rsidR="00E0555A" w:rsidRPr="00A636D1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555A" w:rsidRPr="00A636D1" w14:paraId="25970EAA" w14:textId="77777777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961CF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36D1">
              <w:rPr>
                <w:rFonts w:ascii="Times New Roman" w:hAnsi="Times New Roman"/>
                <w:sz w:val="24"/>
                <w:szCs w:val="24"/>
                <w:lang w:val="ru-RU"/>
              </w:rPr>
              <w:t>Број текућег рачуна за наменски трансфер са позивом на број</w:t>
            </w:r>
          </w:p>
          <w:p w14:paraId="111A1958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B01F6" w14:textId="77777777" w:rsidR="00E0555A" w:rsidRPr="00A636D1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E0555A" w:rsidRPr="00A636D1" w14:paraId="486EDFA9" w14:textId="77777777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07F" w14:textId="144A61BE" w:rsidR="00E0555A" w:rsidRDefault="00A92912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Назив пројекта</w:t>
            </w:r>
          </w:p>
          <w:p w14:paraId="04948261" w14:textId="77777777" w:rsidR="00460078" w:rsidRPr="00A92912" w:rsidRDefault="00460078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F8EEF95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9D9A1" w14:textId="77777777" w:rsidR="00E0555A" w:rsidRPr="00A636D1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555A" w:rsidRPr="00A636D1" w14:paraId="71ADC4B7" w14:textId="77777777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73EFE" w14:textId="58B9F892" w:rsidR="00E0555A" w:rsidRPr="00A92912" w:rsidRDefault="00A92912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Опис пројекта</w:t>
            </w:r>
          </w:p>
          <w:p w14:paraId="3F8885FE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93471" w14:textId="77777777" w:rsidR="00E0555A" w:rsidRPr="00A636D1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555A" w:rsidRPr="00A636D1" w14:paraId="6B8C7245" w14:textId="77777777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08F73" w14:textId="475B67B3" w:rsidR="00E0555A" w:rsidRPr="00A92912" w:rsidRDefault="006C7D1F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Рок реализације мере подршке</w:t>
            </w:r>
          </w:p>
          <w:p w14:paraId="3D6C0911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4A64B" w14:textId="77777777" w:rsidR="00E0555A" w:rsidRPr="00A636D1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555A" w:rsidRPr="00A636D1" w14:paraId="26ABE6E3" w14:textId="77777777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827BC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36D1">
              <w:rPr>
                <w:rFonts w:ascii="Times New Roman" w:hAnsi="Times New Roman"/>
                <w:sz w:val="24"/>
                <w:szCs w:val="24"/>
                <w:lang w:val="ru-RU"/>
              </w:rPr>
              <w:t>Укупна вредност пројекта (са ПДВ)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950C1" w14:textId="77777777" w:rsidR="00E0555A" w:rsidRPr="00A636D1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E0555A" w:rsidRPr="00A636D1" w14:paraId="76770DA9" w14:textId="77777777" w:rsidTr="00305F9A">
        <w:trPr>
          <w:trHeight w:val="710"/>
        </w:trPr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5E6A8" w14:textId="7971C962" w:rsidR="00E0555A" w:rsidRPr="00A92912" w:rsidRDefault="00A92912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Достављени прилози</w:t>
            </w:r>
          </w:p>
          <w:p w14:paraId="6C7E6D75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93A04B5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1D38079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4914D" w14:textId="77777777" w:rsidR="00E0555A" w:rsidRPr="00A636D1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05412AA" w14:textId="77777777" w:rsidR="00A636D1" w:rsidRPr="00A636D1" w:rsidRDefault="00A636D1" w:rsidP="00A636D1">
      <w:pPr>
        <w:tabs>
          <w:tab w:val="left" w:pos="3293"/>
        </w:tabs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5CF0C7" w14:textId="104F6330" w:rsidR="00A636D1" w:rsidRPr="00A92912" w:rsidRDefault="00A636D1" w:rsidP="00A636D1">
      <w:pPr>
        <w:tabs>
          <w:tab w:val="left" w:pos="3293"/>
        </w:tabs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636D1">
        <w:rPr>
          <w:rFonts w:ascii="Times New Roman" w:eastAsia="Calibri" w:hAnsi="Times New Roman" w:cs="Times New Roman"/>
          <w:sz w:val="24"/>
          <w:szCs w:val="24"/>
        </w:rPr>
        <w:t>Д</w:t>
      </w:r>
      <w:r w:rsidR="00A92912">
        <w:rPr>
          <w:rFonts w:ascii="Times New Roman" w:eastAsia="Calibri" w:hAnsi="Times New Roman" w:cs="Times New Roman"/>
          <w:sz w:val="24"/>
          <w:szCs w:val="24"/>
          <w:lang w:val="sr-Cyrl-RS"/>
        </w:rPr>
        <w:t>атум</w:t>
      </w:r>
      <w:r w:rsidRPr="00A636D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</w:t>
      </w:r>
      <w:r w:rsidRPr="00A636D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                      </w:t>
      </w:r>
      <w:r w:rsidR="00582B1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                  </w:t>
      </w:r>
      <w:r w:rsidRPr="00A636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92912">
        <w:rPr>
          <w:rFonts w:ascii="Times New Roman" w:eastAsia="Calibri" w:hAnsi="Times New Roman" w:cs="Times New Roman"/>
          <w:sz w:val="24"/>
          <w:szCs w:val="24"/>
          <w:lang w:val="sr-Cyrl-RS"/>
        </w:rPr>
        <w:t>Председник општине</w:t>
      </w:r>
    </w:p>
    <w:p w14:paraId="3C8DE726" w14:textId="77777777" w:rsidR="00A636D1" w:rsidRPr="00A636D1" w:rsidRDefault="00A636D1" w:rsidP="00A636D1">
      <w:pPr>
        <w:tabs>
          <w:tab w:val="left" w:pos="3293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636D1">
        <w:rPr>
          <w:rFonts w:ascii="Times New Roman" w:eastAsia="Calibri" w:hAnsi="Times New Roman" w:cs="Times New Roman"/>
          <w:sz w:val="24"/>
          <w:szCs w:val="24"/>
        </w:rPr>
        <w:t xml:space="preserve">_______________                                                            </w:t>
      </w:r>
      <w:r w:rsidR="00582B1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                   </w:t>
      </w:r>
      <w:r w:rsidRPr="00A636D1">
        <w:rPr>
          <w:rFonts w:ascii="Times New Roman" w:eastAsia="Calibri" w:hAnsi="Times New Roman" w:cs="Times New Roman"/>
          <w:sz w:val="24"/>
          <w:szCs w:val="24"/>
        </w:rPr>
        <w:t xml:space="preserve">  ____________________</w:t>
      </w:r>
    </w:p>
    <w:p w14:paraId="2AE96304" w14:textId="77777777" w:rsidR="0036763A" w:rsidRPr="00C022EB" w:rsidRDefault="0036763A" w:rsidP="00C022EB">
      <w:pPr>
        <w:tabs>
          <w:tab w:val="left" w:pos="1656"/>
        </w:tabs>
      </w:pPr>
    </w:p>
    <w:sectPr w:rsidR="0036763A" w:rsidRPr="00C022EB" w:rsidSect="002801DA">
      <w:footerReference w:type="default" r:id="rId8"/>
      <w:foot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23960" w14:textId="77777777" w:rsidR="00DF6E70" w:rsidRDefault="00DF6E70" w:rsidP="00D35DA2">
      <w:pPr>
        <w:spacing w:after="0" w:line="240" w:lineRule="auto"/>
      </w:pPr>
      <w:r>
        <w:separator/>
      </w:r>
    </w:p>
  </w:endnote>
  <w:endnote w:type="continuationSeparator" w:id="0">
    <w:p w14:paraId="71A7BD96" w14:textId="77777777" w:rsidR="00DF6E70" w:rsidRDefault="00DF6E70" w:rsidP="00D35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507477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41F501" w14:textId="5EF3E2EC" w:rsidR="00D35DA2" w:rsidRDefault="00D35DA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6B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6B28BAD" w14:textId="77777777" w:rsidR="00D35DA2" w:rsidRDefault="00D35D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2FCCE" w14:textId="73D3BB84" w:rsidR="002801DA" w:rsidRDefault="002801DA">
    <w:pPr>
      <w:pStyle w:val="Footer"/>
      <w:jc w:val="right"/>
    </w:pPr>
  </w:p>
  <w:p w14:paraId="3CD829A9" w14:textId="77777777" w:rsidR="002801DA" w:rsidRDefault="002801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2B92F" w14:textId="77777777" w:rsidR="00DF6E70" w:rsidRDefault="00DF6E70" w:rsidP="00D35DA2">
      <w:pPr>
        <w:spacing w:after="0" w:line="240" w:lineRule="auto"/>
      </w:pPr>
      <w:r>
        <w:separator/>
      </w:r>
    </w:p>
  </w:footnote>
  <w:footnote w:type="continuationSeparator" w:id="0">
    <w:p w14:paraId="2279ACF7" w14:textId="77777777" w:rsidR="00DF6E70" w:rsidRDefault="00DF6E70" w:rsidP="00D35D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9F1"/>
    <w:rsid w:val="002801DA"/>
    <w:rsid w:val="00305F9A"/>
    <w:rsid w:val="0036763A"/>
    <w:rsid w:val="00386003"/>
    <w:rsid w:val="00460078"/>
    <w:rsid w:val="005103D6"/>
    <w:rsid w:val="00582B1B"/>
    <w:rsid w:val="005B5E47"/>
    <w:rsid w:val="005E07AD"/>
    <w:rsid w:val="0066636B"/>
    <w:rsid w:val="006C7D1F"/>
    <w:rsid w:val="007947E3"/>
    <w:rsid w:val="008912FB"/>
    <w:rsid w:val="008C6565"/>
    <w:rsid w:val="00A636D1"/>
    <w:rsid w:val="00A92912"/>
    <w:rsid w:val="00BC39F1"/>
    <w:rsid w:val="00C022EB"/>
    <w:rsid w:val="00D35DA2"/>
    <w:rsid w:val="00DF6E70"/>
    <w:rsid w:val="00E0555A"/>
    <w:rsid w:val="00FD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E23BA"/>
  <w15:chartTrackingRefBased/>
  <w15:docId w15:val="{1ADBA70E-9F30-4AD7-849B-2AA29A0BB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A636D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A63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5D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DA2"/>
  </w:style>
  <w:style w:type="paragraph" w:styleId="Footer">
    <w:name w:val="footer"/>
    <w:basedOn w:val="Normal"/>
    <w:link w:val="FooterChar"/>
    <w:uiPriority w:val="99"/>
    <w:unhideWhenUsed/>
    <w:rsid w:val="00D35D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DA2"/>
  </w:style>
  <w:style w:type="paragraph" w:styleId="BalloonText">
    <w:name w:val="Balloon Text"/>
    <w:basedOn w:val="Normal"/>
    <w:link w:val="BalloonTextChar"/>
    <w:uiPriority w:val="99"/>
    <w:semiHidden/>
    <w:unhideWhenUsed/>
    <w:rsid w:val="00FD6B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B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5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72938-ADB6-4410-9276-600F64389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Ivana Vojinović</cp:lastModifiedBy>
  <cp:revision>2</cp:revision>
  <cp:lastPrinted>2025-01-17T08:20:00Z</cp:lastPrinted>
  <dcterms:created xsi:type="dcterms:W3CDTF">2025-01-17T12:19:00Z</dcterms:created>
  <dcterms:modified xsi:type="dcterms:W3CDTF">2025-01-17T12:19:00Z</dcterms:modified>
</cp:coreProperties>
</file>