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14DBD1" w14:textId="77777777" w:rsidR="003777E0" w:rsidRPr="006030F7" w:rsidRDefault="003777E0" w:rsidP="001C5531">
      <w:pPr>
        <w:spacing w:after="0" w:line="240" w:lineRule="auto"/>
        <w:jc w:val="right"/>
        <w:outlineLvl w:val="0"/>
        <w:rPr>
          <w:rFonts w:ascii="Times New Roman" w:hAnsi="Times New Roman"/>
          <w:sz w:val="24"/>
          <w:szCs w:val="24"/>
          <w:lang w:val="sr-Cyrl-RS"/>
        </w:rPr>
      </w:pPr>
      <w:bookmarkStart w:id="0" w:name="_GoBack"/>
      <w:bookmarkEnd w:id="0"/>
    </w:p>
    <w:p w14:paraId="0C5FAAE1" w14:textId="0C0CF3D9" w:rsidR="0015025F" w:rsidRDefault="009A5C02" w:rsidP="00F23546">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На основу члана 26. Закона о одликовањима Републике Србије (</w:t>
      </w:r>
      <w:r w:rsidR="00F23546">
        <w:rPr>
          <w:rFonts w:ascii="Times New Roman" w:hAnsi="Times New Roman" w:cs="Times New Roman"/>
          <w:sz w:val="24"/>
          <w:szCs w:val="24"/>
          <w:lang w:val="sr-Cyrl-RS"/>
        </w:rPr>
        <w:t>„</w:t>
      </w:r>
      <w:r w:rsidRPr="006030F7">
        <w:rPr>
          <w:rFonts w:ascii="Times New Roman" w:hAnsi="Times New Roman" w:cs="Times New Roman"/>
          <w:sz w:val="24"/>
          <w:szCs w:val="24"/>
        </w:rPr>
        <w:t>Службени гласник РС</w:t>
      </w:r>
      <w:r w:rsidR="0015025F">
        <w:rPr>
          <w:rFonts w:ascii="Times New Roman" w:hAnsi="Times New Roman" w:cs="Times New Roman"/>
          <w:sz w:val="24"/>
          <w:szCs w:val="24"/>
        </w:rPr>
        <w:t>”</w:t>
      </w:r>
      <w:r w:rsidRPr="006030F7">
        <w:rPr>
          <w:rFonts w:ascii="Times New Roman" w:hAnsi="Times New Roman" w:cs="Times New Roman"/>
          <w:sz w:val="24"/>
          <w:szCs w:val="24"/>
        </w:rPr>
        <w:t xml:space="preserve">, бр. 88/09 и 36/10) и члана 42. став 1. Закона о Влади </w:t>
      </w:r>
      <w:r w:rsidRPr="009A5C02">
        <w:rPr>
          <w:rFonts w:ascii="Times New Roman" w:hAnsi="Times New Roman" w:cs="Times New Roman"/>
          <w:sz w:val="24"/>
          <w:szCs w:val="24"/>
        </w:rPr>
        <w:t>(„Службени гласник РС”, бр. 55/05, 71/05 – исправка, 101/07, 65/08, 16/11, 68/12 – УС, 72/12, 7/14 – УС, 44/14 и 30/18 – др. закон),</w:t>
      </w:r>
    </w:p>
    <w:p w14:paraId="67F37C3C" w14:textId="77777777" w:rsidR="009A5C02" w:rsidRPr="006030F7" w:rsidRDefault="009A5C02" w:rsidP="00F23546">
      <w:pPr>
        <w:spacing w:after="0" w:line="240" w:lineRule="auto"/>
        <w:ind w:firstLine="720"/>
        <w:jc w:val="both"/>
        <w:rPr>
          <w:rFonts w:ascii="Times New Roman" w:hAnsi="Times New Roman" w:cs="Times New Roman"/>
          <w:sz w:val="24"/>
          <w:szCs w:val="24"/>
        </w:rPr>
      </w:pPr>
    </w:p>
    <w:p w14:paraId="2184407A" w14:textId="4D2B4125" w:rsidR="00DF2C5F" w:rsidRDefault="009A5C02" w:rsidP="008C6BAD">
      <w:pPr>
        <w:spacing w:after="0" w:line="240" w:lineRule="auto"/>
        <w:ind w:firstLine="720"/>
        <w:rPr>
          <w:rFonts w:ascii="Times New Roman" w:hAnsi="Times New Roman" w:cs="Times New Roman"/>
          <w:sz w:val="24"/>
          <w:szCs w:val="24"/>
        </w:rPr>
      </w:pPr>
      <w:r w:rsidRPr="006030F7">
        <w:rPr>
          <w:rFonts w:ascii="Times New Roman" w:hAnsi="Times New Roman" w:cs="Times New Roman"/>
          <w:sz w:val="24"/>
          <w:szCs w:val="24"/>
        </w:rPr>
        <w:t>Влада доноси</w:t>
      </w:r>
    </w:p>
    <w:p w14:paraId="0F6F0641" w14:textId="314FAEFA" w:rsidR="0015025F" w:rsidRDefault="0015025F" w:rsidP="008C6BAD">
      <w:pPr>
        <w:spacing w:after="0" w:line="240" w:lineRule="auto"/>
        <w:ind w:firstLine="720"/>
        <w:rPr>
          <w:rFonts w:ascii="Times New Roman" w:hAnsi="Times New Roman" w:cs="Times New Roman"/>
          <w:sz w:val="24"/>
          <w:szCs w:val="24"/>
        </w:rPr>
      </w:pPr>
    </w:p>
    <w:p w14:paraId="58F86B9C" w14:textId="77777777" w:rsidR="0015025F" w:rsidRPr="006030F7" w:rsidRDefault="0015025F" w:rsidP="008C6BAD">
      <w:pPr>
        <w:spacing w:after="0" w:line="240" w:lineRule="auto"/>
        <w:ind w:firstLine="720"/>
        <w:rPr>
          <w:rFonts w:ascii="Times New Roman" w:hAnsi="Times New Roman" w:cs="Times New Roman"/>
          <w:sz w:val="24"/>
          <w:szCs w:val="24"/>
        </w:rPr>
      </w:pPr>
    </w:p>
    <w:p w14:paraId="69AA3B6B" w14:textId="77777777" w:rsidR="00DF2C5F" w:rsidRDefault="009A5C02" w:rsidP="001C5531">
      <w:pPr>
        <w:spacing w:after="0" w:line="240" w:lineRule="auto"/>
        <w:jc w:val="center"/>
        <w:rPr>
          <w:rFonts w:ascii="Times New Roman" w:hAnsi="Times New Roman" w:cs="Times New Roman"/>
          <w:b/>
          <w:bCs/>
          <w:sz w:val="24"/>
          <w:szCs w:val="24"/>
        </w:rPr>
      </w:pPr>
      <w:r w:rsidRPr="00721B76">
        <w:rPr>
          <w:rFonts w:ascii="Times New Roman" w:hAnsi="Times New Roman" w:cs="Times New Roman"/>
          <w:b/>
          <w:bCs/>
          <w:sz w:val="24"/>
          <w:szCs w:val="24"/>
        </w:rPr>
        <w:t xml:space="preserve">УРЕДБУ </w:t>
      </w:r>
      <w:r w:rsidRPr="00721B76">
        <w:rPr>
          <w:rFonts w:ascii="Times New Roman" w:hAnsi="Times New Roman" w:cs="Times New Roman"/>
          <w:b/>
          <w:bCs/>
          <w:sz w:val="24"/>
          <w:szCs w:val="24"/>
        </w:rPr>
        <w:br/>
        <w:t xml:space="preserve"> О СТАТУТИМА ОРДЕНА И МЕДАЉА </w:t>
      </w:r>
    </w:p>
    <w:p w14:paraId="2D4B4BA7" w14:textId="77777777" w:rsidR="004554D1" w:rsidRPr="00721B76" w:rsidRDefault="004554D1" w:rsidP="001C5531">
      <w:pPr>
        <w:spacing w:after="0" w:line="240" w:lineRule="auto"/>
        <w:jc w:val="center"/>
        <w:rPr>
          <w:rFonts w:ascii="Times New Roman" w:hAnsi="Times New Roman" w:cs="Times New Roman"/>
          <w:b/>
          <w:bCs/>
          <w:sz w:val="24"/>
          <w:szCs w:val="24"/>
        </w:rPr>
      </w:pPr>
    </w:p>
    <w:p w14:paraId="3FC10017" w14:textId="45C61ABA" w:rsidR="000241D1" w:rsidRPr="004554D1" w:rsidRDefault="00F23546" w:rsidP="00F23546">
      <w:pPr>
        <w:pStyle w:val="ListParagraph"/>
        <w:spacing w:after="0" w:line="240" w:lineRule="auto"/>
        <w:ind w:left="1800"/>
        <w:rPr>
          <w:rFonts w:ascii="Times New Roman" w:hAnsi="Times New Roman" w:cs="Times New Roman"/>
          <w:b/>
          <w:bCs/>
          <w:sz w:val="24"/>
          <w:szCs w:val="24"/>
        </w:rPr>
      </w:pPr>
      <w:r>
        <w:rPr>
          <w:rFonts w:ascii="Times New Roman" w:hAnsi="Times New Roman" w:cs="Times New Roman"/>
          <w:b/>
          <w:bCs/>
          <w:sz w:val="24"/>
          <w:szCs w:val="24"/>
          <w:lang w:val="sr-Latn-RS"/>
        </w:rPr>
        <w:t xml:space="preserve">                       I. </w:t>
      </w:r>
      <w:r w:rsidRPr="001C5531">
        <w:rPr>
          <w:rFonts w:ascii="Times New Roman" w:hAnsi="Times New Roman" w:cs="Times New Roman"/>
          <w:b/>
          <w:bCs/>
          <w:sz w:val="24"/>
          <w:szCs w:val="24"/>
        </w:rPr>
        <w:t>УВОДНА ОДРЕДБА</w:t>
      </w:r>
    </w:p>
    <w:p w14:paraId="40B9FF7A" w14:textId="238F5FBE" w:rsidR="00DF2C5F" w:rsidRPr="00721B76" w:rsidRDefault="009A5C02" w:rsidP="001C5531">
      <w:pPr>
        <w:spacing w:after="0" w:line="240" w:lineRule="auto"/>
        <w:jc w:val="center"/>
        <w:rPr>
          <w:rFonts w:ascii="Times New Roman" w:hAnsi="Times New Roman" w:cs="Times New Roman"/>
          <w:b/>
          <w:bCs/>
          <w:sz w:val="24"/>
          <w:szCs w:val="24"/>
        </w:rPr>
      </w:pPr>
      <w:r w:rsidRPr="00721B76">
        <w:rPr>
          <w:rFonts w:ascii="Times New Roman" w:hAnsi="Times New Roman" w:cs="Times New Roman"/>
          <w:b/>
          <w:bCs/>
          <w:sz w:val="24"/>
          <w:szCs w:val="24"/>
        </w:rPr>
        <w:t xml:space="preserve">Члан 1. </w:t>
      </w:r>
    </w:p>
    <w:p w14:paraId="3A8AB234" w14:textId="4E3A099B" w:rsidR="00DF2C5F" w:rsidRDefault="009A5C02" w:rsidP="00F23546">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Овом уредбом ближе се прописују статути ордена и медаља </w:t>
      </w:r>
      <w:r w:rsidR="000241D1">
        <w:rPr>
          <w:rFonts w:ascii="Times New Roman" w:hAnsi="Times New Roman" w:cs="Times New Roman"/>
          <w:sz w:val="24"/>
          <w:szCs w:val="24"/>
          <w:lang w:val="sr-Cyrl-RS"/>
        </w:rPr>
        <w:t xml:space="preserve">и начин израде одликовања </w:t>
      </w:r>
      <w:r w:rsidR="000241D1" w:rsidRPr="006030F7">
        <w:rPr>
          <w:rFonts w:ascii="Times New Roman" w:hAnsi="Times New Roman" w:cs="Times New Roman"/>
          <w:sz w:val="24"/>
          <w:szCs w:val="24"/>
        </w:rPr>
        <w:t>Републике С</w:t>
      </w:r>
      <w:r w:rsidR="000241D1">
        <w:rPr>
          <w:rFonts w:ascii="Times New Roman" w:hAnsi="Times New Roman" w:cs="Times New Roman"/>
          <w:sz w:val="24"/>
          <w:szCs w:val="24"/>
          <w:lang w:val="sr-Cyrl-RS"/>
        </w:rPr>
        <w:t>рбије</w:t>
      </w:r>
      <w:r w:rsidRPr="006030F7">
        <w:rPr>
          <w:rFonts w:ascii="Times New Roman" w:hAnsi="Times New Roman" w:cs="Times New Roman"/>
          <w:sz w:val="24"/>
          <w:szCs w:val="24"/>
        </w:rPr>
        <w:t>.</w:t>
      </w:r>
    </w:p>
    <w:p w14:paraId="46EA4371" w14:textId="77777777" w:rsidR="001C5531" w:rsidRPr="006030F7" w:rsidRDefault="001C5531" w:rsidP="001C5531">
      <w:pPr>
        <w:spacing w:after="0" w:line="240" w:lineRule="auto"/>
        <w:rPr>
          <w:rFonts w:ascii="Times New Roman" w:hAnsi="Times New Roman" w:cs="Times New Roman"/>
          <w:sz w:val="24"/>
          <w:szCs w:val="24"/>
        </w:rPr>
      </w:pPr>
    </w:p>
    <w:p w14:paraId="75E34848" w14:textId="77777777" w:rsidR="00DF2C5F" w:rsidRPr="00721B76" w:rsidRDefault="009A5C02" w:rsidP="001C5531">
      <w:pPr>
        <w:spacing w:after="0" w:line="240" w:lineRule="auto"/>
        <w:jc w:val="center"/>
        <w:rPr>
          <w:rFonts w:ascii="Times New Roman" w:hAnsi="Times New Roman" w:cs="Times New Roman"/>
          <w:b/>
          <w:bCs/>
          <w:sz w:val="24"/>
          <w:szCs w:val="24"/>
        </w:rPr>
      </w:pPr>
      <w:r w:rsidRPr="00721B76">
        <w:rPr>
          <w:rFonts w:ascii="Times New Roman" w:hAnsi="Times New Roman" w:cs="Times New Roman"/>
          <w:b/>
          <w:bCs/>
          <w:sz w:val="24"/>
          <w:szCs w:val="24"/>
        </w:rPr>
        <w:t xml:space="preserve"> II. СТАТУТИ ОРДЕНА </w:t>
      </w:r>
    </w:p>
    <w:p w14:paraId="2B58F8BB" w14:textId="77777777" w:rsidR="00DF2C5F" w:rsidRPr="00721B76" w:rsidRDefault="009A5C02" w:rsidP="001C5531">
      <w:pPr>
        <w:spacing w:after="0" w:line="240" w:lineRule="auto"/>
        <w:jc w:val="center"/>
        <w:rPr>
          <w:rFonts w:ascii="Times New Roman" w:hAnsi="Times New Roman" w:cs="Times New Roman"/>
          <w:b/>
          <w:bCs/>
          <w:sz w:val="24"/>
          <w:szCs w:val="24"/>
        </w:rPr>
      </w:pPr>
      <w:r w:rsidRPr="00721B76">
        <w:rPr>
          <w:rFonts w:ascii="Times New Roman" w:hAnsi="Times New Roman" w:cs="Times New Roman"/>
          <w:b/>
          <w:bCs/>
          <w:sz w:val="24"/>
          <w:szCs w:val="24"/>
        </w:rPr>
        <w:t xml:space="preserve"> 1. Статути Ордена Републике Србије </w:t>
      </w:r>
    </w:p>
    <w:p w14:paraId="0F4ADA1B" w14:textId="77777777" w:rsidR="00DF2C5F" w:rsidRPr="00721B76" w:rsidRDefault="009A5C02" w:rsidP="001C5531">
      <w:pPr>
        <w:spacing w:after="0" w:line="240" w:lineRule="auto"/>
        <w:jc w:val="center"/>
        <w:rPr>
          <w:rFonts w:ascii="Times New Roman" w:hAnsi="Times New Roman" w:cs="Times New Roman"/>
          <w:b/>
          <w:bCs/>
          <w:sz w:val="24"/>
          <w:szCs w:val="24"/>
        </w:rPr>
      </w:pPr>
      <w:r w:rsidRPr="00721B76">
        <w:rPr>
          <w:rFonts w:ascii="Times New Roman" w:hAnsi="Times New Roman" w:cs="Times New Roman"/>
          <w:b/>
          <w:bCs/>
          <w:sz w:val="24"/>
          <w:szCs w:val="24"/>
        </w:rPr>
        <w:t xml:space="preserve"> Статут Ордена Републике Србије првог степена </w:t>
      </w:r>
    </w:p>
    <w:p w14:paraId="459DEBD1" w14:textId="77777777" w:rsidR="00DF2C5F" w:rsidRPr="00721B76" w:rsidRDefault="009A5C02" w:rsidP="001C5531">
      <w:pPr>
        <w:spacing w:after="0" w:line="240" w:lineRule="auto"/>
        <w:jc w:val="center"/>
        <w:rPr>
          <w:rFonts w:ascii="Times New Roman" w:hAnsi="Times New Roman" w:cs="Times New Roman"/>
          <w:b/>
          <w:bCs/>
          <w:sz w:val="24"/>
          <w:szCs w:val="24"/>
        </w:rPr>
      </w:pPr>
      <w:r w:rsidRPr="00721B76">
        <w:rPr>
          <w:rFonts w:ascii="Times New Roman" w:hAnsi="Times New Roman" w:cs="Times New Roman"/>
          <w:b/>
          <w:bCs/>
          <w:sz w:val="24"/>
          <w:szCs w:val="24"/>
        </w:rPr>
        <w:t xml:space="preserve"> Члан 2. </w:t>
      </w:r>
    </w:p>
    <w:p w14:paraId="566C78A2" w14:textId="2E7D70ED" w:rsidR="00DF2C5F" w:rsidRPr="006030F7" w:rsidRDefault="009A5C02" w:rsidP="001C5531">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Орден Републике Србије првог степена састоји се од звезде, велике огрлице и орденског знака.</w:t>
      </w:r>
    </w:p>
    <w:p w14:paraId="1A5CB22D" w14:textId="7A08E25D" w:rsidR="00DF2C5F" w:rsidRPr="006030F7" w:rsidRDefault="009A5C02" w:rsidP="001C5531">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Подлога звезде састоји се од осам бисерних и осам канелираних сребрних зрака, пречника 9</w:t>
      </w:r>
      <w:r w:rsidR="006030F7">
        <w:rPr>
          <w:rFonts w:ascii="Times New Roman" w:hAnsi="Times New Roman" w:cs="Times New Roman"/>
          <w:sz w:val="24"/>
          <w:szCs w:val="24"/>
          <w:lang w:val="sr-Cyrl-RS"/>
        </w:rPr>
        <w:t>4</w:t>
      </w:r>
      <w:r w:rsidRPr="006030F7">
        <w:rPr>
          <w:rFonts w:ascii="Times New Roman" w:hAnsi="Times New Roman" w:cs="Times New Roman"/>
          <w:sz w:val="24"/>
          <w:szCs w:val="24"/>
        </w:rPr>
        <w:t xml:space="preserve"> </w:t>
      </w:r>
      <w:r w:rsidR="006030F7">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на којој се налази </w:t>
      </w:r>
      <w:r w:rsidR="006030F7">
        <w:rPr>
          <w:rFonts w:ascii="Times New Roman" w:hAnsi="Times New Roman" w:cs="Times New Roman"/>
          <w:sz w:val="24"/>
          <w:szCs w:val="24"/>
          <w:lang w:val="sr-Cyrl-RS"/>
        </w:rPr>
        <w:t>позлаћени</w:t>
      </w:r>
      <w:r w:rsidRPr="006030F7">
        <w:rPr>
          <w:rFonts w:ascii="Times New Roman" w:hAnsi="Times New Roman" w:cs="Times New Roman"/>
          <w:sz w:val="24"/>
          <w:szCs w:val="24"/>
        </w:rPr>
        <w:t xml:space="preserve"> крст</w:t>
      </w:r>
      <w:r w:rsidR="006030F7">
        <w:rPr>
          <w:rFonts w:ascii="Times New Roman" w:hAnsi="Times New Roman" w:cs="Times New Roman"/>
          <w:sz w:val="24"/>
          <w:szCs w:val="24"/>
          <w:lang w:val="sr-Cyrl-RS"/>
        </w:rPr>
        <w:t xml:space="preserve"> димензија 70</w:t>
      </w:r>
      <w:r w:rsidR="006030F7">
        <w:rPr>
          <w:rFonts w:ascii="Times New Roman" w:hAnsi="Times New Roman" w:cs="Times New Roman"/>
          <w:sz w:val="24"/>
          <w:szCs w:val="24"/>
        </w:rPr>
        <w:t>x70</w:t>
      </w:r>
      <w:r w:rsidR="006030F7">
        <w:rPr>
          <w:rFonts w:ascii="Times New Roman" w:hAnsi="Times New Roman" w:cs="Times New Roman"/>
          <w:sz w:val="24"/>
          <w:szCs w:val="24"/>
          <w:lang w:val="sr-Cyrl-RS"/>
        </w:rPr>
        <w:t xml:space="preserve"> мм</w:t>
      </w:r>
      <w:r w:rsidRPr="006030F7">
        <w:rPr>
          <w:rFonts w:ascii="Times New Roman" w:hAnsi="Times New Roman" w:cs="Times New Roman"/>
          <w:sz w:val="24"/>
          <w:szCs w:val="24"/>
        </w:rPr>
        <w:t xml:space="preserve">, чији су кракови зарезани у виду упадног тупог угла, те тако образују осам испадних углова, на врховима којих је по једна куглица. Кракови крста су од природног црвеног емајла, а ивице су обрубљене природним плавим емајлом. Око плавог емајла на краковима крста налази се по једна </w:t>
      </w:r>
      <w:r w:rsidR="006030F7">
        <w:rPr>
          <w:rFonts w:ascii="Times New Roman" w:hAnsi="Times New Roman" w:cs="Times New Roman"/>
          <w:sz w:val="24"/>
          <w:szCs w:val="24"/>
          <w:lang w:val="sr-Cyrl-RS"/>
        </w:rPr>
        <w:t>позлаћена</w:t>
      </w:r>
      <w:r w:rsidRPr="006030F7">
        <w:rPr>
          <w:rFonts w:ascii="Times New Roman" w:hAnsi="Times New Roman" w:cs="Times New Roman"/>
          <w:sz w:val="24"/>
          <w:szCs w:val="24"/>
        </w:rPr>
        <w:t xml:space="preserve"> пруга. </w:t>
      </w:r>
    </w:p>
    <w:p w14:paraId="712C1B39" w14:textId="1CF17F78" w:rsidR="00DF2C5F" w:rsidRPr="006030F7" w:rsidRDefault="009A5C02" w:rsidP="001C5531">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У средини крста налази се округли медаљон пречника 2</w:t>
      </w:r>
      <w:r w:rsidR="006030F7">
        <w:rPr>
          <w:rFonts w:ascii="Times New Roman" w:hAnsi="Times New Roman" w:cs="Times New Roman"/>
          <w:sz w:val="24"/>
          <w:szCs w:val="24"/>
          <w:lang w:val="sr-Cyrl-RS"/>
        </w:rPr>
        <w:t>6</w:t>
      </w:r>
      <w:r w:rsidRPr="006030F7">
        <w:rPr>
          <w:rFonts w:ascii="Times New Roman" w:hAnsi="Times New Roman" w:cs="Times New Roman"/>
          <w:sz w:val="24"/>
          <w:szCs w:val="24"/>
        </w:rPr>
        <w:t xml:space="preserve"> </w:t>
      </w:r>
      <w:r w:rsidR="006030F7">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на коме је </w:t>
      </w:r>
      <w:r w:rsidR="006030F7">
        <w:rPr>
          <w:rFonts w:ascii="Times New Roman" w:hAnsi="Times New Roman" w:cs="Times New Roman"/>
          <w:sz w:val="24"/>
          <w:szCs w:val="24"/>
          <w:lang w:val="sr-Cyrl-RS"/>
        </w:rPr>
        <w:t>позлаћени</w:t>
      </w:r>
      <w:r w:rsidRPr="006030F7">
        <w:rPr>
          <w:rFonts w:ascii="Times New Roman" w:hAnsi="Times New Roman" w:cs="Times New Roman"/>
          <w:sz w:val="24"/>
          <w:szCs w:val="24"/>
        </w:rPr>
        <w:t xml:space="preserve"> Велики грб Републике Србије на златном пољу; око медаљона је круг емајлиран природним белим емајлом, оивичен </w:t>
      </w:r>
      <w:r w:rsidR="006030F7">
        <w:rPr>
          <w:rFonts w:ascii="Times New Roman" w:hAnsi="Times New Roman" w:cs="Times New Roman"/>
          <w:sz w:val="24"/>
          <w:szCs w:val="24"/>
          <w:lang w:val="sr-Cyrl-RS"/>
        </w:rPr>
        <w:t>позлаћеном</w:t>
      </w:r>
      <w:r w:rsidRPr="006030F7">
        <w:rPr>
          <w:rFonts w:ascii="Times New Roman" w:hAnsi="Times New Roman" w:cs="Times New Roman"/>
          <w:sz w:val="24"/>
          <w:szCs w:val="24"/>
        </w:rPr>
        <w:t xml:space="preserve"> пругом, пречника 3</w:t>
      </w:r>
      <w:r w:rsidR="006030F7">
        <w:rPr>
          <w:rFonts w:ascii="Times New Roman" w:hAnsi="Times New Roman" w:cs="Times New Roman"/>
          <w:sz w:val="24"/>
          <w:szCs w:val="24"/>
          <w:lang w:val="sr-Cyrl-RS"/>
        </w:rPr>
        <w:t>2,50</w:t>
      </w:r>
      <w:r w:rsidRPr="006030F7">
        <w:rPr>
          <w:rFonts w:ascii="Times New Roman" w:hAnsi="Times New Roman" w:cs="Times New Roman"/>
          <w:sz w:val="24"/>
          <w:szCs w:val="24"/>
        </w:rPr>
        <w:t xml:space="preserve"> </w:t>
      </w:r>
      <w:r w:rsidR="006030F7">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w:t>
      </w:r>
    </w:p>
    <w:p w14:paraId="441D405C" w14:textId="1D4ADDB1" w:rsidR="00DF2C5F" w:rsidRPr="006030F7" w:rsidRDefault="009A5C02" w:rsidP="001C5531">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Велика огрлица израђена је од сребра, а састоји се од 18 чланака. Централни чланак налази се на средини огрлице, облика елипсе, димензија 5</w:t>
      </w:r>
      <w:r w:rsidR="006030F7">
        <w:rPr>
          <w:rFonts w:ascii="Times New Roman" w:hAnsi="Times New Roman" w:cs="Times New Roman"/>
          <w:sz w:val="24"/>
          <w:szCs w:val="24"/>
          <w:lang w:val="sr-Cyrl-RS"/>
        </w:rPr>
        <w:t>3</w:t>
      </w:r>
      <w:r w:rsidRPr="006030F7">
        <w:rPr>
          <w:rFonts w:ascii="Times New Roman" w:hAnsi="Times New Roman" w:cs="Times New Roman"/>
          <w:sz w:val="24"/>
          <w:szCs w:val="24"/>
        </w:rPr>
        <w:t xml:space="preserve"> x </w:t>
      </w:r>
      <w:r w:rsidR="006030F7">
        <w:rPr>
          <w:rFonts w:ascii="Times New Roman" w:hAnsi="Times New Roman" w:cs="Times New Roman"/>
          <w:sz w:val="24"/>
          <w:szCs w:val="24"/>
          <w:lang w:val="sr-Cyrl-RS"/>
        </w:rPr>
        <w:t>40</w:t>
      </w:r>
      <w:r w:rsidRPr="006030F7">
        <w:rPr>
          <w:rFonts w:ascii="Times New Roman" w:hAnsi="Times New Roman" w:cs="Times New Roman"/>
          <w:sz w:val="24"/>
          <w:szCs w:val="24"/>
        </w:rPr>
        <w:t xml:space="preserve"> </w:t>
      </w:r>
      <w:r w:rsidR="006030F7">
        <w:rPr>
          <w:rFonts w:ascii="Times New Roman" w:hAnsi="Times New Roman" w:cs="Times New Roman"/>
          <w:sz w:val="24"/>
          <w:szCs w:val="24"/>
          <w:lang w:val="sr-Cyrl-RS"/>
        </w:rPr>
        <w:t>мм</w:t>
      </w:r>
      <w:r w:rsidRPr="006030F7">
        <w:rPr>
          <w:rFonts w:ascii="Times New Roman" w:hAnsi="Times New Roman" w:cs="Times New Roman"/>
          <w:sz w:val="24"/>
          <w:szCs w:val="24"/>
        </w:rPr>
        <w:t>. Чланци су квадратни, димензије 3</w:t>
      </w:r>
      <w:r w:rsidR="006030F7">
        <w:rPr>
          <w:rFonts w:ascii="Times New Roman" w:hAnsi="Times New Roman" w:cs="Times New Roman"/>
          <w:sz w:val="24"/>
          <w:szCs w:val="24"/>
          <w:lang w:val="sr-Cyrl-RS"/>
        </w:rPr>
        <w:t>7</w:t>
      </w:r>
      <w:r w:rsidRPr="006030F7">
        <w:rPr>
          <w:rFonts w:ascii="Times New Roman" w:hAnsi="Times New Roman" w:cs="Times New Roman"/>
          <w:sz w:val="24"/>
          <w:szCs w:val="24"/>
        </w:rPr>
        <w:t xml:space="preserve"> x 3</w:t>
      </w:r>
      <w:r w:rsidR="006030F7">
        <w:rPr>
          <w:rFonts w:ascii="Times New Roman" w:hAnsi="Times New Roman" w:cs="Times New Roman"/>
          <w:sz w:val="24"/>
          <w:szCs w:val="24"/>
          <w:lang w:val="sr-Cyrl-RS"/>
        </w:rPr>
        <w:t>7</w:t>
      </w:r>
      <w:r w:rsidRPr="006030F7">
        <w:rPr>
          <w:rFonts w:ascii="Times New Roman" w:hAnsi="Times New Roman" w:cs="Times New Roman"/>
          <w:sz w:val="24"/>
          <w:szCs w:val="24"/>
        </w:rPr>
        <w:t xml:space="preserve"> </w:t>
      </w:r>
      <w:r w:rsidR="006030F7">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На централном чланку је, на </w:t>
      </w:r>
      <w:r w:rsidR="006030F7">
        <w:rPr>
          <w:rFonts w:ascii="Times New Roman" w:hAnsi="Times New Roman" w:cs="Times New Roman"/>
          <w:sz w:val="24"/>
          <w:szCs w:val="24"/>
          <w:lang w:val="sr-Cyrl-RS"/>
        </w:rPr>
        <w:t>позлаћеном</w:t>
      </w:r>
      <w:r w:rsidRPr="006030F7">
        <w:rPr>
          <w:rFonts w:ascii="Times New Roman" w:hAnsi="Times New Roman" w:cs="Times New Roman"/>
          <w:sz w:val="24"/>
          <w:szCs w:val="24"/>
        </w:rPr>
        <w:t xml:space="preserve"> пољу, српски хералдички штит, оивичен венцем</w:t>
      </w:r>
      <w:r w:rsidR="00815377">
        <w:rPr>
          <w:rFonts w:ascii="Times New Roman" w:hAnsi="Times New Roman" w:cs="Times New Roman"/>
          <w:sz w:val="24"/>
          <w:szCs w:val="24"/>
          <w:lang w:val="sr-Cyrl-RS"/>
        </w:rPr>
        <w:t xml:space="preserve"> са маслиновим и храстовим листовима</w:t>
      </w:r>
      <w:r w:rsidRPr="006030F7">
        <w:rPr>
          <w:rFonts w:ascii="Times New Roman" w:hAnsi="Times New Roman" w:cs="Times New Roman"/>
          <w:sz w:val="24"/>
          <w:szCs w:val="24"/>
        </w:rPr>
        <w:t xml:space="preserve">, а на осталим чланцима су наизменично поређана по три мотива из Студеничке камене пластике и са Полилеја из Маркове цркве, и то: стилизовани крст, двоглави бели орао и </w:t>
      </w:r>
      <w:r w:rsidR="00815377">
        <w:rPr>
          <w:rFonts w:ascii="Times New Roman" w:hAnsi="Times New Roman" w:cs="Times New Roman"/>
          <w:sz w:val="24"/>
          <w:szCs w:val="24"/>
          <w:lang w:val="sr-Cyrl-RS"/>
        </w:rPr>
        <w:t>развијен акантусов лист</w:t>
      </w:r>
      <w:r w:rsidRPr="006030F7">
        <w:rPr>
          <w:rFonts w:ascii="Times New Roman" w:hAnsi="Times New Roman" w:cs="Times New Roman"/>
          <w:sz w:val="24"/>
          <w:szCs w:val="24"/>
        </w:rPr>
        <w:t>, од којих је бели орао на пољу емајлираном природним црвеним емајлом. Између чланака налазе се орнаменталне сребрне спојнице 3</w:t>
      </w:r>
      <w:r w:rsidR="00815377">
        <w:rPr>
          <w:rFonts w:ascii="Times New Roman" w:hAnsi="Times New Roman" w:cs="Times New Roman"/>
          <w:sz w:val="24"/>
          <w:szCs w:val="24"/>
          <w:lang w:val="sr-Cyrl-RS"/>
        </w:rPr>
        <w:t>3,50</w:t>
      </w:r>
      <w:r w:rsidRPr="006030F7">
        <w:rPr>
          <w:rFonts w:ascii="Times New Roman" w:hAnsi="Times New Roman" w:cs="Times New Roman"/>
          <w:sz w:val="24"/>
          <w:szCs w:val="24"/>
        </w:rPr>
        <w:t xml:space="preserve"> x 2</w:t>
      </w:r>
      <w:r w:rsidR="00247A53">
        <w:rPr>
          <w:rFonts w:ascii="Times New Roman" w:hAnsi="Times New Roman" w:cs="Times New Roman"/>
          <w:sz w:val="24"/>
          <w:szCs w:val="24"/>
          <w:lang w:val="sr-Cyrl-RS"/>
        </w:rPr>
        <w:t>5</w:t>
      </w:r>
      <w:r w:rsidRPr="006030F7">
        <w:rPr>
          <w:rFonts w:ascii="Times New Roman" w:hAnsi="Times New Roman" w:cs="Times New Roman"/>
          <w:sz w:val="24"/>
          <w:szCs w:val="24"/>
        </w:rPr>
        <w:t xml:space="preserve"> </w:t>
      </w:r>
      <w:r w:rsidR="00247A53">
        <w:rPr>
          <w:rFonts w:ascii="Times New Roman" w:hAnsi="Times New Roman" w:cs="Times New Roman"/>
          <w:sz w:val="24"/>
          <w:szCs w:val="24"/>
          <w:lang w:val="sr-Cyrl-RS"/>
        </w:rPr>
        <w:t xml:space="preserve">мм и 33,50 </w:t>
      </w:r>
      <w:r w:rsidR="00247A53" w:rsidRPr="006030F7">
        <w:rPr>
          <w:rFonts w:ascii="Times New Roman" w:hAnsi="Times New Roman" w:cs="Times New Roman"/>
          <w:sz w:val="24"/>
          <w:szCs w:val="24"/>
        </w:rPr>
        <w:t>x</w:t>
      </w:r>
      <w:r w:rsidR="00247A53">
        <w:rPr>
          <w:rFonts w:ascii="Times New Roman" w:hAnsi="Times New Roman" w:cs="Times New Roman"/>
          <w:sz w:val="24"/>
          <w:szCs w:val="24"/>
          <w:lang w:val="sr-Cyrl-RS"/>
        </w:rPr>
        <w:t xml:space="preserve"> 15мм</w:t>
      </w:r>
      <w:r w:rsidRPr="006030F7">
        <w:rPr>
          <w:rFonts w:ascii="Times New Roman" w:hAnsi="Times New Roman" w:cs="Times New Roman"/>
          <w:sz w:val="24"/>
          <w:szCs w:val="24"/>
        </w:rPr>
        <w:t xml:space="preserve">. </w:t>
      </w:r>
    </w:p>
    <w:p w14:paraId="313ADD91" w14:textId="70FDFECA" w:rsidR="00DF2C5F" w:rsidRPr="006030F7" w:rsidRDefault="009A5C02" w:rsidP="001C5531">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На централни чланак копчом је повезан Орденски знак</w:t>
      </w:r>
      <w:r w:rsidR="00247A53">
        <w:rPr>
          <w:rFonts w:ascii="Times New Roman" w:hAnsi="Times New Roman" w:cs="Times New Roman"/>
          <w:sz w:val="24"/>
          <w:szCs w:val="24"/>
          <w:lang w:val="sr-Cyrl-RS"/>
        </w:rPr>
        <w:t xml:space="preserve"> димензија 75</w:t>
      </w:r>
      <w:r w:rsidR="00247A53" w:rsidRPr="006030F7">
        <w:rPr>
          <w:rFonts w:ascii="Times New Roman" w:hAnsi="Times New Roman" w:cs="Times New Roman"/>
          <w:sz w:val="24"/>
          <w:szCs w:val="24"/>
        </w:rPr>
        <w:t xml:space="preserve"> x </w:t>
      </w:r>
      <w:r w:rsidR="00247A53">
        <w:rPr>
          <w:rFonts w:ascii="Times New Roman" w:hAnsi="Times New Roman" w:cs="Times New Roman"/>
          <w:sz w:val="24"/>
          <w:szCs w:val="24"/>
          <w:lang w:val="sr-Cyrl-RS"/>
        </w:rPr>
        <w:t>70</w:t>
      </w:r>
      <w:r w:rsidR="00247A53" w:rsidRPr="006030F7">
        <w:rPr>
          <w:rFonts w:ascii="Times New Roman" w:hAnsi="Times New Roman" w:cs="Times New Roman"/>
          <w:sz w:val="24"/>
          <w:szCs w:val="24"/>
        </w:rPr>
        <w:t xml:space="preserve"> </w:t>
      </w:r>
      <w:r w:rsidR="00247A53">
        <w:rPr>
          <w:rFonts w:ascii="Times New Roman" w:hAnsi="Times New Roman" w:cs="Times New Roman"/>
          <w:sz w:val="24"/>
          <w:szCs w:val="24"/>
          <w:lang w:val="sr-Cyrl-RS"/>
        </w:rPr>
        <w:t>мм</w:t>
      </w:r>
      <w:r w:rsidRPr="006030F7">
        <w:rPr>
          <w:rFonts w:ascii="Times New Roman" w:hAnsi="Times New Roman" w:cs="Times New Roman"/>
          <w:sz w:val="24"/>
          <w:szCs w:val="24"/>
        </w:rPr>
        <w:t>, који је по композицији исти као орнамент који се налази на звезди ордена.</w:t>
      </w:r>
    </w:p>
    <w:p w14:paraId="3A52DCD7" w14:textId="6090C2FF" w:rsidR="00DF2C5F" w:rsidRPr="006030F7" w:rsidRDefault="009A5C02" w:rsidP="001C5531">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Врпца - заменица израђена је од светлоплаве моариране свиле ширине 36 </w:t>
      </w:r>
      <w:r w:rsidR="004D0E68">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На средини врпце налази се једна усправна пруга беле боје. </w:t>
      </w:r>
    </w:p>
    <w:p w14:paraId="17EF03CB" w14:textId="4D4521C1" w:rsidR="00DF2C5F" w:rsidRDefault="009A5C02" w:rsidP="001C5531">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Звезда Ордена Републике Србије носи се на левој страни груди, а велика огрлица носи се око врата, тако да орденски знак, који је на њој окачен, виси на средини груди.</w:t>
      </w:r>
    </w:p>
    <w:p w14:paraId="702CBA09" w14:textId="7EE9CBB3" w:rsidR="0015025F" w:rsidRDefault="0015025F" w:rsidP="001C5531">
      <w:pPr>
        <w:spacing w:after="0" w:line="240" w:lineRule="auto"/>
        <w:ind w:firstLine="720"/>
        <w:jc w:val="both"/>
        <w:rPr>
          <w:rFonts w:ascii="Times New Roman" w:hAnsi="Times New Roman" w:cs="Times New Roman"/>
          <w:sz w:val="24"/>
          <w:szCs w:val="24"/>
        </w:rPr>
      </w:pPr>
    </w:p>
    <w:p w14:paraId="6A388989" w14:textId="1601422F" w:rsidR="0015025F" w:rsidRDefault="0015025F" w:rsidP="001C5531">
      <w:pPr>
        <w:spacing w:after="0" w:line="240" w:lineRule="auto"/>
        <w:ind w:firstLine="720"/>
        <w:jc w:val="both"/>
        <w:rPr>
          <w:rFonts w:ascii="Times New Roman" w:hAnsi="Times New Roman" w:cs="Times New Roman"/>
          <w:sz w:val="24"/>
          <w:szCs w:val="24"/>
        </w:rPr>
      </w:pPr>
    </w:p>
    <w:p w14:paraId="4954D0C0" w14:textId="77777777" w:rsidR="0015025F" w:rsidRDefault="0015025F" w:rsidP="001C5531">
      <w:pPr>
        <w:spacing w:after="0" w:line="240" w:lineRule="auto"/>
        <w:ind w:firstLine="720"/>
        <w:jc w:val="both"/>
        <w:rPr>
          <w:rFonts w:ascii="Times New Roman" w:hAnsi="Times New Roman" w:cs="Times New Roman"/>
          <w:sz w:val="24"/>
          <w:szCs w:val="24"/>
        </w:rPr>
      </w:pPr>
    </w:p>
    <w:p w14:paraId="013E26AC" w14:textId="77777777" w:rsidR="001C5531" w:rsidRPr="006030F7" w:rsidRDefault="001C5531" w:rsidP="001C5531">
      <w:pPr>
        <w:spacing w:after="0" w:line="240" w:lineRule="auto"/>
        <w:ind w:firstLine="720"/>
        <w:jc w:val="both"/>
        <w:rPr>
          <w:rFonts w:ascii="Times New Roman" w:hAnsi="Times New Roman" w:cs="Times New Roman"/>
          <w:sz w:val="24"/>
          <w:szCs w:val="24"/>
        </w:rPr>
      </w:pPr>
    </w:p>
    <w:p w14:paraId="47713480" w14:textId="77777777" w:rsidR="00DF2C5F" w:rsidRPr="00721B76" w:rsidRDefault="009A5C02" w:rsidP="001C5531">
      <w:pPr>
        <w:spacing w:after="0" w:line="240" w:lineRule="auto"/>
        <w:jc w:val="center"/>
        <w:rPr>
          <w:rFonts w:ascii="Times New Roman" w:hAnsi="Times New Roman" w:cs="Times New Roman"/>
          <w:b/>
          <w:bCs/>
          <w:sz w:val="24"/>
          <w:szCs w:val="24"/>
        </w:rPr>
      </w:pPr>
      <w:r w:rsidRPr="00721B76">
        <w:rPr>
          <w:rFonts w:ascii="Times New Roman" w:hAnsi="Times New Roman" w:cs="Times New Roman"/>
          <w:b/>
          <w:bCs/>
          <w:sz w:val="24"/>
          <w:szCs w:val="24"/>
        </w:rPr>
        <w:lastRenderedPageBreak/>
        <w:t xml:space="preserve"> Статут Ордена Републике Србије другог степена </w:t>
      </w:r>
    </w:p>
    <w:p w14:paraId="5CF7DD5A" w14:textId="77777777" w:rsidR="00DF2C5F" w:rsidRPr="00721B76" w:rsidRDefault="009A5C02" w:rsidP="001C5531">
      <w:pPr>
        <w:spacing w:after="0" w:line="240" w:lineRule="auto"/>
        <w:jc w:val="center"/>
        <w:rPr>
          <w:rFonts w:ascii="Times New Roman" w:hAnsi="Times New Roman" w:cs="Times New Roman"/>
          <w:b/>
          <w:bCs/>
          <w:sz w:val="24"/>
          <w:szCs w:val="24"/>
        </w:rPr>
      </w:pPr>
      <w:r w:rsidRPr="00721B76">
        <w:rPr>
          <w:rFonts w:ascii="Times New Roman" w:hAnsi="Times New Roman" w:cs="Times New Roman"/>
          <w:b/>
          <w:bCs/>
          <w:sz w:val="24"/>
          <w:szCs w:val="24"/>
        </w:rPr>
        <w:t xml:space="preserve"> Члан 3. </w:t>
      </w:r>
    </w:p>
    <w:p w14:paraId="2BF3B125" w14:textId="3998BCA2" w:rsidR="00DF2C5F" w:rsidRPr="006030F7" w:rsidRDefault="009A5C02" w:rsidP="001C5531">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Орден Републике Србије другог степена састоји се од звезде, ленте и орденског знака.</w:t>
      </w:r>
    </w:p>
    <w:p w14:paraId="3EDF9E0D" w14:textId="20B9CC55" w:rsidR="00DF2C5F" w:rsidRPr="006030F7" w:rsidRDefault="009A5C02" w:rsidP="001C5531">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Звезда и орденски знак су истоветни са звездом и орденским знаком Републике Србије првог степена.</w:t>
      </w:r>
    </w:p>
    <w:p w14:paraId="23BF28C0" w14:textId="092CD52E" w:rsidR="00DF2C5F" w:rsidRPr="006030F7" w:rsidRDefault="009A5C02" w:rsidP="001C5531">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Лента ордена израђена је од светлоплаве моариране свиле ширине 100 </w:t>
      </w:r>
      <w:r w:rsidR="004D0E68">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Крајеви ленте завршавају се машном на којој се налази орденски знак. </w:t>
      </w:r>
    </w:p>
    <w:p w14:paraId="778B00EC" w14:textId="5CD126B0" w:rsidR="00DF2C5F" w:rsidRPr="006030F7" w:rsidRDefault="009A5C02" w:rsidP="001C5531">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На средини врпце налазе се две усправне пруге беле боје. </w:t>
      </w:r>
    </w:p>
    <w:p w14:paraId="2AAF6043" w14:textId="0A6B6D79" w:rsidR="00DF2C5F" w:rsidRDefault="009A5C02" w:rsidP="001C5531">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Звезда Ордена Републике Србије носи се на левој страни груди, а лента преко груди - са десног рамена ка левом боку.</w:t>
      </w:r>
    </w:p>
    <w:p w14:paraId="661221FC" w14:textId="77777777" w:rsidR="001C5531" w:rsidRPr="006030F7" w:rsidRDefault="001C5531" w:rsidP="001C5531">
      <w:pPr>
        <w:spacing w:after="0" w:line="240" w:lineRule="auto"/>
        <w:ind w:firstLine="720"/>
        <w:jc w:val="both"/>
        <w:rPr>
          <w:rFonts w:ascii="Times New Roman" w:hAnsi="Times New Roman" w:cs="Times New Roman"/>
          <w:sz w:val="24"/>
          <w:szCs w:val="24"/>
        </w:rPr>
      </w:pPr>
    </w:p>
    <w:p w14:paraId="250CAE01" w14:textId="77777777" w:rsidR="00DF2C5F" w:rsidRPr="00721B76" w:rsidRDefault="009A5C02" w:rsidP="001C5531">
      <w:pPr>
        <w:spacing w:after="0" w:line="240" w:lineRule="auto"/>
        <w:jc w:val="center"/>
        <w:rPr>
          <w:rFonts w:ascii="Times New Roman" w:hAnsi="Times New Roman" w:cs="Times New Roman"/>
          <w:b/>
          <w:bCs/>
          <w:sz w:val="24"/>
          <w:szCs w:val="24"/>
        </w:rPr>
      </w:pPr>
      <w:r w:rsidRPr="00721B76">
        <w:rPr>
          <w:rFonts w:ascii="Times New Roman" w:hAnsi="Times New Roman" w:cs="Times New Roman"/>
          <w:b/>
          <w:bCs/>
          <w:sz w:val="24"/>
          <w:szCs w:val="24"/>
        </w:rPr>
        <w:t xml:space="preserve"> 2. Статути Ордена српске заставе </w:t>
      </w:r>
    </w:p>
    <w:p w14:paraId="727C10A9" w14:textId="77777777" w:rsidR="00DF2C5F" w:rsidRPr="00721B76" w:rsidRDefault="009A5C02" w:rsidP="001C5531">
      <w:pPr>
        <w:spacing w:after="0" w:line="240" w:lineRule="auto"/>
        <w:jc w:val="center"/>
        <w:rPr>
          <w:rFonts w:ascii="Times New Roman" w:hAnsi="Times New Roman" w:cs="Times New Roman"/>
          <w:b/>
          <w:bCs/>
          <w:sz w:val="24"/>
          <w:szCs w:val="24"/>
        </w:rPr>
      </w:pPr>
      <w:r w:rsidRPr="00721B76">
        <w:rPr>
          <w:rFonts w:ascii="Times New Roman" w:hAnsi="Times New Roman" w:cs="Times New Roman"/>
          <w:b/>
          <w:bCs/>
          <w:sz w:val="24"/>
          <w:szCs w:val="24"/>
        </w:rPr>
        <w:t xml:space="preserve"> Статут Ордена српске заставе првог степена </w:t>
      </w:r>
    </w:p>
    <w:p w14:paraId="1C981B5B" w14:textId="77777777" w:rsidR="00DF2C5F" w:rsidRPr="00721B76" w:rsidRDefault="009A5C02" w:rsidP="001C5531">
      <w:pPr>
        <w:spacing w:after="0" w:line="240" w:lineRule="auto"/>
        <w:jc w:val="center"/>
        <w:rPr>
          <w:rFonts w:ascii="Times New Roman" w:hAnsi="Times New Roman" w:cs="Times New Roman"/>
          <w:b/>
          <w:bCs/>
          <w:sz w:val="24"/>
          <w:szCs w:val="24"/>
        </w:rPr>
      </w:pPr>
      <w:r w:rsidRPr="00721B76">
        <w:rPr>
          <w:rFonts w:ascii="Times New Roman" w:hAnsi="Times New Roman" w:cs="Times New Roman"/>
          <w:b/>
          <w:bCs/>
          <w:sz w:val="24"/>
          <w:szCs w:val="24"/>
        </w:rPr>
        <w:t xml:space="preserve"> Члан 4. </w:t>
      </w:r>
    </w:p>
    <w:p w14:paraId="125E448F" w14:textId="6694C29D" w:rsidR="00DF2C5F" w:rsidRPr="006030F7" w:rsidRDefault="009A5C02" w:rsidP="001C5531">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Орден српске заставе првог степена састоји се од звезде, ленте и орденског знака.</w:t>
      </w:r>
    </w:p>
    <w:p w14:paraId="4578D4E7" w14:textId="18616469" w:rsidR="00DF2C5F" w:rsidRDefault="009A5C02" w:rsidP="001C5531">
      <w:pPr>
        <w:spacing w:after="0" w:line="240" w:lineRule="auto"/>
        <w:ind w:firstLine="720"/>
        <w:jc w:val="both"/>
        <w:rPr>
          <w:rFonts w:ascii="Times New Roman" w:hAnsi="Times New Roman" w:cs="Times New Roman"/>
          <w:sz w:val="24"/>
          <w:szCs w:val="24"/>
          <w:lang w:val="sr-Cyrl-RS"/>
        </w:rPr>
      </w:pPr>
      <w:r w:rsidRPr="006030F7">
        <w:rPr>
          <w:rFonts w:ascii="Times New Roman" w:hAnsi="Times New Roman" w:cs="Times New Roman"/>
          <w:sz w:val="24"/>
          <w:szCs w:val="24"/>
        </w:rPr>
        <w:t xml:space="preserve">Подлога звезде је </w:t>
      </w:r>
      <w:r w:rsidR="00C50132">
        <w:rPr>
          <w:rFonts w:ascii="Times New Roman" w:hAnsi="Times New Roman" w:cs="Times New Roman"/>
          <w:sz w:val="24"/>
          <w:szCs w:val="24"/>
          <w:lang w:val="sr-Cyrl-RS"/>
        </w:rPr>
        <w:t>осмокрака</w:t>
      </w:r>
      <w:r w:rsidRPr="006030F7">
        <w:rPr>
          <w:rFonts w:ascii="Times New Roman" w:hAnsi="Times New Roman" w:cs="Times New Roman"/>
          <w:sz w:val="24"/>
          <w:szCs w:val="24"/>
        </w:rPr>
        <w:t xml:space="preserve"> сребрна звезда изражених канелираних зрака са заобљеним врховима, пречника </w:t>
      </w:r>
      <w:r w:rsidR="00C50132">
        <w:rPr>
          <w:rFonts w:ascii="Times New Roman" w:hAnsi="Times New Roman" w:cs="Times New Roman"/>
          <w:sz w:val="24"/>
          <w:szCs w:val="24"/>
          <w:lang w:val="sr-Cyrl-RS"/>
        </w:rPr>
        <w:t>92</w:t>
      </w:r>
      <w:r w:rsidRPr="006030F7">
        <w:rPr>
          <w:rFonts w:ascii="Times New Roman" w:hAnsi="Times New Roman" w:cs="Times New Roman"/>
          <w:sz w:val="24"/>
          <w:szCs w:val="24"/>
        </w:rPr>
        <w:t xml:space="preserve"> </w:t>
      </w:r>
      <w:r w:rsidR="00C50132">
        <w:rPr>
          <w:rFonts w:ascii="Times New Roman" w:hAnsi="Times New Roman" w:cs="Times New Roman"/>
          <w:sz w:val="24"/>
          <w:szCs w:val="24"/>
          <w:lang w:val="sr-Cyrl-RS"/>
        </w:rPr>
        <w:t>мм</w:t>
      </w:r>
      <w:r w:rsidRPr="006030F7">
        <w:rPr>
          <w:rFonts w:ascii="Times New Roman" w:hAnsi="Times New Roman" w:cs="Times New Roman"/>
          <w:sz w:val="24"/>
          <w:szCs w:val="24"/>
        </w:rPr>
        <w:t>, на којој се налази позлаћени овални ловоров венац величине 4</w:t>
      </w:r>
      <w:r w:rsidR="00C50132">
        <w:rPr>
          <w:rFonts w:ascii="Times New Roman" w:hAnsi="Times New Roman" w:cs="Times New Roman"/>
          <w:sz w:val="24"/>
          <w:szCs w:val="24"/>
          <w:lang w:val="sr-Cyrl-RS"/>
        </w:rPr>
        <w:t>7</w:t>
      </w:r>
      <w:r w:rsidRPr="006030F7">
        <w:rPr>
          <w:rFonts w:ascii="Times New Roman" w:hAnsi="Times New Roman" w:cs="Times New Roman"/>
          <w:sz w:val="24"/>
          <w:szCs w:val="24"/>
        </w:rPr>
        <w:t xml:space="preserve"> x 4</w:t>
      </w:r>
      <w:r w:rsidR="00C50132">
        <w:rPr>
          <w:rFonts w:ascii="Times New Roman" w:hAnsi="Times New Roman" w:cs="Times New Roman"/>
          <w:sz w:val="24"/>
          <w:szCs w:val="24"/>
          <w:lang w:val="sr-Cyrl-RS"/>
        </w:rPr>
        <w:t>3</w:t>
      </w:r>
      <w:r w:rsidRPr="006030F7">
        <w:rPr>
          <w:rFonts w:ascii="Times New Roman" w:hAnsi="Times New Roman" w:cs="Times New Roman"/>
          <w:sz w:val="24"/>
          <w:szCs w:val="24"/>
        </w:rPr>
        <w:t xml:space="preserve"> </w:t>
      </w:r>
      <w:r w:rsidR="00C50132">
        <w:rPr>
          <w:rFonts w:ascii="Times New Roman" w:hAnsi="Times New Roman" w:cs="Times New Roman"/>
          <w:sz w:val="24"/>
          <w:szCs w:val="24"/>
          <w:lang w:val="sr-Cyrl-RS"/>
        </w:rPr>
        <w:t>мм</w:t>
      </w:r>
      <w:r w:rsidR="00FF556A">
        <w:rPr>
          <w:rFonts w:ascii="Times New Roman" w:hAnsi="Times New Roman" w:cs="Times New Roman"/>
          <w:sz w:val="24"/>
          <w:szCs w:val="24"/>
          <w:lang w:val="sr-Cyrl-RS"/>
        </w:rPr>
        <w:t xml:space="preserve">. У централном делу звезде је приказана </w:t>
      </w:r>
      <w:r w:rsidR="00723823">
        <w:rPr>
          <w:rFonts w:ascii="Times New Roman" w:hAnsi="Times New Roman" w:cs="Times New Roman"/>
          <w:sz w:val="24"/>
          <w:szCs w:val="24"/>
          <w:lang w:val="sr-Cyrl-RS"/>
        </w:rPr>
        <w:t xml:space="preserve">Државна </w:t>
      </w:r>
      <w:r w:rsidR="00FF556A">
        <w:rPr>
          <w:rFonts w:ascii="Times New Roman" w:hAnsi="Times New Roman" w:cs="Times New Roman"/>
          <w:sz w:val="24"/>
          <w:szCs w:val="24"/>
          <w:lang w:val="sr-Cyrl-RS"/>
        </w:rPr>
        <w:t>застава</w:t>
      </w:r>
      <w:r w:rsidR="00723823">
        <w:rPr>
          <w:rFonts w:ascii="Times New Roman" w:hAnsi="Times New Roman" w:cs="Times New Roman"/>
          <w:sz w:val="24"/>
          <w:szCs w:val="24"/>
          <w:lang w:val="sr-Cyrl-RS"/>
        </w:rPr>
        <w:t xml:space="preserve"> </w:t>
      </w:r>
      <w:r w:rsidR="00723823" w:rsidRPr="00723823">
        <w:rPr>
          <w:rFonts w:ascii="Times New Roman" w:hAnsi="Times New Roman" w:cs="Times New Roman"/>
          <w:sz w:val="24"/>
          <w:szCs w:val="24"/>
          <w:lang w:val="ru-RU"/>
        </w:rPr>
        <w:t>Републике Србије</w:t>
      </w:r>
      <w:r w:rsidR="00FF556A">
        <w:rPr>
          <w:rFonts w:ascii="Times New Roman" w:hAnsi="Times New Roman" w:cs="Times New Roman"/>
          <w:sz w:val="24"/>
          <w:szCs w:val="24"/>
          <w:lang w:val="sr-Cyrl-RS"/>
        </w:rPr>
        <w:t xml:space="preserve"> која се вијори.</w:t>
      </w:r>
      <w:r w:rsidRPr="006030F7">
        <w:rPr>
          <w:rFonts w:ascii="Times New Roman" w:hAnsi="Times New Roman" w:cs="Times New Roman"/>
          <w:sz w:val="24"/>
          <w:szCs w:val="24"/>
        </w:rPr>
        <w:t xml:space="preserve"> Застава је дуга </w:t>
      </w:r>
      <w:r w:rsidR="00C50132">
        <w:rPr>
          <w:rFonts w:ascii="Times New Roman" w:hAnsi="Times New Roman" w:cs="Times New Roman"/>
          <w:sz w:val="24"/>
          <w:szCs w:val="24"/>
          <w:lang w:val="sr-Cyrl-RS"/>
        </w:rPr>
        <w:t>40</w:t>
      </w:r>
      <w:r w:rsidRPr="006030F7">
        <w:rPr>
          <w:rFonts w:ascii="Times New Roman" w:hAnsi="Times New Roman" w:cs="Times New Roman"/>
          <w:sz w:val="24"/>
          <w:szCs w:val="24"/>
        </w:rPr>
        <w:t xml:space="preserve"> </w:t>
      </w:r>
      <w:r w:rsidR="00C50132">
        <w:rPr>
          <w:rFonts w:ascii="Times New Roman" w:hAnsi="Times New Roman" w:cs="Times New Roman"/>
          <w:sz w:val="24"/>
          <w:szCs w:val="24"/>
          <w:lang w:val="sr-Cyrl-RS"/>
        </w:rPr>
        <w:t>мм</w:t>
      </w:r>
      <w:r w:rsidRPr="006030F7">
        <w:rPr>
          <w:rFonts w:ascii="Times New Roman" w:hAnsi="Times New Roman" w:cs="Times New Roman"/>
          <w:sz w:val="24"/>
          <w:szCs w:val="24"/>
        </w:rPr>
        <w:t>, а широка 3</w:t>
      </w:r>
      <w:r w:rsidR="00C50132">
        <w:rPr>
          <w:rFonts w:ascii="Times New Roman" w:hAnsi="Times New Roman" w:cs="Times New Roman"/>
          <w:sz w:val="24"/>
          <w:szCs w:val="24"/>
          <w:lang w:val="sr-Cyrl-RS"/>
        </w:rPr>
        <w:t>6</w:t>
      </w:r>
      <w:r w:rsidRPr="006030F7">
        <w:rPr>
          <w:rFonts w:ascii="Times New Roman" w:hAnsi="Times New Roman" w:cs="Times New Roman"/>
          <w:sz w:val="24"/>
          <w:szCs w:val="24"/>
        </w:rPr>
        <w:t xml:space="preserve"> </w:t>
      </w:r>
      <w:r w:rsidR="00C50132">
        <w:rPr>
          <w:rFonts w:ascii="Times New Roman" w:hAnsi="Times New Roman" w:cs="Times New Roman"/>
          <w:sz w:val="24"/>
          <w:szCs w:val="24"/>
          <w:lang w:val="sr-Cyrl-RS"/>
        </w:rPr>
        <w:t>мм</w:t>
      </w:r>
      <w:r w:rsidR="00FF556A">
        <w:rPr>
          <w:rFonts w:ascii="Times New Roman" w:hAnsi="Times New Roman" w:cs="Times New Roman"/>
          <w:sz w:val="24"/>
          <w:szCs w:val="24"/>
          <w:lang w:val="sr-Cyrl-RS"/>
        </w:rPr>
        <w:t xml:space="preserve"> емајлирана природним емајлом одговарајућим бојама, црвено, плаво, бело.</w:t>
      </w:r>
      <w:r w:rsidRPr="006030F7">
        <w:rPr>
          <w:rFonts w:ascii="Times New Roman" w:hAnsi="Times New Roman" w:cs="Times New Roman"/>
          <w:sz w:val="24"/>
          <w:szCs w:val="24"/>
        </w:rPr>
        <w:t xml:space="preserve"> </w:t>
      </w:r>
    </w:p>
    <w:p w14:paraId="66890556" w14:textId="1832D5FC" w:rsidR="00C50132" w:rsidRDefault="00C50132" w:rsidP="00FF556A">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Орденски знак је од позлаћеног сребра у облику елипсе димензија 55</w:t>
      </w:r>
      <w:r w:rsidRPr="00C50132">
        <w:rPr>
          <w:rFonts w:ascii="Times New Roman" w:hAnsi="Times New Roman" w:cs="Times New Roman"/>
          <w:sz w:val="24"/>
          <w:szCs w:val="24"/>
        </w:rPr>
        <w:t xml:space="preserve"> </w:t>
      </w:r>
      <w:r w:rsidRPr="006030F7">
        <w:rPr>
          <w:rFonts w:ascii="Times New Roman" w:hAnsi="Times New Roman" w:cs="Times New Roman"/>
          <w:sz w:val="24"/>
          <w:szCs w:val="24"/>
        </w:rPr>
        <w:t>x</w:t>
      </w:r>
      <w:r>
        <w:rPr>
          <w:rFonts w:ascii="Times New Roman" w:hAnsi="Times New Roman" w:cs="Times New Roman"/>
          <w:sz w:val="24"/>
          <w:szCs w:val="24"/>
          <w:lang w:val="sr-Cyrl-RS"/>
        </w:rPr>
        <w:t xml:space="preserve"> 43 мм на коме се налази овални ловоров венац, у чијој </w:t>
      </w:r>
      <w:r w:rsidR="00FF556A">
        <w:rPr>
          <w:rFonts w:ascii="Times New Roman" w:hAnsi="Times New Roman" w:cs="Times New Roman"/>
          <w:sz w:val="24"/>
          <w:szCs w:val="24"/>
          <w:lang w:val="sr-Cyrl-RS"/>
        </w:rPr>
        <w:t>ј</w:t>
      </w:r>
      <w:r>
        <w:rPr>
          <w:rFonts w:ascii="Times New Roman" w:hAnsi="Times New Roman" w:cs="Times New Roman"/>
          <w:sz w:val="24"/>
          <w:szCs w:val="24"/>
          <w:lang w:val="sr-Cyrl-RS"/>
        </w:rPr>
        <w:t xml:space="preserve">е средини </w:t>
      </w:r>
      <w:r w:rsidR="00FF556A">
        <w:rPr>
          <w:rFonts w:ascii="Times New Roman" w:hAnsi="Times New Roman" w:cs="Times New Roman"/>
          <w:sz w:val="24"/>
          <w:szCs w:val="24"/>
          <w:lang w:val="sr-Cyrl-RS"/>
        </w:rPr>
        <w:t xml:space="preserve">приказана </w:t>
      </w:r>
      <w:r w:rsidR="00723823">
        <w:rPr>
          <w:rFonts w:ascii="Times New Roman" w:hAnsi="Times New Roman" w:cs="Times New Roman"/>
          <w:sz w:val="24"/>
          <w:szCs w:val="24"/>
          <w:lang w:val="sr-Cyrl-RS"/>
        </w:rPr>
        <w:t xml:space="preserve">Државна </w:t>
      </w:r>
      <w:r w:rsidR="00FF556A">
        <w:rPr>
          <w:rFonts w:ascii="Times New Roman" w:hAnsi="Times New Roman" w:cs="Times New Roman"/>
          <w:sz w:val="24"/>
          <w:szCs w:val="24"/>
          <w:lang w:val="sr-Cyrl-RS"/>
        </w:rPr>
        <w:t>застава</w:t>
      </w:r>
      <w:r w:rsidR="00723823">
        <w:rPr>
          <w:rFonts w:ascii="Times New Roman" w:hAnsi="Times New Roman" w:cs="Times New Roman"/>
          <w:sz w:val="24"/>
          <w:szCs w:val="24"/>
          <w:lang w:val="sr-Cyrl-RS"/>
        </w:rPr>
        <w:t xml:space="preserve"> </w:t>
      </w:r>
      <w:r w:rsidR="00723823" w:rsidRPr="00723823">
        <w:rPr>
          <w:rFonts w:ascii="Times New Roman" w:hAnsi="Times New Roman" w:cs="Times New Roman"/>
          <w:sz w:val="24"/>
          <w:szCs w:val="24"/>
          <w:lang w:val="ru-RU"/>
        </w:rPr>
        <w:t>Републике Србије</w:t>
      </w:r>
      <w:r w:rsidR="00FF556A">
        <w:rPr>
          <w:rFonts w:ascii="Times New Roman" w:hAnsi="Times New Roman" w:cs="Times New Roman"/>
          <w:sz w:val="24"/>
          <w:szCs w:val="24"/>
          <w:lang w:val="sr-Cyrl-RS"/>
        </w:rPr>
        <w:t xml:space="preserve"> која се вијори, емајлирана природним емајлом одговарајућим бојама, црвено, плаво, бело. </w:t>
      </w:r>
      <w:r>
        <w:rPr>
          <w:rFonts w:ascii="Times New Roman" w:hAnsi="Times New Roman" w:cs="Times New Roman"/>
          <w:sz w:val="24"/>
          <w:szCs w:val="24"/>
          <w:lang w:val="sr-Cyrl-RS"/>
        </w:rPr>
        <w:t>Реверс орденског знака је у целости позлаћен са приказ</w:t>
      </w:r>
      <w:r w:rsidR="00FF556A">
        <w:rPr>
          <w:rFonts w:ascii="Times New Roman" w:hAnsi="Times New Roman" w:cs="Times New Roman"/>
          <w:sz w:val="24"/>
          <w:szCs w:val="24"/>
          <w:lang w:val="sr-Cyrl-RS"/>
        </w:rPr>
        <w:t>ан</w:t>
      </w:r>
      <w:r>
        <w:rPr>
          <w:rFonts w:ascii="Times New Roman" w:hAnsi="Times New Roman" w:cs="Times New Roman"/>
          <w:sz w:val="24"/>
          <w:szCs w:val="24"/>
          <w:lang w:val="sr-Cyrl-RS"/>
        </w:rPr>
        <w:t xml:space="preserve">ом </w:t>
      </w:r>
      <w:r w:rsidR="00FF556A">
        <w:rPr>
          <w:rFonts w:ascii="Times New Roman" w:hAnsi="Times New Roman" w:cs="Times New Roman"/>
          <w:sz w:val="24"/>
          <w:szCs w:val="24"/>
          <w:lang w:val="sr-Cyrl-RS"/>
        </w:rPr>
        <w:t>државном заставом која се вијори.</w:t>
      </w:r>
    </w:p>
    <w:p w14:paraId="605837FB" w14:textId="63131C8D" w:rsidR="009A5A50" w:rsidRPr="00C50132" w:rsidRDefault="009A5A50" w:rsidP="001C5531">
      <w:pPr>
        <w:spacing w:after="0" w:line="240" w:lineRule="auto"/>
        <w:ind w:firstLine="720"/>
        <w:jc w:val="both"/>
        <w:rPr>
          <w:rFonts w:ascii="Times New Roman" w:hAnsi="Times New Roman" w:cs="Times New Roman"/>
          <w:sz w:val="24"/>
          <w:szCs w:val="24"/>
          <w:lang w:val="sr-Cyrl-RS"/>
        </w:rPr>
      </w:pPr>
      <w:r>
        <w:rPr>
          <w:rFonts w:ascii="Times New Roman" w:hAnsi="Times New Roman" w:cs="Times New Roman"/>
          <w:sz w:val="24"/>
          <w:szCs w:val="24"/>
          <w:lang w:val="sr-Cyrl-RS"/>
        </w:rPr>
        <w:t>На врху орденског знака налази се позлаћена куглица на којој је позлаћена алка и овална карика, кроз коју је п</w:t>
      </w:r>
      <w:r w:rsidR="00410069">
        <w:rPr>
          <w:rFonts w:ascii="Times New Roman" w:hAnsi="Times New Roman" w:cs="Times New Roman"/>
          <w:sz w:val="24"/>
          <w:szCs w:val="24"/>
          <w:lang w:val="sr-Cyrl-RS"/>
        </w:rPr>
        <w:t>р</w:t>
      </w:r>
      <w:r>
        <w:rPr>
          <w:rFonts w:ascii="Times New Roman" w:hAnsi="Times New Roman" w:cs="Times New Roman"/>
          <w:sz w:val="24"/>
          <w:szCs w:val="24"/>
          <w:lang w:val="sr-Cyrl-RS"/>
        </w:rPr>
        <w:t>овучена машна орденске ленте.</w:t>
      </w:r>
    </w:p>
    <w:p w14:paraId="478C692D" w14:textId="69C790E2" w:rsidR="00DF2C5F" w:rsidRPr="006030F7" w:rsidRDefault="009A5C02" w:rsidP="001C5531">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Лента је од тамноплаве моариране свиле, ширине 100 </w:t>
      </w:r>
      <w:r w:rsidR="004D0E68">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Крајеви ленте завршавају се машном на којој се налази орденски знак. </w:t>
      </w:r>
    </w:p>
    <w:p w14:paraId="6393842D" w14:textId="6F5FE23A" w:rsidR="00DF2C5F" w:rsidRPr="006030F7" w:rsidRDefault="009A5C02" w:rsidP="001C5531">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Врпца - заменица је од тамноплаве моариране свиле, ширине 36 </w:t>
      </w:r>
      <w:r w:rsidR="004D0E68">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са једном златном усправном пругом кроз средину, широком 4 </w:t>
      </w:r>
      <w:r w:rsidR="004D0E68">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w:t>
      </w:r>
    </w:p>
    <w:p w14:paraId="6E7CB76E" w14:textId="6575C4B2" w:rsidR="009A5A50" w:rsidRDefault="009A5C02" w:rsidP="001C5531">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Звезда Ордена српске заставе носи се на левој страни груди, а лента преко груди са десног рамена ка левом боку.</w:t>
      </w:r>
    </w:p>
    <w:p w14:paraId="2728E556" w14:textId="77777777" w:rsidR="001C5531" w:rsidRPr="006030F7" w:rsidRDefault="001C5531" w:rsidP="001C5531">
      <w:pPr>
        <w:spacing w:after="0" w:line="240" w:lineRule="auto"/>
        <w:ind w:firstLine="720"/>
        <w:jc w:val="both"/>
        <w:rPr>
          <w:rFonts w:ascii="Times New Roman" w:hAnsi="Times New Roman" w:cs="Times New Roman"/>
          <w:sz w:val="24"/>
          <w:szCs w:val="24"/>
        </w:rPr>
      </w:pPr>
    </w:p>
    <w:p w14:paraId="705E98B2" w14:textId="77777777" w:rsidR="00DF2C5F" w:rsidRPr="001C5531" w:rsidRDefault="009A5C02" w:rsidP="001C5531">
      <w:pPr>
        <w:spacing w:after="0" w:line="240" w:lineRule="auto"/>
        <w:jc w:val="center"/>
        <w:rPr>
          <w:rFonts w:ascii="Times New Roman" w:hAnsi="Times New Roman" w:cs="Times New Roman"/>
          <w:b/>
          <w:bCs/>
          <w:sz w:val="24"/>
          <w:szCs w:val="24"/>
        </w:rPr>
      </w:pPr>
      <w:r w:rsidRPr="001C5531">
        <w:rPr>
          <w:rFonts w:ascii="Times New Roman" w:hAnsi="Times New Roman" w:cs="Times New Roman"/>
          <w:b/>
          <w:bCs/>
          <w:sz w:val="24"/>
          <w:szCs w:val="24"/>
        </w:rPr>
        <w:t xml:space="preserve"> Статут Ордена српске заставе другог степена </w:t>
      </w:r>
    </w:p>
    <w:p w14:paraId="7814E816" w14:textId="77777777" w:rsidR="00DF2C5F" w:rsidRPr="001C5531" w:rsidRDefault="009A5C02" w:rsidP="001C5531">
      <w:pPr>
        <w:spacing w:after="0" w:line="240" w:lineRule="auto"/>
        <w:jc w:val="center"/>
        <w:rPr>
          <w:rFonts w:ascii="Times New Roman" w:hAnsi="Times New Roman" w:cs="Times New Roman"/>
          <w:b/>
          <w:bCs/>
          <w:sz w:val="24"/>
          <w:szCs w:val="24"/>
        </w:rPr>
      </w:pPr>
      <w:r w:rsidRPr="001C5531">
        <w:rPr>
          <w:rFonts w:ascii="Times New Roman" w:hAnsi="Times New Roman" w:cs="Times New Roman"/>
          <w:b/>
          <w:bCs/>
          <w:sz w:val="24"/>
          <w:szCs w:val="24"/>
        </w:rPr>
        <w:t xml:space="preserve"> Члан 5. </w:t>
      </w:r>
    </w:p>
    <w:p w14:paraId="551884E8" w14:textId="76AF4DAD" w:rsidR="00DF2C5F" w:rsidRPr="006030F7" w:rsidRDefault="009A5C02" w:rsidP="001C5531">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Орден српске заставе другог степена састоји се од орденског знака који је истоветан са орденским знаком Ордена српске заставе првог степена.</w:t>
      </w:r>
    </w:p>
    <w:p w14:paraId="28AFAE4C" w14:textId="26F46671" w:rsidR="00DF2C5F" w:rsidRPr="006030F7" w:rsidRDefault="009A5C02" w:rsidP="001C5531">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Врпца - заменица је од тамноплаве моариране свиле, ширине 36 </w:t>
      </w:r>
      <w:r w:rsidR="004D0E68">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са две златне усправне пруге кроз средину, ширине по 4 </w:t>
      </w:r>
      <w:r w:rsidR="004D0E68">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w:t>
      </w:r>
    </w:p>
    <w:p w14:paraId="76BE504E" w14:textId="1577E379" w:rsidR="00DF2C5F" w:rsidRDefault="009A5C02" w:rsidP="001C5531">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Орден српске заставе другог степена носи се о врату, на врпци ширине 40 </w:t>
      </w:r>
      <w:r w:rsidR="00850525">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w:t>
      </w:r>
    </w:p>
    <w:p w14:paraId="0B99C75F" w14:textId="77777777" w:rsidR="001C5531" w:rsidRPr="006030F7" w:rsidRDefault="001C5531" w:rsidP="001C5531">
      <w:pPr>
        <w:spacing w:after="0" w:line="240" w:lineRule="auto"/>
        <w:ind w:firstLine="720"/>
        <w:jc w:val="both"/>
        <w:rPr>
          <w:rFonts w:ascii="Times New Roman" w:hAnsi="Times New Roman" w:cs="Times New Roman"/>
          <w:sz w:val="24"/>
          <w:szCs w:val="24"/>
        </w:rPr>
      </w:pPr>
    </w:p>
    <w:p w14:paraId="7E1BB119" w14:textId="77777777" w:rsidR="00DF2C5F" w:rsidRPr="001C5531" w:rsidRDefault="009A5C02" w:rsidP="001C5531">
      <w:pPr>
        <w:spacing w:after="0" w:line="240" w:lineRule="auto"/>
        <w:jc w:val="center"/>
        <w:rPr>
          <w:rFonts w:ascii="Times New Roman" w:hAnsi="Times New Roman" w:cs="Times New Roman"/>
          <w:b/>
          <w:bCs/>
          <w:sz w:val="24"/>
          <w:szCs w:val="24"/>
        </w:rPr>
      </w:pPr>
      <w:r w:rsidRPr="001C5531">
        <w:rPr>
          <w:rFonts w:ascii="Times New Roman" w:hAnsi="Times New Roman" w:cs="Times New Roman"/>
          <w:b/>
          <w:bCs/>
          <w:sz w:val="24"/>
          <w:szCs w:val="24"/>
        </w:rPr>
        <w:t xml:space="preserve"> Статут Ордена српске заставе трећег степена </w:t>
      </w:r>
    </w:p>
    <w:p w14:paraId="07661A86" w14:textId="77777777" w:rsidR="00DF2C5F" w:rsidRPr="001C5531" w:rsidRDefault="009A5C02" w:rsidP="001C5531">
      <w:pPr>
        <w:spacing w:after="0" w:line="240" w:lineRule="auto"/>
        <w:jc w:val="center"/>
        <w:rPr>
          <w:rFonts w:ascii="Times New Roman" w:hAnsi="Times New Roman" w:cs="Times New Roman"/>
          <w:b/>
          <w:bCs/>
          <w:sz w:val="24"/>
          <w:szCs w:val="24"/>
        </w:rPr>
      </w:pPr>
      <w:r w:rsidRPr="001C5531">
        <w:rPr>
          <w:rFonts w:ascii="Times New Roman" w:hAnsi="Times New Roman" w:cs="Times New Roman"/>
          <w:b/>
          <w:bCs/>
          <w:sz w:val="24"/>
          <w:szCs w:val="24"/>
        </w:rPr>
        <w:t xml:space="preserve"> Члан 6. </w:t>
      </w:r>
    </w:p>
    <w:p w14:paraId="731445B1" w14:textId="4B32B77B" w:rsidR="00DF2C5F" w:rsidRPr="006030F7" w:rsidRDefault="009A5C02" w:rsidP="001C5531">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Орден српске заставе трећег степена састоји се од орденског знака који је истоветан са орденским знаком Ордена српске заставе првог степена, а димензије су му: ловоров венац </w:t>
      </w:r>
      <w:r w:rsidR="001C5531">
        <w:rPr>
          <w:rFonts w:ascii="Times New Roman" w:hAnsi="Times New Roman" w:cs="Times New Roman"/>
          <w:sz w:val="24"/>
          <w:szCs w:val="24"/>
          <w:lang w:val="sr-Cyrl-RS"/>
        </w:rPr>
        <w:t>5</w:t>
      </w:r>
      <w:r w:rsidRPr="006030F7">
        <w:rPr>
          <w:rFonts w:ascii="Times New Roman" w:hAnsi="Times New Roman" w:cs="Times New Roman"/>
          <w:sz w:val="24"/>
          <w:szCs w:val="24"/>
        </w:rPr>
        <w:t xml:space="preserve">0 x 36 </w:t>
      </w:r>
      <w:r w:rsidR="001C5531">
        <w:rPr>
          <w:rFonts w:ascii="Times New Roman" w:hAnsi="Times New Roman" w:cs="Times New Roman"/>
          <w:sz w:val="24"/>
          <w:szCs w:val="24"/>
          <w:lang w:val="sr-Cyrl-RS"/>
        </w:rPr>
        <w:t>мм</w:t>
      </w:r>
      <w:r w:rsidRPr="006030F7">
        <w:rPr>
          <w:rFonts w:ascii="Times New Roman" w:hAnsi="Times New Roman" w:cs="Times New Roman"/>
          <w:sz w:val="24"/>
          <w:szCs w:val="24"/>
        </w:rPr>
        <w:t>, а застава 3</w:t>
      </w:r>
      <w:r w:rsidR="001C5531">
        <w:rPr>
          <w:rFonts w:ascii="Times New Roman" w:hAnsi="Times New Roman" w:cs="Times New Roman"/>
          <w:sz w:val="24"/>
          <w:szCs w:val="24"/>
          <w:lang w:val="sr-Cyrl-RS"/>
        </w:rPr>
        <w:t>0</w:t>
      </w:r>
      <w:r w:rsidRPr="006030F7">
        <w:rPr>
          <w:rFonts w:ascii="Times New Roman" w:hAnsi="Times New Roman" w:cs="Times New Roman"/>
          <w:sz w:val="24"/>
          <w:szCs w:val="24"/>
        </w:rPr>
        <w:t xml:space="preserve"> x 32 </w:t>
      </w:r>
      <w:r w:rsidR="001C5531">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w:t>
      </w:r>
    </w:p>
    <w:p w14:paraId="6BC28E49" w14:textId="7B6F9475" w:rsidR="00DF2C5F" w:rsidRPr="006030F7" w:rsidRDefault="009A5C02" w:rsidP="001C5531">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lastRenderedPageBreak/>
        <w:t xml:space="preserve">Врпца - заменица је од тамноплаве моариране свиле, ширине 36 </w:t>
      </w:r>
      <w:r w:rsidR="004D0E68">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са </w:t>
      </w:r>
      <w:r w:rsidR="001C5531">
        <w:rPr>
          <w:rFonts w:ascii="Times New Roman" w:hAnsi="Times New Roman" w:cs="Times New Roman"/>
          <w:sz w:val="24"/>
          <w:szCs w:val="24"/>
          <w:lang w:val="sr-Cyrl-RS"/>
        </w:rPr>
        <w:t>три</w:t>
      </w:r>
      <w:r w:rsidRPr="006030F7">
        <w:rPr>
          <w:rFonts w:ascii="Times New Roman" w:hAnsi="Times New Roman" w:cs="Times New Roman"/>
          <w:sz w:val="24"/>
          <w:szCs w:val="24"/>
        </w:rPr>
        <w:t xml:space="preserve"> златне усправне пруге кроз средину, ширине по 4 </w:t>
      </w:r>
      <w:r w:rsidR="004D0E68">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w:t>
      </w:r>
    </w:p>
    <w:p w14:paraId="41331B01" w14:textId="64A3363A" w:rsidR="00721B76" w:rsidRDefault="009A5C02" w:rsidP="00992AD2">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Орден српске заставе трећег степена носи се на левој страни груди, на </w:t>
      </w:r>
      <w:r w:rsidR="001C5531">
        <w:rPr>
          <w:rFonts w:ascii="Times New Roman" w:hAnsi="Times New Roman" w:cs="Times New Roman"/>
          <w:sz w:val="24"/>
          <w:szCs w:val="24"/>
          <w:lang w:val="sr-Cyrl-RS"/>
        </w:rPr>
        <w:t>4</w:t>
      </w:r>
      <w:r w:rsidRPr="006030F7">
        <w:rPr>
          <w:rFonts w:ascii="Times New Roman" w:hAnsi="Times New Roman" w:cs="Times New Roman"/>
          <w:sz w:val="24"/>
          <w:szCs w:val="24"/>
        </w:rPr>
        <w:t xml:space="preserve">0 </w:t>
      </w:r>
      <w:r w:rsidR="001C5531">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широкој врпци, која је сложена у облику </w:t>
      </w:r>
      <w:r w:rsidR="001C5531">
        <w:rPr>
          <w:rFonts w:ascii="Times New Roman" w:hAnsi="Times New Roman" w:cs="Times New Roman"/>
          <w:sz w:val="24"/>
          <w:szCs w:val="24"/>
          <w:lang w:val="sr-Cyrl-RS"/>
        </w:rPr>
        <w:t xml:space="preserve">једнакостраничног </w:t>
      </w:r>
      <w:r w:rsidRPr="006030F7">
        <w:rPr>
          <w:rFonts w:ascii="Times New Roman" w:hAnsi="Times New Roman" w:cs="Times New Roman"/>
          <w:sz w:val="24"/>
          <w:szCs w:val="24"/>
        </w:rPr>
        <w:t xml:space="preserve">троугла. </w:t>
      </w:r>
    </w:p>
    <w:p w14:paraId="31C90C7B" w14:textId="77777777" w:rsidR="00E75770" w:rsidRDefault="00E75770" w:rsidP="00992AD2">
      <w:pPr>
        <w:spacing w:after="0" w:line="240" w:lineRule="auto"/>
        <w:ind w:firstLine="720"/>
        <w:jc w:val="both"/>
        <w:rPr>
          <w:rFonts w:ascii="Times New Roman" w:hAnsi="Times New Roman" w:cs="Times New Roman"/>
          <w:sz w:val="24"/>
          <w:szCs w:val="24"/>
        </w:rPr>
      </w:pPr>
    </w:p>
    <w:p w14:paraId="105517D7" w14:textId="77777777" w:rsidR="00E75770" w:rsidRPr="006030F7" w:rsidRDefault="00E75770" w:rsidP="00992AD2">
      <w:pPr>
        <w:spacing w:after="0" w:line="240" w:lineRule="auto"/>
        <w:ind w:firstLine="720"/>
        <w:jc w:val="both"/>
        <w:rPr>
          <w:rFonts w:ascii="Times New Roman" w:hAnsi="Times New Roman" w:cs="Times New Roman"/>
          <w:sz w:val="24"/>
          <w:szCs w:val="24"/>
        </w:rPr>
      </w:pPr>
    </w:p>
    <w:p w14:paraId="2DE1DDAF" w14:textId="77777777" w:rsidR="00DF2C5F" w:rsidRPr="001C5531" w:rsidRDefault="009A5C02" w:rsidP="001C5531">
      <w:pPr>
        <w:spacing w:after="0" w:line="240" w:lineRule="auto"/>
        <w:jc w:val="center"/>
        <w:rPr>
          <w:rFonts w:ascii="Times New Roman" w:hAnsi="Times New Roman" w:cs="Times New Roman"/>
          <w:b/>
          <w:bCs/>
          <w:sz w:val="24"/>
          <w:szCs w:val="24"/>
        </w:rPr>
      </w:pPr>
      <w:r w:rsidRPr="001C5531">
        <w:rPr>
          <w:rFonts w:ascii="Times New Roman" w:hAnsi="Times New Roman" w:cs="Times New Roman"/>
          <w:b/>
          <w:bCs/>
          <w:sz w:val="24"/>
          <w:szCs w:val="24"/>
        </w:rPr>
        <w:t xml:space="preserve"> 3. Статути Ордена Карађорђеве звезде </w:t>
      </w:r>
    </w:p>
    <w:p w14:paraId="4D02500D" w14:textId="77777777" w:rsidR="00DF2C5F" w:rsidRPr="001C5531" w:rsidRDefault="009A5C02" w:rsidP="001C5531">
      <w:pPr>
        <w:spacing w:after="0" w:line="240" w:lineRule="auto"/>
        <w:jc w:val="center"/>
        <w:rPr>
          <w:rFonts w:ascii="Times New Roman" w:hAnsi="Times New Roman" w:cs="Times New Roman"/>
          <w:b/>
          <w:bCs/>
          <w:sz w:val="24"/>
          <w:szCs w:val="24"/>
        </w:rPr>
      </w:pPr>
      <w:r w:rsidRPr="001C5531">
        <w:rPr>
          <w:rFonts w:ascii="Times New Roman" w:hAnsi="Times New Roman" w:cs="Times New Roman"/>
          <w:b/>
          <w:bCs/>
          <w:sz w:val="24"/>
          <w:szCs w:val="24"/>
        </w:rPr>
        <w:t xml:space="preserve"> Статут Ордена Карађорђеве звезде првог степена </w:t>
      </w:r>
    </w:p>
    <w:p w14:paraId="6CC5D584" w14:textId="77777777" w:rsidR="00DF2C5F" w:rsidRPr="001C5531" w:rsidRDefault="009A5C02" w:rsidP="001C5531">
      <w:pPr>
        <w:spacing w:after="0" w:line="240" w:lineRule="auto"/>
        <w:jc w:val="center"/>
        <w:rPr>
          <w:rFonts w:ascii="Times New Roman" w:hAnsi="Times New Roman" w:cs="Times New Roman"/>
          <w:b/>
          <w:bCs/>
          <w:sz w:val="24"/>
          <w:szCs w:val="24"/>
        </w:rPr>
      </w:pPr>
      <w:r w:rsidRPr="001C5531">
        <w:rPr>
          <w:rFonts w:ascii="Times New Roman" w:hAnsi="Times New Roman" w:cs="Times New Roman"/>
          <w:b/>
          <w:bCs/>
          <w:sz w:val="24"/>
          <w:szCs w:val="24"/>
        </w:rPr>
        <w:t xml:space="preserve"> Члан 7. </w:t>
      </w:r>
    </w:p>
    <w:p w14:paraId="7C9D1E23" w14:textId="1705008A" w:rsidR="00DF2C5F" w:rsidRPr="006030F7" w:rsidRDefault="009A5C02" w:rsidP="001C5531">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Орден Карађорђеве звезде првог степена састоји се од звезде, ленте и орденског знака.</w:t>
      </w:r>
    </w:p>
    <w:p w14:paraId="28291149" w14:textId="28057A96" w:rsidR="001C5531" w:rsidRPr="001C5531" w:rsidRDefault="009A5C02" w:rsidP="001C5531">
      <w:pPr>
        <w:spacing w:after="0" w:line="240" w:lineRule="auto"/>
        <w:ind w:firstLine="720"/>
        <w:jc w:val="both"/>
        <w:rPr>
          <w:rFonts w:ascii="Times New Roman" w:hAnsi="Times New Roman" w:cs="Times New Roman"/>
          <w:sz w:val="24"/>
          <w:szCs w:val="24"/>
          <w:lang w:val="sr-Cyrl-RS"/>
        </w:rPr>
      </w:pPr>
      <w:r w:rsidRPr="006030F7">
        <w:rPr>
          <w:rFonts w:ascii="Times New Roman" w:hAnsi="Times New Roman" w:cs="Times New Roman"/>
          <w:sz w:val="24"/>
          <w:szCs w:val="24"/>
        </w:rPr>
        <w:t xml:space="preserve">Подлога звезде је по форми </w:t>
      </w:r>
      <w:r w:rsidR="001C5531">
        <w:rPr>
          <w:rFonts w:ascii="Times New Roman" w:hAnsi="Times New Roman" w:cs="Times New Roman"/>
          <w:sz w:val="24"/>
          <w:szCs w:val="24"/>
          <w:lang w:val="sr-Cyrl-RS"/>
        </w:rPr>
        <w:t>осмо</w:t>
      </w:r>
      <w:r w:rsidRPr="006030F7">
        <w:rPr>
          <w:rFonts w:ascii="Times New Roman" w:hAnsi="Times New Roman" w:cs="Times New Roman"/>
          <w:sz w:val="24"/>
          <w:szCs w:val="24"/>
        </w:rPr>
        <w:t xml:space="preserve">крака </w:t>
      </w:r>
      <w:r w:rsidR="001C5531">
        <w:rPr>
          <w:rFonts w:ascii="Times New Roman" w:hAnsi="Times New Roman" w:cs="Times New Roman"/>
          <w:sz w:val="24"/>
          <w:szCs w:val="24"/>
          <w:lang w:val="sr-Cyrl-RS"/>
        </w:rPr>
        <w:t>сребрна</w:t>
      </w:r>
      <w:r w:rsidRPr="006030F7">
        <w:rPr>
          <w:rFonts w:ascii="Times New Roman" w:hAnsi="Times New Roman" w:cs="Times New Roman"/>
          <w:sz w:val="24"/>
          <w:szCs w:val="24"/>
        </w:rPr>
        <w:t xml:space="preserve"> звезда изражених канелираних зрака са заобљеним врховима, пречника </w:t>
      </w:r>
      <w:r w:rsidR="001C5531">
        <w:rPr>
          <w:rFonts w:ascii="Times New Roman" w:hAnsi="Times New Roman" w:cs="Times New Roman"/>
          <w:sz w:val="24"/>
          <w:szCs w:val="24"/>
          <w:lang w:val="sr-Cyrl-RS"/>
        </w:rPr>
        <w:t>92</w:t>
      </w:r>
      <w:r w:rsidRPr="006030F7">
        <w:rPr>
          <w:rFonts w:ascii="Times New Roman" w:hAnsi="Times New Roman" w:cs="Times New Roman"/>
          <w:sz w:val="24"/>
          <w:szCs w:val="24"/>
        </w:rPr>
        <w:t xml:space="preserve"> </w:t>
      </w:r>
      <w:r w:rsidR="001C5531">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На звезди се налази </w:t>
      </w:r>
      <w:r w:rsidR="001C5531">
        <w:rPr>
          <w:rFonts w:ascii="Times New Roman" w:hAnsi="Times New Roman" w:cs="Times New Roman"/>
          <w:sz w:val="24"/>
          <w:szCs w:val="24"/>
          <w:lang w:val="sr-Cyrl-RS"/>
        </w:rPr>
        <w:t>позлаћен</w:t>
      </w:r>
      <w:r w:rsidRPr="006030F7">
        <w:rPr>
          <w:rFonts w:ascii="Times New Roman" w:hAnsi="Times New Roman" w:cs="Times New Roman"/>
          <w:sz w:val="24"/>
          <w:szCs w:val="24"/>
        </w:rPr>
        <w:t xml:space="preserve"> крст емајлиран природно белим емајлом, са краковима димензија 50 x 50 </w:t>
      </w:r>
      <w:r w:rsidR="001C5531">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У средини крста је кружни медаљон пречника </w:t>
      </w:r>
      <w:r w:rsidR="001C5531">
        <w:rPr>
          <w:rFonts w:ascii="Times New Roman" w:hAnsi="Times New Roman" w:cs="Times New Roman"/>
          <w:sz w:val="24"/>
          <w:szCs w:val="24"/>
          <w:lang w:val="sr-Cyrl-RS"/>
        </w:rPr>
        <w:t>25</w:t>
      </w:r>
      <w:r w:rsidRPr="006030F7">
        <w:rPr>
          <w:rFonts w:ascii="Times New Roman" w:hAnsi="Times New Roman" w:cs="Times New Roman"/>
          <w:sz w:val="24"/>
          <w:szCs w:val="24"/>
        </w:rPr>
        <w:t xml:space="preserve"> </w:t>
      </w:r>
      <w:r w:rsidR="001C5531">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w:t>
      </w:r>
      <w:r w:rsidR="001C5531">
        <w:rPr>
          <w:rFonts w:ascii="Times New Roman" w:hAnsi="Times New Roman" w:cs="Times New Roman"/>
          <w:sz w:val="24"/>
          <w:szCs w:val="24"/>
          <w:lang w:val="sr-Cyrl-RS"/>
        </w:rPr>
        <w:t>у централном делу медаљона се налази црвено емајлирано поље оивичено плаво емајлираним прстеном и исписом</w:t>
      </w:r>
      <w:r w:rsidR="00822E91">
        <w:rPr>
          <w:rFonts w:ascii="Times New Roman" w:hAnsi="Times New Roman" w:cs="Times New Roman"/>
          <w:sz w:val="24"/>
          <w:szCs w:val="24"/>
          <w:lang w:val="sr-Cyrl-RS"/>
        </w:rPr>
        <w:t>:</w:t>
      </w:r>
      <w:r w:rsidR="001C5531">
        <w:rPr>
          <w:rFonts w:ascii="Times New Roman" w:hAnsi="Times New Roman" w:cs="Times New Roman"/>
          <w:sz w:val="24"/>
          <w:szCs w:val="24"/>
          <w:lang w:val="sr-Cyrl-RS"/>
        </w:rPr>
        <w:t xml:space="preserve"> „1804“. </w:t>
      </w:r>
      <w:r w:rsidR="00D47873">
        <w:rPr>
          <w:rFonts w:ascii="Times New Roman" w:hAnsi="Times New Roman" w:cs="Times New Roman"/>
          <w:sz w:val="24"/>
          <w:szCs w:val="24"/>
          <w:lang w:val="sr-Cyrl-RS"/>
        </w:rPr>
        <w:t>Н</w:t>
      </w:r>
      <w:r w:rsidR="001C5531">
        <w:rPr>
          <w:rFonts w:ascii="Times New Roman" w:hAnsi="Times New Roman" w:cs="Times New Roman"/>
          <w:sz w:val="24"/>
          <w:szCs w:val="24"/>
          <w:lang w:val="sr-Cyrl-RS"/>
        </w:rPr>
        <w:t xml:space="preserve">а медаљону је постављен позлаћен Мали грб Републике Србије димензија 15 </w:t>
      </w:r>
      <w:r w:rsidR="001C5531" w:rsidRPr="006030F7">
        <w:rPr>
          <w:rFonts w:ascii="Times New Roman" w:hAnsi="Times New Roman" w:cs="Times New Roman"/>
          <w:sz w:val="24"/>
          <w:szCs w:val="24"/>
        </w:rPr>
        <w:t>x</w:t>
      </w:r>
      <w:r w:rsidR="001C5531">
        <w:rPr>
          <w:rFonts w:ascii="Times New Roman" w:hAnsi="Times New Roman" w:cs="Times New Roman"/>
          <w:sz w:val="24"/>
          <w:szCs w:val="24"/>
          <w:lang w:val="sr-Cyrl-RS"/>
        </w:rPr>
        <w:t xml:space="preserve"> 9 мм. Између кракова крста налазе се декоративни елементи у облику стилизованих оцила, златне боје.</w:t>
      </w:r>
    </w:p>
    <w:p w14:paraId="5F05976D" w14:textId="7D8F9009" w:rsidR="00DF2C5F" w:rsidRPr="006030F7" w:rsidRDefault="009A5C02" w:rsidP="001C5531">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Орденски знак је од позлаћеног сребра, димензија 7</w:t>
      </w:r>
      <w:r w:rsidR="001C5531">
        <w:rPr>
          <w:rFonts w:ascii="Times New Roman" w:hAnsi="Times New Roman" w:cs="Times New Roman"/>
          <w:sz w:val="24"/>
          <w:szCs w:val="24"/>
          <w:lang w:val="sr-Cyrl-RS"/>
        </w:rPr>
        <w:t>8</w:t>
      </w:r>
      <w:r w:rsidRPr="006030F7">
        <w:rPr>
          <w:rFonts w:ascii="Times New Roman" w:hAnsi="Times New Roman" w:cs="Times New Roman"/>
          <w:sz w:val="24"/>
          <w:szCs w:val="24"/>
        </w:rPr>
        <w:t xml:space="preserve"> x 50 </w:t>
      </w:r>
      <w:r w:rsidR="001C5531">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на чијем аверсу је мотив средишњег дела ордена. Реверс је истоветан, с тим што је у доњем делу плавог прстена </w:t>
      </w:r>
      <w:r w:rsidR="001C5531">
        <w:rPr>
          <w:rFonts w:ascii="Times New Roman" w:hAnsi="Times New Roman" w:cs="Times New Roman"/>
          <w:sz w:val="24"/>
          <w:szCs w:val="24"/>
          <w:lang w:val="sr-Cyrl-RS"/>
        </w:rPr>
        <w:t>позлаћеним</w:t>
      </w:r>
      <w:r w:rsidRPr="006030F7">
        <w:rPr>
          <w:rFonts w:ascii="Times New Roman" w:hAnsi="Times New Roman" w:cs="Times New Roman"/>
          <w:sz w:val="24"/>
          <w:szCs w:val="24"/>
        </w:rPr>
        <w:t xml:space="preserve"> словима исписана девиза</w:t>
      </w:r>
      <w:r w:rsidR="00822E91">
        <w:rPr>
          <w:rFonts w:ascii="Times New Roman" w:hAnsi="Times New Roman" w:cs="Times New Roman"/>
          <w:sz w:val="24"/>
          <w:szCs w:val="24"/>
          <w:lang w:val="sr-Cyrl-RS"/>
        </w:rPr>
        <w:t>:</w:t>
      </w:r>
      <w:r w:rsidRPr="006030F7">
        <w:rPr>
          <w:rFonts w:ascii="Times New Roman" w:hAnsi="Times New Roman" w:cs="Times New Roman"/>
          <w:sz w:val="24"/>
          <w:szCs w:val="24"/>
        </w:rPr>
        <w:t xml:space="preserve"> </w:t>
      </w:r>
      <w:r w:rsidR="00405555">
        <w:rPr>
          <w:rFonts w:ascii="Times New Roman" w:hAnsi="Times New Roman" w:cs="Times New Roman"/>
          <w:sz w:val="24"/>
          <w:szCs w:val="24"/>
          <w:lang w:val="sr-Cyrl-RS"/>
        </w:rPr>
        <w:t>„</w:t>
      </w:r>
      <w:r w:rsidRPr="006030F7">
        <w:rPr>
          <w:rFonts w:ascii="Times New Roman" w:hAnsi="Times New Roman" w:cs="Times New Roman"/>
          <w:sz w:val="24"/>
          <w:szCs w:val="24"/>
        </w:rPr>
        <w:t>1804</w:t>
      </w:r>
      <w:r w:rsidR="00405555">
        <w:rPr>
          <w:rFonts w:ascii="Times New Roman" w:hAnsi="Times New Roman" w:cs="Times New Roman"/>
          <w:sz w:val="24"/>
          <w:szCs w:val="24"/>
        </w:rPr>
        <w:t>”</w:t>
      </w:r>
      <w:r w:rsidRPr="006030F7">
        <w:rPr>
          <w:rFonts w:ascii="Times New Roman" w:hAnsi="Times New Roman" w:cs="Times New Roman"/>
          <w:sz w:val="24"/>
          <w:szCs w:val="24"/>
        </w:rPr>
        <w:t xml:space="preserve"> (година Првог српског устанка). У надвишењу орденског знака налази се покретна </w:t>
      </w:r>
      <w:r w:rsidR="001C5531">
        <w:rPr>
          <w:rFonts w:ascii="Times New Roman" w:hAnsi="Times New Roman" w:cs="Times New Roman"/>
          <w:sz w:val="24"/>
          <w:szCs w:val="24"/>
          <w:lang w:val="sr-Cyrl-RS"/>
        </w:rPr>
        <w:t>позлаћена</w:t>
      </w:r>
      <w:r w:rsidRPr="006030F7">
        <w:rPr>
          <w:rFonts w:ascii="Times New Roman" w:hAnsi="Times New Roman" w:cs="Times New Roman"/>
          <w:sz w:val="24"/>
          <w:szCs w:val="24"/>
        </w:rPr>
        <w:t xml:space="preserve"> краљевска круна са куглицом на врху, кроз коју пролази алка за ношење на врпци. </w:t>
      </w:r>
    </w:p>
    <w:p w14:paraId="748F1B71" w14:textId="2D4420D8" w:rsidR="00DF2C5F" w:rsidRPr="006030F7" w:rsidRDefault="009A5C02" w:rsidP="001C5531">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Лента је од црвене моариране свиле са белим ивичним пругама, ширине 100 </w:t>
      </w:r>
      <w:r w:rsidR="00082549">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Крајеви ленте завршавају се машном на којој се налази орденски знак. </w:t>
      </w:r>
    </w:p>
    <w:p w14:paraId="311CBF01" w14:textId="7C3F4449" w:rsidR="00DF2C5F" w:rsidRPr="006030F7" w:rsidRDefault="009A5C02" w:rsidP="001C5531">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Врпца - заменица је од црвене моариране свиле ширине 36 </w:t>
      </w:r>
      <w:r w:rsidR="00082549">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са једном белом усправном пругом кроз средину, ширине 4 </w:t>
      </w:r>
      <w:r w:rsidR="00082549">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w:t>
      </w:r>
    </w:p>
    <w:p w14:paraId="36D85411" w14:textId="7E24E9F2" w:rsidR="00DF2C5F" w:rsidRDefault="009A5C02" w:rsidP="001C5531">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Звезда Ордена Карађорђеве звезде носи се на левој страни груди, а лента преко груди са десног рамена ка левом боку.</w:t>
      </w:r>
    </w:p>
    <w:p w14:paraId="6C430A56" w14:textId="77777777" w:rsidR="001C5531" w:rsidRPr="006030F7" w:rsidRDefault="001C5531" w:rsidP="001C5531">
      <w:pPr>
        <w:spacing w:after="0" w:line="240" w:lineRule="auto"/>
        <w:ind w:firstLine="720"/>
        <w:jc w:val="both"/>
        <w:rPr>
          <w:rFonts w:ascii="Times New Roman" w:hAnsi="Times New Roman" w:cs="Times New Roman"/>
          <w:sz w:val="24"/>
          <w:szCs w:val="24"/>
        </w:rPr>
      </w:pPr>
    </w:p>
    <w:p w14:paraId="241DEDB0" w14:textId="77777777" w:rsidR="00DF2C5F" w:rsidRPr="00CD23D0" w:rsidRDefault="009A5C02" w:rsidP="001C5531">
      <w:pPr>
        <w:spacing w:after="0" w:line="240" w:lineRule="auto"/>
        <w:jc w:val="center"/>
        <w:rPr>
          <w:rFonts w:ascii="Times New Roman" w:hAnsi="Times New Roman" w:cs="Times New Roman"/>
          <w:b/>
          <w:bCs/>
          <w:sz w:val="24"/>
          <w:szCs w:val="24"/>
        </w:rPr>
      </w:pPr>
      <w:r w:rsidRPr="006030F7">
        <w:rPr>
          <w:rFonts w:ascii="Times New Roman" w:hAnsi="Times New Roman" w:cs="Times New Roman"/>
          <w:sz w:val="24"/>
          <w:szCs w:val="24"/>
        </w:rPr>
        <w:t xml:space="preserve"> </w:t>
      </w:r>
      <w:r w:rsidRPr="00CD23D0">
        <w:rPr>
          <w:rFonts w:ascii="Times New Roman" w:hAnsi="Times New Roman" w:cs="Times New Roman"/>
          <w:b/>
          <w:bCs/>
          <w:sz w:val="24"/>
          <w:szCs w:val="24"/>
        </w:rPr>
        <w:t xml:space="preserve">Статут Ордена Карађорђеве звезде другог степена </w:t>
      </w:r>
    </w:p>
    <w:p w14:paraId="2B3446CA" w14:textId="77777777" w:rsidR="00DF2C5F" w:rsidRPr="00CD23D0" w:rsidRDefault="009A5C02" w:rsidP="001C5531">
      <w:pPr>
        <w:spacing w:after="0" w:line="240" w:lineRule="auto"/>
        <w:jc w:val="center"/>
        <w:rPr>
          <w:rFonts w:ascii="Times New Roman" w:hAnsi="Times New Roman" w:cs="Times New Roman"/>
          <w:b/>
          <w:bCs/>
          <w:sz w:val="24"/>
          <w:szCs w:val="24"/>
        </w:rPr>
      </w:pPr>
      <w:r w:rsidRPr="00CD23D0">
        <w:rPr>
          <w:rFonts w:ascii="Times New Roman" w:hAnsi="Times New Roman" w:cs="Times New Roman"/>
          <w:b/>
          <w:bCs/>
          <w:sz w:val="24"/>
          <w:szCs w:val="24"/>
        </w:rPr>
        <w:t xml:space="preserve"> Члан 8. </w:t>
      </w:r>
    </w:p>
    <w:p w14:paraId="0F8C82A9" w14:textId="4ECC5623" w:rsidR="00DF2C5F" w:rsidRPr="006030F7" w:rsidRDefault="009A5C02" w:rsidP="00CD23D0">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Орден Карађорђеве звезде другог степена састоји се од орденског знака који је истоветан са орденским знаком Карађорђеве звезде првог степена, а димензије су му 7</w:t>
      </w:r>
      <w:r w:rsidR="00D47873">
        <w:rPr>
          <w:rFonts w:ascii="Times New Roman" w:hAnsi="Times New Roman" w:cs="Times New Roman"/>
          <w:sz w:val="24"/>
          <w:szCs w:val="24"/>
          <w:lang w:val="sr-Cyrl-RS"/>
        </w:rPr>
        <w:t>8</w:t>
      </w:r>
      <w:r w:rsidRPr="006030F7">
        <w:rPr>
          <w:rFonts w:ascii="Times New Roman" w:hAnsi="Times New Roman" w:cs="Times New Roman"/>
          <w:sz w:val="24"/>
          <w:szCs w:val="24"/>
        </w:rPr>
        <w:t xml:space="preserve"> x 50 </w:t>
      </w:r>
      <w:r w:rsidR="004D0E68">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w:t>
      </w:r>
    </w:p>
    <w:p w14:paraId="1C7D479E" w14:textId="5ABA37A1" w:rsidR="00DF2C5F" w:rsidRPr="006030F7" w:rsidRDefault="009A5C02" w:rsidP="00CD23D0">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Врпца - заменица је од црвене моариране свиле ширине 36 </w:t>
      </w:r>
      <w:r w:rsidR="00082549">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са две беле усправне пруге кроз средину, ширине по 4 </w:t>
      </w:r>
      <w:r w:rsidR="004D0E68">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w:t>
      </w:r>
    </w:p>
    <w:p w14:paraId="0D31310C" w14:textId="07E5F723" w:rsidR="00DF2C5F" w:rsidRPr="006030F7" w:rsidRDefault="009A5C02" w:rsidP="00CD23D0">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Орден Карађорђеве звезде другог степена носи се о врату, на врпци ширине 40 </w:t>
      </w:r>
      <w:r w:rsidR="00082549">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w:t>
      </w:r>
    </w:p>
    <w:p w14:paraId="33335920" w14:textId="77777777" w:rsidR="00DF2C5F" w:rsidRPr="00CD23D0" w:rsidRDefault="009A5C02" w:rsidP="001C5531">
      <w:pPr>
        <w:spacing w:after="0" w:line="240" w:lineRule="auto"/>
        <w:jc w:val="center"/>
        <w:rPr>
          <w:rFonts w:ascii="Times New Roman" w:hAnsi="Times New Roman" w:cs="Times New Roman"/>
          <w:b/>
          <w:bCs/>
          <w:sz w:val="24"/>
          <w:szCs w:val="24"/>
        </w:rPr>
      </w:pPr>
      <w:r w:rsidRPr="006030F7">
        <w:rPr>
          <w:rFonts w:ascii="Times New Roman" w:hAnsi="Times New Roman" w:cs="Times New Roman"/>
          <w:sz w:val="24"/>
          <w:szCs w:val="24"/>
        </w:rPr>
        <w:t xml:space="preserve"> </w:t>
      </w:r>
      <w:r w:rsidRPr="00CD23D0">
        <w:rPr>
          <w:rFonts w:ascii="Times New Roman" w:hAnsi="Times New Roman" w:cs="Times New Roman"/>
          <w:b/>
          <w:bCs/>
          <w:sz w:val="24"/>
          <w:szCs w:val="24"/>
        </w:rPr>
        <w:t xml:space="preserve">Статут Ордена Карађорђеве звезде трећег степена </w:t>
      </w:r>
    </w:p>
    <w:p w14:paraId="53EEEA34" w14:textId="77777777" w:rsidR="00DF2C5F" w:rsidRPr="006030F7" w:rsidRDefault="009A5C02" w:rsidP="001C5531">
      <w:pPr>
        <w:spacing w:after="0" w:line="240" w:lineRule="auto"/>
        <w:jc w:val="center"/>
        <w:rPr>
          <w:rFonts w:ascii="Times New Roman" w:hAnsi="Times New Roman" w:cs="Times New Roman"/>
          <w:sz w:val="24"/>
          <w:szCs w:val="24"/>
        </w:rPr>
      </w:pPr>
      <w:r w:rsidRPr="00CD23D0">
        <w:rPr>
          <w:rFonts w:ascii="Times New Roman" w:hAnsi="Times New Roman" w:cs="Times New Roman"/>
          <w:b/>
          <w:bCs/>
          <w:sz w:val="24"/>
          <w:szCs w:val="24"/>
        </w:rPr>
        <w:t xml:space="preserve"> Члан 9.</w:t>
      </w:r>
      <w:r w:rsidRPr="006030F7">
        <w:rPr>
          <w:rFonts w:ascii="Times New Roman" w:hAnsi="Times New Roman" w:cs="Times New Roman"/>
          <w:sz w:val="24"/>
          <w:szCs w:val="24"/>
        </w:rPr>
        <w:t xml:space="preserve"> </w:t>
      </w:r>
    </w:p>
    <w:p w14:paraId="0F9BB4F8" w14:textId="6E65DD82" w:rsidR="00DF2C5F" w:rsidRPr="006030F7" w:rsidRDefault="009A5C02" w:rsidP="00CD23D0">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Орден Карађорђеве звезде трећег степена састоји се од орденског знака који је ликовно истоветан са орденским знаком Ордена Карађорђеве звезде првог степена, а димензије су му 6</w:t>
      </w:r>
      <w:r w:rsidR="00CD23D0">
        <w:rPr>
          <w:rFonts w:ascii="Times New Roman" w:hAnsi="Times New Roman" w:cs="Times New Roman"/>
          <w:sz w:val="24"/>
          <w:szCs w:val="24"/>
          <w:lang w:val="sr-Cyrl-RS"/>
        </w:rPr>
        <w:t>0</w:t>
      </w:r>
      <w:r w:rsidRPr="006030F7">
        <w:rPr>
          <w:rFonts w:ascii="Times New Roman" w:hAnsi="Times New Roman" w:cs="Times New Roman"/>
          <w:sz w:val="24"/>
          <w:szCs w:val="24"/>
        </w:rPr>
        <w:t xml:space="preserve"> x </w:t>
      </w:r>
      <w:r w:rsidR="00CD23D0">
        <w:rPr>
          <w:rFonts w:ascii="Times New Roman" w:hAnsi="Times New Roman" w:cs="Times New Roman"/>
          <w:sz w:val="24"/>
          <w:szCs w:val="24"/>
          <w:lang w:val="sr-Cyrl-RS"/>
        </w:rPr>
        <w:t>38</w:t>
      </w:r>
      <w:r w:rsidRPr="006030F7">
        <w:rPr>
          <w:rFonts w:ascii="Times New Roman" w:hAnsi="Times New Roman" w:cs="Times New Roman"/>
          <w:sz w:val="24"/>
          <w:szCs w:val="24"/>
        </w:rPr>
        <w:t xml:space="preserve"> </w:t>
      </w:r>
      <w:r w:rsidR="00CD23D0">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w:t>
      </w:r>
    </w:p>
    <w:p w14:paraId="637A4D08" w14:textId="415300F2" w:rsidR="00DF2C5F" w:rsidRPr="006030F7" w:rsidRDefault="009A5C02" w:rsidP="00CD23D0">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Врпца - заменица је од црвене моариране свиле ширине 36 </w:t>
      </w:r>
      <w:r w:rsidR="00082549">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са три беле усправне пруге кроз средину, ширине по 4 </w:t>
      </w:r>
      <w:r w:rsidR="00082549">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w:t>
      </w:r>
    </w:p>
    <w:p w14:paraId="7614B760" w14:textId="0C995C59" w:rsidR="00CD23D0" w:rsidRPr="006030F7" w:rsidRDefault="009A5C02" w:rsidP="0015025F">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Орден Карађорђеве звезде трећег степена носи се на левој страни груди, на </w:t>
      </w:r>
      <w:r w:rsidR="00CD23D0">
        <w:rPr>
          <w:rFonts w:ascii="Times New Roman" w:hAnsi="Times New Roman" w:cs="Times New Roman"/>
          <w:sz w:val="24"/>
          <w:szCs w:val="24"/>
          <w:lang w:val="sr-Cyrl-RS"/>
        </w:rPr>
        <w:t>40</w:t>
      </w:r>
      <w:r w:rsidRPr="006030F7">
        <w:rPr>
          <w:rFonts w:ascii="Times New Roman" w:hAnsi="Times New Roman" w:cs="Times New Roman"/>
          <w:sz w:val="24"/>
          <w:szCs w:val="24"/>
        </w:rPr>
        <w:t xml:space="preserve"> </w:t>
      </w:r>
      <w:r w:rsidR="00CD23D0">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широкој врпци, која је сложена у облику </w:t>
      </w:r>
      <w:r w:rsidR="00CD23D0">
        <w:rPr>
          <w:rFonts w:ascii="Times New Roman" w:hAnsi="Times New Roman" w:cs="Times New Roman"/>
          <w:sz w:val="24"/>
          <w:szCs w:val="24"/>
          <w:lang w:val="sr-Cyrl-RS"/>
        </w:rPr>
        <w:t xml:space="preserve">једнакостраничног </w:t>
      </w:r>
      <w:r w:rsidRPr="006030F7">
        <w:rPr>
          <w:rFonts w:ascii="Times New Roman" w:hAnsi="Times New Roman" w:cs="Times New Roman"/>
          <w:sz w:val="24"/>
          <w:szCs w:val="24"/>
        </w:rPr>
        <w:t xml:space="preserve">троугла. </w:t>
      </w:r>
    </w:p>
    <w:p w14:paraId="613E1BC7" w14:textId="77777777" w:rsidR="00DF2C5F" w:rsidRPr="00B715BE" w:rsidRDefault="009A5C02" w:rsidP="001C5531">
      <w:pPr>
        <w:spacing w:after="0" w:line="240" w:lineRule="auto"/>
        <w:jc w:val="center"/>
        <w:rPr>
          <w:rFonts w:ascii="Times New Roman" w:hAnsi="Times New Roman" w:cs="Times New Roman"/>
          <w:b/>
          <w:bCs/>
          <w:sz w:val="24"/>
          <w:szCs w:val="24"/>
        </w:rPr>
      </w:pPr>
      <w:r w:rsidRPr="00B715BE">
        <w:rPr>
          <w:rFonts w:ascii="Times New Roman" w:hAnsi="Times New Roman" w:cs="Times New Roman"/>
          <w:b/>
          <w:bCs/>
          <w:sz w:val="24"/>
          <w:szCs w:val="24"/>
        </w:rPr>
        <w:lastRenderedPageBreak/>
        <w:t xml:space="preserve"> 4. Статути Сретењског ордена </w:t>
      </w:r>
    </w:p>
    <w:p w14:paraId="26BC827A" w14:textId="77777777" w:rsidR="00DF2C5F" w:rsidRPr="00B715BE" w:rsidRDefault="009A5C02" w:rsidP="001C5531">
      <w:pPr>
        <w:spacing w:after="0" w:line="240" w:lineRule="auto"/>
        <w:jc w:val="center"/>
        <w:rPr>
          <w:rFonts w:ascii="Times New Roman" w:hAnsi="Times New Roman" w:cs="Times New Roman"/>
          <w:b/>
          <w:bCs/>
          <w:sz w:val="24"/>
          <w:szCs w:val="24"/>
        </w:rPr>
      </w:pPr>
      <w:r w:rsidRPr="00B715BE">
        <w:rPr>
          <w:rFonts w:ascii="Times New Roman" w:hAnsi="Times New Roman" w:cs="Times New Roman"/>
          <w:b/>
          <w:bCs/>
          <w:sz w:val="24"/>
          <w:szCs w:val="24"/>
        </w:rPr>
        <w:t xml:space="preserve"> Статут Сретењског ордена првог степена </w:t>
      </w:r>
    </w:p>
    <w:p w14:paraId="28E64C5A" w14:textId="77777777" w:rsidR="00DF2C5F" w:rsidRPr="00B715BE" w:rsidRDefault="009A5C02" w:rsidP="001C5531">
      <w:pPr>
        <w:spacing w:after="0" w:line="240" w:lineRule="auto"/>
        <w:jc w:val="center"/>
        <w:rPr>
          <w:rFonts w:ascii="Times New Roman" w:hAnsi="Times New Roman" w:cs="Times New Roman"/>
          <w:b/>
          <w:bCs/>
          <w:sz w:val="24"/>
          <w:szCs w:val="24"/>
        </w:rPr>
      </w:pPr>
      <w:r w:rsidRPr="00B715BE">
        <w:rPr>
          <w:rFonts w:ascii="Times New Roman" w:hAnsi="Times New Roman" w:cs="Times New Roman"/>
          <w:b/>
          <w:bCs/>
          <w:sz w:val="24"/>
          <w:szCs w:val="24"/>
        </w:rPr>
        <w:t xml:space="preserve"> Члан 10. </w:t>
      </w:r>
    </w:p>
    <w:p w14:paraId="260BDDDB" w14:textId="0B2A4CC5" w:rsidR="00DF2C5F" w:rsidRPr="006030F7" w:rsidRDefault="009A5C02" w:rsidP="00B715BE">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Сретењски орден првог степена састоји се од звезде, ленте и орденског знака.</w:t>
      </w:r>
    </w:p>
    <w:p w14:paraId="5A958485" w14:textId="4E6A4836" w:rsidR="00B715BE" w:rsidRPr="00082549" w:rsidRDefault="009A5C02" w:rsidP="00B715BE">
      <w:pPr>
        <w:spacing w:after="0" w:line="240" w:lineRule="auto"/>
        <w:ind w:firstLine="720"/>
        <w:jc w:val="both"/>
        <w:rPr>
          <w:rFonts w:ascii="Times New Roman" w:hAnsi="Times New Roman" w:cs="Times New Roman"/>
          <w:sz w:val="24"/>
          <w:szCs w:val="24"/>
          <w:lang w:val="sr-Cyrl-RS"/>
        </w:rPr>
      </w:pPr>
      <w:r w:rsidRPr="006030F7">
        <w:rPr>
          <w:rFonts w:ascii="Times New Roman" w:hAnsi="Times New Roman" w:cs="Times New Roman"/>
          <w:sz w:val="24"/>
          <w:szCs w:val="24"/>
        </w:rPr>
        <w:t xml:space="preserve">Подлога звезде </w:t>
      </w:r>
      <w:r w:rsidR="00727960">
        <w:rPr>
          <w:rFonts w:ascii="Times New Roman" w:hAnsi="Times New Roman" w:cs="Times New Roman"/>
          <w:sz w:val="24"/>
          <w:szCs w:val="24"/>
          <w:lang w:val="sr-Cyrl-RS"/>
        </w:rPr>
        <w:t xml:space="preserve">је </w:t>
      </w:r>
      <w:r w:rsidRPr="006030F7">
        <w:rPr>
          <w:rFonts w:ascii="Times New Roman" w:hAnsi="Times New Roman" w:cs="Times New Roman"/>
          <w:sz w:val="24"/>
          <w:szCs w:val="24"/>
        </w:rPr>
        <w:t xml:space="preserve">по форми </w:t>
      </w:r>
      <w:r w:rsidR="00B715BE">
        <w:rPr>
          <w:rFonts w:ascii="Times New Roman" w:hAnsi="Times New Roman" w:cs="Times New Roman"/>
          <w:sz w:val="24"/>
          <w:szCs w:val="24"/>
          <w:lang w:val="sr-Cyrl-RS"/>
        </w:rPr>
        <w:t>осмокрака сребрна</w:t>
      </w:r>
      <w:r w:rsidRPr="006030F7">
        <w:rPr>
          <w:rFonts w:ascii="Times New Roman" w:hAnsi="Times New Roman" w:cs="Times New Roman"/>
          <w:sz w:val="24"/>
          <w:szCs w:val="24"/>
        </w:rPr>
        <w:t xml:space="preserve"> звезда изражених канелираних зрака са заобљеним врховима, пречника </w:t>
      </w:r>
      <w:r w:rsidR="00B715BE">
        <w:rPr>
          <w:rFonts w:ascii="Times New Roman" w:hAnsi="Times New Roman" w:cs="Times New Roman"/>
          <w:sz w:val="24"/>
          <w:szCs w:val="24"/>
          <w:lang w:val="sr-Cyrl-RS"/>
        </w:rPr>
        <w:t>92</w:t>
      </w:r>
      <w:r w:rsidRPr="006030F7">
        <w:rPr>
          <w:rFonts w:ascii="Times New Roman" w:hAnsi="Times New Roman" w:cs="Times New Roman"/>
          <w:sz w:val="24"/>
          <w:szCs w:val="24"/>
        </w:rPr>
        <w:t xml:space="preserve"> </w:t>
      </w:r>
      <w:r w:rsidR="00B715BE">
        <w:rPr>
          <w:rFonts w:ascii="Times New Roman" w:hAnsi="Times New Roman" w:cs="Times New Roman"/>
          <w:sz w:val="24"/>
          <w:szCs w:val="24"/>
          <w:lang w:val="sr-Cyrl-RS"/>
        </w:rPr>
        <w:t>мм</w:t>
      </w:r>
      <w:r w:rsidRPr="006030F7">
        <w:rPr>
          <w:rFonts w:ascii="Times New Roman" w:hAnsi="Times New Roman" w:cs="Times New Roman"/>
          <w:sz w:val="24"/>
          <w:szCs w:val="24"/>
        </w:rPr>
        <w:t>.</w:t>
      </w:r>
      <w:r w:rsidR="00B715BE">
        <w:rPr>
          <w:rFonts w:ascii="Times New Roman" w:hAnsi="Times New Roman" w:cs="Times New Roman"/>
          <w:sz w:val="24"/>
          <w:szCs w:val="24"/>
          <w:lang w:val="sr-Cyrl-RS"/>
        </w:rPr>
        <w:t xml:space="preserve"> </w:t>
      </w:r>
      <w:r w:rsidRPr="006030F7">
        <w:rPr>
          <w:rFonts w:ascii="Times New Roman" w:hAnsi="Times New Roman" w:cs="Times New Roman"/>
          <w:sz w:val="24"/>
          <w:szCs w:val="24"/>
        </w:rPr>
        <w:t xml:space="preserve">На звезди се налази крст са </w:t>
      </w:r>
      <w:r w:rsidR="00B715BE">
        <w:rPr>
          <w:rFonts w:ascii="Times New Roman" w:hAnsi="Times New Roman" w:cs="Times New Roman"/>
          <w:sz w:val="24"/>
          <w:szCs w:val="24"/>
          <w:lang w:val="sr-Cyrl-RS"/>
        </w:rPr>
        <w:t xml:space="preserve">позлаћеним ивицама са </w:t>
      </w:r>
      <w:r w:rsidRPr="006030F7">
        <w:rPr>
          <w:rFonts w:ascii="Times New Roman" w:hAnsi="Times New Roman" w:cs="Times New Roman"/>
          <w:sz w:val="24"/>
          <w:szCs w:val="24"/>
        </w:rPr>
        <w:t xml:space="preserve">бело емајлираним краковима који су зарезани у виду упадног тупог угла, те тако образују осам испадних углова. Димензије крста су </w:t>
      </w:r>
      <w:r w:rsidR="00B715BE">
        <w:rPr>
          <w:rFonts w:ascii="Times New Roman" w:hAnsi="Times New Roman" w:cs="Times New Roman"/>
          <w:sz w:val="24"/>
          <w:szCs w:val="24"/>
          <w:lang w:val="sr-Cyrl-RS"/>
        </w:rPr>
        <w:t>50</w:t>
      </w:r>
      <w:r w:rsidRPr="006030F7">
        <w:rPr>
          <w:rFonts w:ascii="Times New Roman" w:hAnsi="Times New Roman" w:cs="Times New Roman"/>
          <w:sz w:val="24"/>
          <w:szCs w:val="24"/>
        </w:rPr>
        <w:t xml:space="preserve"> x </w:t>
      </w:r>
      <w:r w:rsidR="00B715BE">
        <w:rPr>
          <w:rFonts w:ascii="Times New Roman" w:hAnsi="Times New Roman" w:cs="Times New Roman"/>
          <w:sz w:val="24"/>
          <w:szCs w:val="24"/>
          <w:lang w:val="sr-Cyrl-RS"/>
        </w:rPr>
        <w:t>50</w:t>
      </w:r>
      <w:r w:rsidRPr="006030F7">
        <w:rPr>
          <w:rFonts w:ascii="Times New Roman" w:hAnsi="Times New Roman" w:cs="Times New Roman"/>
          <w:sz w:val="24"/>
          <w:szCs w:val="24"/>
        </w:rPr>
        <w:t xml:space="preserve"> </w:t>
      </w:r>
      <w:r w:rsidR="00B715BE">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Између кракова крста налази се светоандрејски крст </w:t>
      </w:r>
      <w:r w:rsidR="00B715BE">
        <w:rPr>
          <w:rFonts w:ascii="Times New Roman" w:hAnsi="Times New Roman" w:cs="Times New Roman"/>
          <w:sz w:val="24"/>
          <w:szCs w:val="24"/>
          <w:lang w:val="sr-Cyrl-RS"/>
        </w:rPr>
        <w:t xml:space="preserve">димензија 50 </w:t>
      </w:r>
      <w:r w:rsidR="00B715BE" w:rsidRPr="006030F7">
        <w:rPr>
          <w:rFonts w:ascii="Times New Roman" w:hAnsi="Times New Roman" w:cs="Times New Roman"/>
          <w:sz w:val="24"/>
          <w:szCs w:val="24"/>
        </w:rPr>
        <w:t xml:space="preserve">x </w:t>
      </w:r>
      <w:r w:rsidR="00B715BE">
        <w:rPr>
          <w:rFonts w:ascii="Times New Roman" w:hAnsi="Times New Roman" w:cs="Times New Roman"/>
          <w:sz w:val="24"/>
          <w:szCs w:val="24"/>
          <w:lang w:val="sr-Cyrl-RS"/>
        </w:rPr>
        <w:t xml:space="preserve">50 мм </w:t>
      </w:r>
      <w:r w:rsidRPr="006030F7">
        <w:rPr>
          <w:rFonts w:ascii="Times New Roman" w:hAnsi="Times New Roman" w:cs="Times New Roman"/>
          <w:sz w:val="24"/>
          <w:szCs w:val="24"/>
        </w:rPr>
        <w:t xml:space="preserve">са </w:t>
      </w:r>
      <w:r w:rsidR="00B715BE">
        <w:rPr>
          <w:rFonts w:ascii="Times New Roman" w:hAnsi="Times New Roman" w:cs="Times New Roman"/>
          <w:sz w:val="24"/>
          <w:szCs w:val="24"/>
          <w:lang w:val="sr-Cyrl-RS"/>
        </w:rPr>
        <w:t>позлаћеним</w:t>
      </w:r>
      <w:r w:rsidRPr="006030F7">
        <w:rPr>
          <w:rFonts w:ascii="Times New Roman" w:hAnsi="Times New Roman" w:cs="Times New Roman"/>
          <w:sz w:val="24"/>
          <w:szCs w:val="24"/>
        </w:rPr>
        <w:t xml:space="preserve"> ивицама емајлиран природним емајлом црвене боје. У средини крста је кружни медаљон пречника </w:t>
      </w:r>
      <w:r w:rsidR="00B715BE">
        <w:rPr>
          <w:rFonts w:ascii="Times New Roman" w:hAnsi="Times New Roman" w:cs="Times New Roman"/>
          <w:sz w:val="24"/>
          <w:szCs w:val="24"/>
          <w:lang w:val="sr-Cyrl-RS"/>
        </w:rPr>
        <w:t>25</w:t>
      </w:r>
      <w:r w:rsidRPr="006030F7">
        <w:rPr>
          <w:rFonts w:ascii="Times New Roman" w:hAnsi="Times New Roman" w:cs="Times New Roman"/>
          <w:sz w:val="24"/>
          <w:szCs w:val="24"/>
        </w:rPr>
        <w:t xml:space="preserve"> </w:t>
      </w:r>
      <w:r w:rsidR="00B715BE">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w:t>
      </w:r>
      <w:r w:rsidR="00B27AC2">
        <w:rPr>
          <w:rFonts w:ascii="Times New Roman" w:hAnsi="Times New Roman" w:cs="Times New Roman"/>
          <w:sz w:val="24"/>
          <w:szCs w:val="24"/>
          <w:lang w:val="sr-Cyrl-RS"/>
        </w:rPr>
        <w:t>који у централном делу медаљона садржи крст емајлиран природним белим емајлом са четири позлаћена оцила на црвеној подлози, оивичен плаво емајлираним оквиром са позлаћеним исписом</w:t>
      </w:r>
      <w:r w:rsidR="00822E91">
        <w:rPr>
          <w:rFonts w:ascii="Times New Roman" w:hAnsi="Times New Roman" w:cs="Times New Roman"/>
          <w:sz w:val="24"/>
          <w:szCs w:val="24"/>
          <w:lang w:val="sr-Cyrl-RS"/>
        </w:rPr>
        <w:t>:</w:t>
      </w:r>
      <w:r w:rsidR="00B27AC2">
        <w:rPr>
          <w:rFonts w:ascii="Times New Roman" w:hAnsi="Times New Roman" w:cs="Times New Roman"/>
          <w:sz w:val="24"/>
          <w:szCs w:val="24"/>
          <w:lang w:val="sr-Cyrl-RS"/>
        </w:rPr>
        <w:t xml:space="preserve"> </w:t>
      </w:r>
      <w:r w:rsidR="00082549" w:rsidRPr="006030F7">
        <w:rPr>
          <w:rFonts w:ascii="Times New Roman" w:hAnsi="Times New Roman" w:cs="Times New Roman"/>
          <w:sz w:val="24"/>
          <w:szCs w:val="24"/>
        </w:rPr>
        <w:t>"СРЕТЕЊЕ 15. ФЕБРУАР</w:t>
      </w:r>
      <w:r w:rsidR="00C47F2A">
        <w:rPr>
          <w:rFonts w:ascii="Times New Roman" w:hAnsi="Times New Roman" w:cs="Times New Roman"/>
          <w:sz w:val="24"/>
          <w:szCs w:val="24"/>
          <w:lang w:val="sr-Cyrl-RS"/>
        </w:rPr>
        <w:t xml:space="preserve"> 1835</w:t>
      </w:r>
      <w:r w:rsidR="00082549" w:rsidRPr="006030F7">
        <w:rPr>
          <w:rFonts w:ascii="Times New Roman" w:hAnsi="Times New Roman" w:cs="Times New Roman"/>
          <w:sz w:val="24"/>
          <w:szCs w:val="24"/>
        </w:rPr>
        <w:t>".</w:t>
      </w:r>
    </w:p>
    <w:p w14:paraId="2E888850" w14:textId="3B700672" w:rsidR="00DF2C5F" w:rsidRPr="006030F7" w:rsidRDefault="009A5C02" w:rsidP="00B715BE">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Орденски знак је од позлаћеног сребра на чијем аверсу је мотив средишњег дела ордена. На реверсу је у средини медаљона девиза</w:t>
      </w:r>
      <w:r w:rsidR="00822E91">
        <w:rPr>
          <w:rFonts w:ascii="Times New Roman" w:hAnsi="Times New Roman" w:cs="Times New Roman"/>
          <w:sz w:val="24"/>
          <w:szCs w:val="24"/>
          <w:lang w:val="sr-Cyrl-RS"/>
        </w:rPr>
        <w:t>:</w:t>
      </w:r>
      <w:r w:rsidRPr="006030F7">
        <w:rPr>
          <w:rFonts w:ascii="Times New Roman" w:hAnsi="Times New Roman" w:cs="Times New Roman"/>
          <w:sz w:val="24"/>
          <w:szCs w:val="24"/>
        </w:rPr>
        <w:t xml:space="preserve"> </w:t>
      </w:r>
      <w:r w:rsidR="00405555">
        <w:rPr>
          <w:rFonts w:ascii="Times New Roman" w:hAnsi="Times New Roman" w:cs="Times New Roman"/>
          <w:sz w:val="24"/>
          <w:szCs w:val="24"/>
          <w:lang w:val="sr-Cyrl-RS"/>
        </w:rPr>
        <w:t>„</w:t>
      </w:r>
      <w:r w:rsidRPr="006030F7">
        <w:rPr>
          <w:rFonts w:ascii="Times New Roman" w:hAnsi="Times New Roman" w:cs="Times New Roman"/>
          <w:sz w:val="24"/>
          <w:szCs w:val="24"/>
        </w:rPr>
        <w:t>1835</w:t>
      </w:r>
      <w:r w:rsidR="00405555">
        <w:rPr>
          <w:rFonts w:ascii="Times New Roman" w:hAnsi="Times New Roman" w:cs="Times New Roman"/>
          <w:sz w:val="24"/>
          <w:szCs w:val="24"/>
        </w:rPr>
        <w:t>”</w:t>
      </w:r>
      <w:r w:rsidRPr="006030F7">
        <w:rPr>
          <w:rFonts w:ascii="Times New Roman" w:hAnsi="Times New Roman" w:cs="Times New Roman"/>
          <w:sz w:val="24"/>
          <w:szCs w:val="24"/>
        </w:rPr>
        <w:t xml:space="preserve">, а на </w:t>
      </w:r>
      <w:r w:rsidR="00082549">
        <w:rPr>
          <w:rFonts w:ascii="Times New Roman" w:hAnsi="Times New Roman" w:cs="Times New Roman"/>
          <w:sz w:val="24"/>
          <w:szCs w:val="24"/>
          <w:lang w:val="sr-Cyrl-RS"/>
        </w:rPr>
        <w:t>оквиру</w:t>
      </w:r>
      <w:r w:rsidR="00822E91">
        <w:rPr>
          <w:rFonts w:ascii="Times New Roman" w:hAnsi="Times New Roman" w:cs="Times New Roman"/>
          <w:sz w:val="24"/>
          <w:szCs w:val="24"/>
          <w:lang w:val="sr-Cyrl-RS"/>
        </w:rPr>
        <w:t>:</w:t>
      </w:r>
      <w:r w:rsidRPr="006030F7">
        <w:rPr>
          <w:rFonts w:ascii="Times New Roman" w:hAnsi="Times New Roman" w:cs="Times New Roman"/>
          <w:sz w:val="24"/>
          <w:szCs w:val="24"/>
        </w:rPr>
        <w:t xml:space="preserve"> </w:t>
      </w:r>
      <w:r w:rsidR="00405555">
        <w:rPr>
          <w:rFonts w:ascii="Times New Roman" w:hAnsi="Times New Roman" w:cs="Times New Roman"/>
          <w:sz w:val="24"/>
          <w:szCs w:val="24"/>
          <w:lang w:val="sr-Cyrl-RS"/>
        </w:rPr>
        <w:t>„</w:t>
      </w:r>
      <w:r w:rsidRPr="006030F7">
        <w:rPr>
          <w:rFonts w:ascii="Times New Roman" w:hAnsi="Times New Roman" w:cs="Times New Roman"/>
          <w:sz w:val="24"/>
          <w:szCs w:val="24"/>
        </w:rPr>
        <w:t>СРЕТЕЊЕ 15. ФЕБРУАР</w:t>
      </w:r>
      <w:r w:rsidR="00405555">
        <w:rPr>
          <w:rFonts w:ascii="Times New Roman" w:hAnsi="Times New Roman" w:cs="Times New Roman"/>
          <w:sz w:val="24"/>
          <w:szCs w:val="24"/>
        </w:rPr>
        <w:t>”</w:t>
      </w:r>
      <w:r w:rsidRPr="006030F7">
        <w:rPr>
          <w:rFonts w:ascii="Times New Roman" w:hAnsi="Times New Roman" w:cs="Times New Roman"/>
          <w:sz w:val="24"/>
          <w:szCs w:val="24"/>
        </w:rPr>
        <w:t xml:space="preserve">. </w:t>
      </w:r>
      <w:r w:rsidR="00082549">
        <w:rPr>
          <w:rFonts w:ascii="Times New Roman" w:hAnsi="Times New Roman" w:cs="Times New Roman"/>
          <w:sz w:val="24"/>
          <w:szCs w:val="24"/>
          <w:lang w:val="sr-Cyrl-RS"/>
        </w:rPr>
        <w:t xml:space="preserve">На крацима светоандрејског крста налази се по једно позлаћено оцило. </w:t>
      </w:r>
      <w:r w:rsidRPr="006030F7">
        <w:rPr>
          <w:rFonts w:ascii="Times New Roman" w:hAnsi="Times New Roman" w:cs="Times New Roman"/>
          <w:sz w:val="24"/>
          <w:szCs w:val="24"/>
        </w:rPr>
        <w:t xml:space="preserve">У надвишењу орденског знака налази се покретна </w:t>
      </w:r>
      <w:r w:rsidR="00082549">
        <w:rPr>
          <w:rFonts w:ascii="Times New Roman" w:hAnsi="Times New Roman" w:cs="Times New Roman"/>
          <w:sz w:val="24"/>
          <w:szCs w:val="24"/>
          <w:lang w:val="sr-Cyrl-RS"/>
        </w:rPr>
        <w:t>позлаћена</w:t>
      </w:r>
      <w:r w:rsidRPr="006030F7">
        <w:rPr>
          <w:rFonts w:ascii="Times New Roman" w:hAnsi="Times New Roman" w:cs="Times New Roman"/>
          <w:sz w:val="24"/>
          <w:szCs w:val="24"/>
        </w:rPr>
        <w:t xml:space="preserve"> српска књажевска круна са пробушеном куглицом на врху на којој је крст. </w:t>
      </w:r>
      <w:r w:rsidR="00082549">
        <w:rPr>
          <w:rFonts w:ascii="Times New Roman" w:hAnsi="Times New Roman" w:cs="Times New Roman"/>
          <w:sz w:val="24"/>
          <w:szCs w:val="24"/>
          <w:lang w:val="sr-Cyrl-RS"/>
        </w:rPr>
        <w:t xml:space="preserve">Димензија орденског знака са круном износи 70 </w:t>
      </w:r>
      <w:r w:rsidR="00082549" w:rsidRPr="006030F7">
        <w:rPr>
          <w:rFonts w:ascii="Times New Roman" w:hAnsi="Times New Roman" w:cs="Times New Roman"/>
          <w:sz w:val="24"/>
          <w:szCs w:val="24"/>
        </w:rPr>
        <w:t>x</w:t>
      </w:r>
      <w:r w:rsidR="00082549">
        <w:rPr>
          <w:rFonts w:ascii="Times New Roman" w:hAnsi="Times New Roman" w:cs="Times New Roman"/>
          <w:sz w:val="24"/>
          <w:szCs w:val="24"/>
          <w:lang w:val="sr-Cyrl-RS"/>
        </w:rPr>
        <w:t xml:space="preserve"> 50 мм. </w:t>
      </w:r>
      <w:r w:rsidRPr="006030F7">
        <w:rPr>
          <w:rFonts w:ascii="Times New Roman" w:hAnsi="Times New Roman" w:cs="Times New Roman"/>
          <w:sz w:val="24"/>
          <w:szCs w:val="24"/>
        </w:rPr>
        <w:t xml:space="preserve">Кроз куглицу је постављена позлаћена алка и овална карика, кроз коју је провучена машна орденске ленте. </w:t>
      </w:r>
    </w:p>
    <w:p w14:paraId="46E23DB4" w14:textId="59F6B52C" w:rsidR="00DF2C5F" w:rsidRPr="006030F7" w:rsidRDefault="009A5C02" w:rsidP="00B715BE">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Лента је од црвене моариране свиле са плавим и белим ивичним пругама, ширине 100 </w:t>
      </w:r>
      <w:r w:rsidR="00082549">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Крајеви ленте завршавају се машном на којој се налази орденски знак. </w:t>
      </w:r>
    </w:p>
    <w:p w14:paraId="7065F7A8" w14:textId="08ED7B3A" w:rsidR="00DF2C5F" w:rsidRPr="006030F7" w:rsidRDefault="009A5C02" w:rsidP="00B715BE">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Врпца - заменица је од плаве моариране свиле ширине 36 </w:t>
      </w:r>
      <w:r w:rsidR="00082549">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са једном белом усправном пругом кроз средину, широком 4 </w:t>
      </w:r>
      <w:r w:rsidR="00082549">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w:t>
      </w:r>
    </w:p>
    <w:p w14:paraId="12DADCFF" w14:textId="130984B7" w:rsidR="00DF2C5F" w:rsidRDefault="009A5C02" w:rsidP="00B715BE">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Звезда Сретењског ордена носи се на левој страни груди, а лента преко груди са десног рамена ка левом боку.</w:t>
      </w:r>
    </w:p>
    <w:p w14:paraId="6450D865" w14:textId="77777777" w:rsidR="00B715BE" w:rsidRPr="006030F7" w:rsidRDefault="00B715BE" w:rsidP="00B715BE">
      <w:pPr>
        <w:spacing w:after="0" w:line="240" w:lineRule="auto"/>
        <w:ind w:firstLine="720"/>
        <w:rPr>
          <w:rFonts w:ascii="Times New Roman" w:hAnsi="Times New Roman" w:cs="Times New Roman"/>
          <w:sz w:val="24"/>
          <w:szCs w:val="24"/>
        </w:rPr>
      </w:pPr>
    </w:p>
    <w:p w14:paraId="715CEAF1" w14:textId="77777777" w:rsidR="00DF2C5F" w:rsidRPr="00C63A9B" w:rsidRDefault="009A5C02" w:rsidP="001C5531">
      <w:pPr>
        <w:spacing w:after="0" w:line="240" w:lineRule="auto"/>
        <w:jc w:val="center"/>
        <w:rPr>
          <w:rFonts w:ascii="Times New Roman" w:hAnsi="Times New Roman" w:cs="Times New Roman"/>
          <w:b/>
          <w:bCs/>
          <w:sz w:val="24"/>
          <w:szCs w:val="24"/>
        </w:rPr>
      </w:pPr>
      <w:r w:rsidRPr="00FA41F3">
        <w:rPr>
          <w:rFonts w:ascii="Times New Roman" w:hAnsi="Times New Roman" w:cs="Times New Roman"/>
          <w:b/>
          <w:bCs/>
          <w:sz w:val="24"/>
          <w:szCs w:val="24"/>
        </w:rPr>
        <w:t xml:space="preserve"> </w:t>
      </w:r>
      <w:r w:rsidRPr="00C63A9B">
        <w:rPr>
          <w:rFonts w:ascii="Times New Roman" w:hAnsi="Times New Roman" w:cs="Times New Roman"/>
          <w:b/>
          <w:bCs/>
          <w:sz w:val="24"/>
          <w:szCs w:val="24"/>
        </w:rPr>
        <w:t xml:space="preserve">Статут Сретењског ордена другог степена </w:t>
      </w:r>
    </w:p>
    <w:p w14:paraId="14AE0442" w14:textId="77777777" w:rsidR="00DF2C5F" w:rsidRPr="00FA41F3" w:rsidRDefault="009A5C02" w:rsidP="001C5531">
      <w:pPr>
        <w:spacing w:after="0" w:line="240" w:lineRule="auto"/>
        <w:jc w:val="center"/>
        <w:rPr>
          <w:rFonts w:ascii="Times New Roman" w:hAnsi="Times New Roman" w:cs="Times New Roman"/>
          <w:b/>
          <w:bCs/>
          <w:sz w:val="24"/>
          <w:szCs w:val="24"/>
        </w:rPr>
      </w:pPr>
      <w:r w:rsidRPr="00C63A9B">
        <w:rPr>
          <w:rFonts w:ascii="Times New Roman" w:hAnsi="Times New Roman" w:cs="Times New Roman"/>
          <w:b/>
          <w:bCs/>
          <w:sz w:val="24"/>
          <w:szCs w:val="24"/>
        </w:rPr>
        <w:t xml:space="preserve"> Члан 11.</w:t>
      </w:r>
      <w:r w:rsidRPr="00FA41F3">
        <w:rPr>
          <w:rFonts w:ascii="Times New Roman" w:hAnsi="Times New Roman" w:cs="Times New Roman"/>
          <w:b/>
          <w:bCs/>
          <w:sz w:val="24"/>
          <w:szCs w:val="24"/>
        </w:rPr>
        <w:t xml:space="preserve"> </w:t>
      </w:r>
    </w:p>
    <w:p w14:paraId="72E6103F" w14:textId="7A929150" w:rsidR="00DF2C5F" w:rsidRPr="006030F7" w:rsidRDefault="009A5C02" w:rsidP="00FA41F3">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Сретењски орден другог степена састоји се од орденског знака који је истоветан са орденским знаком Сретењског ордена првог степена.</w:t>
      </w:r>
    </w:p>
    <w:p w14:paraId="7F0A2A88" w14:textId="4A2C66A0" w:rsidR="00DF2C5F" w:rsidRPr="006030F7" w:rsidRDefault="009A5C02" w:rsidP="00FA41F3">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Врпца - заменица је од плаве моариране свиле ширине 36 </w:t>
      </w:r>
      <w:r w:rsidR="00C63A9B">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са две беле усправне пруге кроз средину, ширине по 4 </w:t>
      </w:r>
      <w:r w:rsidR="00C63A9B">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w:t>
      </w:r>
    </w:p>
    <w:p w14:paraId="440EA81B" w14:textId="0465A2D0" w:rsidR="00DF2C5F" w:rsidRDefault="009A5C02" w:rsidP="00FA41F3">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Сретењски орден другог степена носи се о врату, на врпци ширине 40 </w:t>
      </w:r>
      <w:r w:rsidR="004D0E68">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w:t>
      </w:r>
    </w:p>
    <w:p w14:paraId="259E3804" w14:textId="77777777" w:rsidR="00FA41F3" w:rsidRPr="006030F7" w:rsidRDefault="00FA41F3" w:rsidP="00FA41F3">
      <w:pPr>
        <w:spacing w:after="0" w:line="240" w:lineRule="auto"/>
        <w:ind w:firstLine="720"/>
        <w:jc w:val="both"/>
        <w:rPr>
          <w:rFonts w:ascii="Times New Roman" w:hAnsi="Times New Roman" w:cs="Times New Roman"/>
          <w:sz w:val="24"/>
          <w:szCs w:val="24"/>
        </w:rPr>
      </w:pPr>
    </w:p>
    <w:p w14:paraId="0153E1AA" w14:textId="77777777" w:rsidR="00DF2C5F" w:rsidRPr="00FA41F3" w:rsidRDefault="009A5C02" w:rsidP="001C5531">
      <w:pPr>
        <w:spacing w:after="0" w:line="240" w:lineRule="auto"/>
        <w:jc w:val="center"/>
        <w:rPr>
          <w:rFonts w:ascii="Times New Roman" w:hAnsi="Times New Roman" w:cs="Times New Roman"/>
          <w:b/>
          <w:bCs/>
          <w:sz w:val="24"/>
          <w:szCs w:val="24"/>
        </w:rPr>
      </w:pPr>
      <w:r w:rsidRPr="006030F7">
        <w:rPr>
          <w:rFonts w:ascii="Times New Roman" w:hAnsi="Times New Roman" w:cs="Times New Roman"/>
          <w:sz w:val="24"/>
          <w:szCs w:val="24"/>
        </w:rPr>
        <w:t xml:space="preserve"> </w:t>
      </w:r>
      <w:r w:rsidRPr="00FA41F3">
        <w:rPr>
          <w:rFonts w:ascii="Times New Roman" w:hAnsi="Times New Roman" w:cs="Times New Roman"/>
          <w:b/>
          <w:bCs/>
          <w:sz w:val="24"/>
          <w:szCs w:val="24"/>
        </w:rPr>
        <w:t xml:space="preserve">Статут Сретењског ордена трећег степена </w:t>
      </w:r>
    </w:p>
    <w:p w14:paraId="0A04DFAC" w14:textId="77777777" w:rsidR="00DF2C5F" w:rsidRPr="00FA41F3" w:rsidRDefault="009A5C02" w:rsidP="001C5531">
      <w:pPr>
        <w:spacing w:after="0" w:line="240" w:lineRule="auto"/>
        <w:jc w:val="center"/>
        <w:rPr>
          <w:rFonts w:ascii="Times New Roman" w:hAnsi="Times New Roman" w:cs="Times New Roman"/>
          <w:b/>
          <w:bCs/>
          <w:sz w:val="24"/>
          <w:szCs w:val="24"/>
        </w:rPr>
      </w:pPr>
      <w:r w:rsidRPr="00FA41F3">
        <w:rPr>
          <w:rFonts w:ascii="Times New Roman" w:hAnsi="Times New Roman" w:cs="Times New Roman"/>
          <w:b/>
          <w:bCs/>
          <w:sz w:val="24"/>
          <w:szCs w:val="24"/>
        </w:rPr>
        <w:t xml:space="preserve"> Члан 12. </w:t>
      </w:r>
    </w:p>
    <w:p w14:paraId="780583B4" w14:textId="1BEBA725" w:rsidR="00DF2C5F" w:rsidRPr="006030F7" w:rsidRDefault="009A5C02" w:rsidP="00FA41F3">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Сретењски орден трећег степена састоји се од орденског знака који је ликовно истоветан са орденским знаком Сретењског ордена првог степена, а димензије су му 55 x 3</w:t>
      </w:r>
      <w:r w:rsidR="00B235B8">
        <w:rPr>
          <w:rFonts w:ascii="Times New Roman" w:hAnsi="Times New Roman" w:cs="Times New Roman"/>
          <w:sz w:val="24"/>
          <w:szCs w:val="24"/>
          <w:lang w:val="sr-Cyrl-RS"/>
        </w:rPr>
        <w:t>8</w:t>
      </w:r>
      <w:r w:rsidRPr="006030F7">
        <w:rPr>
          <w:rFonts w:ascii="Times New Roman" w:hAnsi="Times New Roman" w:cs="Times New Roman"/>
          <w:sz w:val="24"/>
          <w:szCs w:val="24"/>
        </w:rPr>
        <w:t xml:space="preserve"> </w:t>
      </w:r>
      <w:r w:rsidR="00B235B8">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w:t>
      </w:r>
    </w:p>
    <w:p w14:paraId="069A7AE8" w14:textId="0D40D155" w:rsidR="00DF2C5F" w:rsidRPr="006030F7" w:rsidRDefault="009A5C02" w:rsidP="00FA41F3">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Врпца - заменица је од плаве моариране свиле са белом ивицом, ширине 36 </w:t>
      </w:r>
      <w:r w:rsidR="00B235B8">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са три беле усправне пруге кроз средину, ширине по 4 </w:t>
      </w:r>
      <w:r w:rsidR="00B235B8">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w:t>
      </w:r>
    </w:p>
    <w:p w14:paraId="6F69BE5E" w14:textId="3D33C7E1" w:rsidR="00DF2C5F" w:rsidRDefault="009A5C02" w:rsidP="00FA41F3">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Сретењски орден трећег степена носи се на левој страни груди, на </w:t>
      </w:r>
      <w:r w:rsidR="00B235B8">
        <w:rPr>
          <w:rFonts w:ascii="Times New Roman" w:hAnsi="Times New Roman" w:cs="Times New Roman"/>
          <w:sz w:val="24"/>
          <w:szCs w:val="24"/>
          <w:lang w:val="sr-Cyrl-RS"/>
        </w:rPr>
        <w:t>4</w:t>
      </w:r>
      <w:r w:rsidRPr="006030F7">
        <w:rPr>
          <w:rFonts w:ascii="Times New Roman" w:hAnsi="Times New Roman" w:cs="Times New Roman"/>
          <w:sz w:val="24"/>
          <w:szCs w:val="24"/>
        </w:rPr>
        <w:t xml:space="preserve">0 </w:t>
      </w:r>
      <w:r w:rsidR="00B235B8">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широкој врпци, која је сложена у облику </w:t>
      </w:r>
      <w:r w:rsidR="00B235B8">
        <w:rPr>
          <w:rFonts w:ascii="Times New Roman" w:hAnsi="Times New Roman" w:cs="Times New Roman"/>
          <w:sz w:val="24"/>
          <w:szCs w:val="24"/>
          <w:lang w:val="sr-Cyrl-RS"/>
        </w:rPr>
        <w:t xml:space="preserve">једнакостраничног </w:t>
      </w:r>
      <w:r w:rsidRPr="006030F7">
        <w:rPr>
          <w:rFonts w:ascii="Times New Roman" w:hAnsi="Times New Roman" w:cs="Times New Roman"/>
          <w:sz w:val="24"/>
          <w:szCs w:val="24"/>
        </w:rPr>
        <w:t xml:space="preserve">троугла. </w:t>
      </w:r>
    </w:p>
    <w:p w14:paraId="0687DB88" w14:textId="511AC51B" w:rsidR="0015025F" w:rsidRDefault="0015025F" w:rsidP="00FA41F3">
      <w:pPr>
        <w:spacing w:after="0" w:line="240" w:lineRule="auto"/>
        <w:ind w:firstLine="720"/>
        <w:jc w:val="both"/>
        <w:rPr>
          <w:rFonts w:ascii="Times New Roman" w:hAnsi="Times New Roman" w:cs="Times New Roman"/>
          <w:sz w:val="24"/>
          <w:szCs w:val="24"/>
        </w:rPr>
      </w:pPr>
    </w:p>
    <w:p w14:paraId="0B088AF5" w14:textId="1A0DE471" w:rsidR="0015025F" w:rsidRDefault="0015025F" w:rsidP="00FA41F3">
      <w:pPr>
        <w:spacing w:after="0" w:line="240" w:lineRule="auto"/>
        <w:ind w:firstLine="720"/>
        <w:jc w:val="both"/>
        <w:rPr>
          <w:rFonts w:ascii="Times New Roman" w:hAnsi="Times New Roman" w:cs="Times New Roman"/>
          <w:sz w:val="24"/>
          <w:szCs w:val="24"/>
        </w:rPr>
      </w:pPr>
    </w:p>
    <w:p w14:paraId="22016FB6" w14:textId="61BB6D20" w:rsidR="0015025F" w:rsidRDefault="0015025F" w:rsidP="00FA41F3">
      <w:pPr>
        <w:spacing w:after="0" w:line="240" w:lineRule="auto"/>
        <w:ind w:firstLine="720"/>
        <w:jc w:val="both"/>
        <w:rPr>
          <w:rFonts w:ascii="Times New Roman" w:hAnsi="Times New Roman" w:cs="Times New Roman"/>
          <w:sz w:val="24"/>
          <w:szCs w:val="24"/>
        </w:rPr>
      </w:pPr>
    </w:p>
    <w:p w14:paraId="6E565E3B" w14:textId="77777777" w:rsidR="0015025F" w:rsidRDefault="0015025F" w:rsidP="00FA41F3">
      <w:pPr>
        <w:spacing w:after="0" w:line="240" w:lineRule="auto"/>
        <w:ind w:firstLine="720"/>
        <w:jc w:val="both"/>
        <w:rPr>
          <w:rFonts w:ascii="Times New Roman" w:hAnsi="Times New Roman" w:cs="Times New Roman"/>
          <w:sz w:val="24"/>
          <w:szCs w:val="24"/>
        </w:rPr>
      </w:pPr>
    </w:p>
    <w:p w14:paraId="048E87A5" w14:textId="77777777" w:rsidR="00FA41F3" w:rsidRPr="006030F7" w:rsidRDefault="00FA41F3" w:rsidP="00FA41F3">
      <w:pPr>
        <w:spacing w:after="0" w:line="240" w:lineRule="auto"/>
        <w:ind w:firstLine="720"/>
        <w:rPr>
          <w:rFonts w:ascii="Times New Roman" w:hAnsi="Times New Roman" w:cs="Times New Roman"/>
          <w:sz w:val="24"/>
          <w:szCs w:val="24"/>
        </w:rPr>
      </w:pPr>
    </w:p>
    <w:p w14:paraId="46B8FCCE" w14:textId="77777777" w:rsidR="00DF2C5F" w:rsidRPr="00FA41F3" w:rsidRDefault="009A5C02" w:rsidP="001C5531">
      <w:pPr>
        <w:spacing w:after="0" w:line="240" w:lineRule="auto"/>
        <w:jc w:val="center"/>
        <w:rPr>
          <w:rFonts w:ascii="Times New Roman" w:hAnsi="Times New Roman" w:cs="Times New Roman"/>
          <w:b/>
          <w:bCs/>
          <w:sz w:val="24"/>
          <w:szCs w:val="24"/>
        </w:rPr>
      </w:pPr>
      <w:r w:rsidRPr="00FA41F3">
        <w:rPr>
          <w:rFonts w:ascii="Times New Roman" w:hAnsi="Times New Roman" w:cs="Times New Roman"/>
          <w:b/>
          <w:bCs/>
          <w:sz w:val="24"/>
          <w:szCs w:val="24"/>
        </w:rPr>
        <w:lastRenderedPageBreak/>
        <w:t xml:space="preserve"> 5. Статути Ордена белог орла са мачевима </w:t>
      </w:r>
    </w:p>
    <w:p w14:paraId="41C750F7" w14:textId="77777777" w:rsidR="00DF2C5F" w:rsidRPr="00FA41F3" w:rsidRDefault="009A5C02" w:rsidP="001C5531">
      <w:pPr>
        <w:spacing w:after="0" w:line="240" w:lineRule="auto"/>
        <w:jc w:val="center"/>
        <w:rPr>
          <w:rFonts w:ascii="Times New Roman" w:hAnsi="Times New Roman" w:cs="Times New Roman"/>
          <w:b/>
          <w:bCs/>
          <w:sz w:val="24"/>
          <w:szCs w:val="24"/>
        </w:rPr>
      </w:pPr>
      <w:r w:rsidRPr="00FA41F3">
        <w:rPr>
          <w:rFonts w:ascii="Times New Roman" w:hAnsi="Times New Roman" w:cs="Times New Roman"/>
          <w:b/>
          <w:bCs/>
          <w:sz w:val="24"/>
          <w:szCs w:val="24"/>
        </w:rPr>
        <w:t xml:space="preserve"> Статут Ордена белог орла са мачевима првог степена </w:t>
      </w:r>
    </w:p>
    <w:p w14:paraId="1679DD50" w14:textId="77777777" w:rsidR="00DF2C5F" w:rsidRPr="00FA41F3" w:rsidRDefault="009A5C02" w:rsidP="001C5531">
      <w:pPr>
        <w:spacing w:after="0" w:line="240" w:lineRule="auto"/>
        <w:jc w:val="center"/>
        <w:rPr>
          <w:rFonts w:ascii="Times New Roman" w:hAnsi="Times New Roman" w:cs="Times New Roman"/>
          <w:b/>
          <w:bCs/>
          <w:sz w:val="24"/>
          <w:szCs w:val="24"/>
        </w:rPr>
      </w:pPr>
      <w:r w:rsidRPr="00FA41F3">
        <w:rPr>
          <w:rFonts w:ascii="Times New Roman" w:hAnsi="Times New Roman" w:cs="Times New Roman"/>
          <w:b/>
          <w:bCs/>
          <w:sz w:val="24"/>
          <w:szCs w:val="24"/>
        </w:rPr>
        <w:t xml:space="preserve"> Члан 13. </w:t>
      </w:r>
    </w:p>
    <w:p w14:paraId="5C2C07C6" w14:textId="1BC62C09" w:rsidR="00DF2C5F" w:rsidRPr="006030F7" w:rsidRDefault="009A5C02" w:rsidP="00FA41F3">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Орден белог орла са мачевима првог степена састоји се од звезде, ленте и орденског знака.</w:t>
      </w:r>
    </w:p>
    <w:p w14:paraId="20331C3C" w14:textId="58A11F01" w:rsidR="00DF2C5F" w:rsidRPr="006030F7" w:rsidRDefault="009A5C02" w:rsidP="00FA41F3">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Подлога је по форми </w:t>
      </w:r>
      <w:r w:rsidR="007A38CB">
        <w:rPr>
          <w:rFonts w:ascii="Times New Roman" w:hAnsi="Times New Roman" w:cs="Times New Roman"/>
          <w:sz w:val="24"/>
          <w:szCs w:val="24"/>
          <w:lang w:val="sr-Cyrl-RS"/>
        </w:rPr>
        <w:t>осм</w:t>
      </w:r>
      <w:r w:rsidRPr="006030F7">
        <w:rPr>
          <w:rFonts w:ascii="Times New Roman" w:hAnsi="Times New Roman" w:cs="Times New Roman"/>
          <w:sz w:val="24"/>
          <w:szCs w:val="24"/>
        </w:rPr>
        <w:t xml:space="preserve">окрака </w:t>
      </w:r>
      <w:r w:rsidR="007A38CB">
        <w:rPr>
          <w:rFonts w:ascii="Times New Roman" w:hAnsi="Times New Roman" w:cs="Times New Roman"/>
          <w:sz w:val="24"/>
          <w:szCs w:val="24"/>
          <w:lang w:val="sr-Cyrl-RS"/>
        </w:rPr>
        <w:t>сребрна</w:t>
      </w:r>
      <w:r w:rsidRPr="006030F7">
        <w:rPr>
          <w:rFonts w:ascii="Times New Roman" w:hAnsi="Times New Roman" w:cs="Times New Roman"/>
          <w:sz w:val="24"/>
          <w:szCs w:val="24"/>
        </w:rPr>
        <w:t xml:space="preserve"> звезда изражених канелираних зрака са заобљеним врховима, пречника </w:t>
      </w:r>
      <w:r w:rsidR="007A38CB">
        <w:rPr>
          <w:rFonts w:ascii="Times New Roman" w:hAnsi="Times New Roman" w:cs="Times New Roman"/>
          <w:sz w:val="24"/>
          <w:szCs w:val="24"/>
          <w:lang w:val="sr-Cyrl-RS"/>
        </w:rPr>
        <w:t>92</w:t>
      </w:r>
      <w:r w:rsidRPr="006030F7">
        <w:rPr>
          <w:rFonts w:ascii="Times New Roman" w:hAnsi="Times New Roman" w:cs="Times New Roman"/>
          <w:sz w:val="24"/>
          <w:szCs w:val="24"/>
        </w:rPr>
        <w:t xml:space="preserve"> </w:t>
      </w:r>
      <w:r w:rsidR="007A38CB">
        <w:rPr>
          <w:rFonts w:ascii="Times New Roman" w:hAnsi="Times New Roman" w:cs="Times New Roman"/>
          <w:sz w:val="24"/>
          <w:szCs w:val="24"/>
          <w:lang w:val="sr-Cyrl-RS"/>
        </w:rPr>
        <w:t>мм</w:t>
      </w:r>
      <w:r w:rsidRPr="006030F7">
        <w:rPr>
          <w:rFonts w:ascii="Times New Roman" w:hAnsi="Times New Roman" w:cs="Times New Roman"/>
          <w:sz w:val="24"/>
          <w:szCs w:val="24"/>
        </w:rPr>
        <w:t>. На звезди се налази усправљени двоглави бели орао, са полуотвореним и спуштеним крилима и са отвореним канџама. На грудима орла је</w:t>
      </w:r>
      <w:r w:rsidR="007A38CB">
        <w:rPr>
          <w:rFonts w:ascii="Times New Roman" w:hAnsi="Times New Roman" w:cs="Times New Roman"/>
          <w:sz w:val="24"/>
          <w:szCs w:val="24"/>
          <w:lang w:val="sr-Cyrl-RS"/>
        </w:rPr>
        <w:t xml:space="preserve"> позлаћен</w:t>
      </w:r>
      <w:r w:rsidRPr="006030F7">
        <w:rPr>
          <w:rFonts w:ascii="Times New Roman" w:hAnsi="Times New Roman" w:cs="Times New Roman"/>
          <w:sz w:val="24"/>
          <w:szCs w:val="24"/>
        </w:rPr>
        <w:t xml:space="preserve"> овални штит димензије </w:t>
      </w:r>
      <w:r w:rsidR="007A38CB">
        <w:rPr>
          <w:rFonts w:ascii="Times New Roman" w:hAnsi="Times New Roman" w:cs="Times New Roman"/>
          <w:sz w:val="24"/>
          <w:szCs w:val="24"/>
          <w:lang w:val="sr-Cyrl-RS"/>
        </w:rPr>
        <w:t>2</w:t>
      </w:r>
      <w:r w:rsidRPr="006030F7">
        <w:rPr>
          <w:rFonts w:ascii="Times New Roman" w:hAnsi="Times New Roman" w:cs="Times New Roman"/>
          <w:sz w:val="24"/>
          <w:szCs w:val="24"/>
        </w:rPr>
        <w:t>0 x 1</w:t>
      </w:r>
      <w:r w:rsidR="007A38CB">
        <w:rPr>
          <w:rFonts w:ascii="Times New Roman" w:hAnsi="Times New Roman" w:cs="Times New Roman"/>
          <w:sz w:val="24"/>
          <w:szCs w:val="24"/>
          <w:lang w:val="sr-Cyrl-RS"/>
        </w:rPr>
        <w:t>6</w:t>
      </w:r>
      <w:r w:rsidRPr="006030F7">
        <w:rPr>
          <w:rFonts w:ascii="Times New Roman" w:hAnsi="Times New Roman" w:cs="Times New Roman"/>
          <w:sz w:val="24"/>
          <w:szCs w:val="24"/>
        </w:rPr>
        <w:t xml:space="preserve"> </w:t>
      </w:r>
      <w:r w:rsidR="007A38CB">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који је емајлиран природним црвеним емајлом, на коме се налази крст са четири </w:t>
      </w:r>
      <w:r w:rsidR="007A38CB">
        <w:rPr>
          <w:rFonts w:ascii="Times New Roman" w:hAnsi="Times New Roman" w:cs="Times New Roman"/>
          <w:sz w:val="24"/>
          <w:szCs w:val="24"/>
          <w:lang w:val="sr-Cyrl-RS"/>
        </w:rPr>
        <w:t>позлаћена</w:t>
      </w:r>
      <w:r w:rsidRPr="006030F7">
        <w:rPr>
          <w:rFonts w:ascii="Times New Roman" w:hAnsi="Times New Roman" w:cs="Times New Roman"/>
          <w:sz w:val="24"/>
          <w:szCs w:val="24"/>
        </w:rPr>
        <w:t xml:space="preserve"> оцила емајлиран природним белим емајлом. У надвишењу ордена налазе се два укрштена </w:t>
      </w:r>
      <w:r w:rsidR="007A38CB">
        <w:rPr>
          <w:rFonts w:ascii="Times New Roman" w:hAnsi="Times New Roman" w:cs="Times New Roman"/>
          <w:sz w:val="24"/>
          <w:szCs w:val="24"/>
          <w:lang w:val="sr-Cyrl-RS"/>
        </w:rPr>
        <w:t>позлаћена</w:t>
      </w:r>
      <w:r w:rsidRPr="006030F7">
        <w:rPr>
          <w:rFonts w:ascii="Times New Roman" w:hAnsi="Times New Roman" w:cs="Times New Roman"/>
          <w:sz w:val="24"/>
          <w:szCs w:val="24"/>
        </w:rPr>
        <w:t xml:space="preserve"> мача, који су </w:t>
      </w:r>
      <w:r w:rsidR="007A38CB">
        <w:rPr>
          <w:rFonts w:ascii="Times New Roman" w:hAnsi="Times New Roman" w:cs="Times New Roman"/>
          <w:sz w:val="24"/>
          <w:szCs w:val="24"/>
          <w:lang w:val="sr-Cyrl-RS"/>
        </w:rPr>
        <w:t>аплицирани</w:t>
      </w:r>
      <w:r w:rsidRPr="006030F7">
        <w:rPr>
          <w:rFonts w:ascii="Times New Roman" w:hAnsi="Times New Roman" w:cs="Times New Roman"/>
          <w:sz w:val="24"/>
          <w:szCs w:val="24"/>
        </w:rPr>
        <w:t xml:space="preserve"> између покретне краљевске круне и орловских глава, а преко траке емајлиране природним плавим емајлом. Димензије орла су 50 x </w:t>
      </w:r>
      <w:r w:rsidR="007A38CB">
        <w:rPr>
          <w:rFonts w:ascii="Times New Roman" w:hAnsi="Times New Roman" w:cs="Times New Roman"/>
          <w:sz w:val="24"/>
          <w:szCs w:val="24"/>
          <w:lang w:val="sr-Cyrl-RS"/>
        </w:rPr>
        <w:t>45</w:t>
      </w:r>
      <w:r w:rsidRPr="006030F7">
        <w:rPr>
          <w:rFonts w:ascii="Times New Roman" w:hAnsi="Times New Roman" w:cs="Times New Roman"/>
          <w:sz w:val="24"/>
          <w:szCs w:val="24"/>
        </w:rPr>
        <w:t xml:space="preserve"> </w:t>
      </w:r>
      <w:r w:rsidR="007A38CB">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а комплетан орденски знак аплициран на звезду је димензија </w:t>
      </w:r>
      <w:r w:rsidR="007A38CB">
        <w:rPr>
          <w:rFonts w:ascii="Times New Roman" w:hAnsi="Times New Roman" w:cs="Times New Roman"/>
          <w:sz w:val="24"/>
          <w:szCs w:val="24"/>
          <w:lang w:val="sr-Cyrl-RS"/>
        </w:rPr>
        <w:t>85</w:t>
      </w:r>
      <w:r w:rsidRPr="006030F7">
        <w:rPr>
          <w:rFonts w:ascii="Times New Roman" w:hAnsi="Times New Roman" w:cs="Times New Roman"/>
          <w:sz w:val="24"/>
          <w:szCs w:val="24"/>
        </w:rPr>
        <w:t xml:space="preserve"> x </w:t>
      </w:r>
      <w:r w:rsidR="007A38CB">
        <w:rPr>
          <w:rFonts w:ascii="Times New Roman" w:hAnsi="Times New Roman" w:cs="Times New Roman"/>
          <w:sz w:val="24"/>
          <w:szCs w:val="24"/>
          <w:lang w:val="sr-Cyrl-RS"/>
        </w:rPr>
        <w:t>45</w:t>
      </w:r>
      <w:r w:rsidRPr="006030F7">
        <w:rPr>
          <w:rFonts w:ascii="Times New Roman" w:hAnsi="Times New Roman" w:cs="Times New Roman"/>
          <w:sz w:val="24"/>
          <w:szCs w:val="24"/>
        </w:rPr>
        <w:t xml:space="preserve"> </w:t>
      </w:r>
      <w:r w:rsidR="007A38CB">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w:t>
      </w:r>
    </w:p>
    <w:p w14:paraId="63CEF373" w14:textId="26A969DC" w:rsidR="00DF2C5F" w:rsidRPr="006030F7" w:rsidRDefault="009A5C02" w:rsidP="00FA41F3">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Орденски знак је од позлаћеног сребра на чијем аверсу је мотив средишњег дела ордена. Реверс је исти, с тим што је у средини медаљона девиза</w:t>
      </w:r>
      <w:r w:rsidR="00822E91">
        <w:rPr>
          <w:rFonts w:ascii="Times New Roman" w:hAnsi="Times New Roman" w:cs="Times New Roman"/>
          <w:sz w:val="24"/>
          <w:szCs w:val="24"/>
          <w:lang w:val="sr-Cyrl-RS"/>
        </w:rPr>
        <w:t>:</w:t>
      </w:r>
      <w:r w:rsidRPr="006030F7">
        <w:rPr>
          <w:rFonts w:ascii="Times New Roman" w:hAnsi="Times New Roman" w:cs="Times New Roman"/>
          <w:sz w:val="24"/>
          <w:szCs w:val="24"/>
        </w:rPr>
        <w:t xml:space="preserve"> </w:t>
      </w:r>
      <w:r w:rsidR="00405555">
        <w:rPr>
          <w:rFonts w:ascii="Times New Roman" w:hAnsi="Times New Roman" w:cs="Times New Roman"/>
          <w:sz w:val="24"/>
          <w:szCs w:val="24"/>
          <w:lang w:val="sr-Cyrl-RS"/>
        </w:rPr>
        <w:t>„</w:t>
      </w:r>
      <w:r w:rsidRPr="006030F7">
        <w:rPr>
          <w:rFonts w:ascii="Times New Roman" w:hAnsi="Times New Roman" w:cs="Times New Roman"/>
          <w:sz w:val="24"/>
          <w:szCs w:val="24"/>
        </w:rPr>
        <w:t>1882</w:t>
      </w:r>
      <w:r w:rsidR="00405555">
        <w:rPr>
          <w:rFonts w:ascii="Times New Roman" w:hAnsi="Times New Roman" w:cs="Times New Roman"/>
          <w:sz w:val="24"/>
          <w:szCs w:val="24"/>
        </w:rPr>
        <w:t>”</w:t>
      </w:r>
      <w:r w:rsidRPr="006030F7">
        <w:rPr>
          <w:rFonts w:ascii="Times New Roman" w:hAnsi="Times New Roman" w:cs="Times New Roman"/>
          <w:sz w:val="24"/>
          <w:szCs w:val="24"/>
        </w:rPr>
        <w:t xml:space="preserve"> (година првог установљења Ордена белог орла у Краљевини Србији). Димензије овалног поља на коме се налази година су </w:t>
      </w:r>
      <w:r w:rsidR="00CE1DFD">
        <w:rPr>
          <w:rFonts w:ascii="Times New Roman" w:hAnsi="Times New Roman" w:cs="Times New Roman"/>
          <w:sz w:val="24"/>
          <w:szCs w:val="24"/>
          <w:lang w:val="sr-Cyrl-RS"/>
        </w:rPr>
        <w:t>2</w:t>
      </w:r>
      <w:r w:rsidRPr="006030F7">
        <w:rPr>
          <w:rFonts w:ascii="Times New Roman" w:hAnsi="Times New Roman" w:cs="Times New Roman"/>
          <w:sz w:val="24"/>
          <w:szCs w:val="24"/>
        </w:rPr>
        <w:t>0 x 1</w:t>
      </w:r>
      <w:r w:rsidR="00CE1DFD">
        <w:rPr>
          <w:rFonts w:ascii="Times New Roman" w:hAnsi="Times New Roman" w:cs="Times New Roman"/>
          <w:sz w:val="24"/>
          <w:szCs w:val="24"/>
          <w:lang w:val="sr-Cyrl-RS"/>
        </w:rPr>
        <w:t>6</w:t>
      </w:r>
      <w:r w:rsidRPr="006030F7">
        <w:rPr>
          <w:rFonts w:ascii="Times New Roman" w:hAnsi="Times New Roman" w:cs="Times New Roman"/>
          <w:sz w:val="24"/>
          <w:szCs w:val="24"/>
        </w:rPr>
        <w:t xml:space="preserve"> </w:t>
      </w:r>
      <w:r w:rsidR="00CE1DFD">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На врху орденског знака налази се позлаћена алка и овална карика, кроз коју је провучена машна орденске ленте. </w:t>
      </w:r>
    </w:p>
    <w:p w14:paraId="155E71D3" w14:textId="37B31119" w:rsidR="00DF2C5F" w:rsidRPr="006030F7" w:rsidRDefault="009A5C02" w:rsidP="00FA41F3">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Лента је од црвене моариране свиле са </w:t>
      </w:r>
      <w:r w:rsidR="00CE1DFD">
        <w:rPr>
          <w:rFonts w:ascii="Times New Roman" w:hAnsi="Times New Roman" w:cs="Times New Roman"/>
          <w:sz w:val="24"/>
          <w:szCs w:val="24"/>
          <w:lang w:val="sr-Cyrl-RS"/>
        </w:rPr>
        <w:t xml:space="preserve">светло </w:t>
      </w:r>
      <w:r w:rsidRPr="006030F7">
        <w:rPr>
          <w:rFonts w:ascii="Times New Roman" w:hAnsi="Times New Roman" w:cs="Times New Roman"/>
          <w:sz w:val="24"/>
          <w:szCs w:val="24"/>
        </w:rPr>
        <w:t xml:space="preserve">плавим ивичним пругама, ширине 100 </w:t>
      </w:r>
      <w:r w:rsidR="00CE1DFD">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Крајеви ленте завршавају се машном на којој се налази орденски знак. </w:t>
      </w:r>
    </w:p>
    <w:p w14:paraId="63416678" w14:textId="1F5AAA81" w:rsidR="00DF2C5F" w:rsidRPr="006030F7" w:rsidRDefault="009A5C02" w:rsidP="00FA41F3">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Врпца - заменица је од црвене моариране свиле ширине 36 </w:t>
      </w:r>
      <w:r w:rsidR="00CE1DFD">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са једном плавом усправном пругом кроз средину, широком 4 </w:t>
      </w:r>
      <w:r w:rsidR="00CE1DFD">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w:t>
      </w:r>
    </w:p>
    <w:p w14:paraId="5F04F9FC" w14:textId="30D3C562" w:rsidR="00DF2C5F" w:rsidRDefault="009A5C02" w:rsidP="00FA41F3">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Звезда Ордена Белог орла са мачевима носи се на левој страни груди, а лента преко груди са десног рамена ка левом боку.</w:t>
      </w:r>
    </w:p>
    <w:p w14:paraId="30541EF4" w14:textId="77777777" w:rsidR="00FA41F3" w:rsidRPr="006030F7" w:rsidRDefault="00FA41F3" w:rsidP="00FA41F3">
      <w:pPr>
        <w:spacing w:after="0" w:line="240" w:lineRule="auto"/>
        <w:ind w:firstLine="720"/>
        <w:rPr>
          <w:rFonts w:ascii="Times New Roman" w:hAnsi="Times New Roman" w:cs="Times New Roman"/>
          <w:sz w:val="24"/>
          <w:szCs w:val="24"/>
        </w:rPr>
      </w:pPr>
    </w:p>
    <w:p w14:paraId="5CF72411" w14:textId="77777777" w:rsidR="00DF2C5F" w:rsidRPr="00FA41F3" w:rsidRDefault="009A5C02" w:rsidP="001C5531">
      <w:pPr>
        <w:spacing w:after="0" w:line="240" w:lineRule="auto"/>
        <w:jc w:val="center"/>
        <w:rPr>
          <w:rFonts w:ascii="Times New Roman" w:hAnsi="Times New Roman" w:cs="Times New Roman"/>
          <w:b/>
          <w:bCs/>
          <w:sz w:val="24"/>
          <w:szCs w:val="24"/>
        </w:rPr>
      </w:pPr>
      <w:r w:rsidRPr="00FA41F3">
        <w:rPr>
          <w:rFonts w:ascii="Times New Roman" w:hAnsi="Times New Roman" w:cs="Times New Roman"/>
          <w:b/>
          <w:bCs/>
          <w:sz w:val="24"/>
          <w:szCs w:val="24"/>
        </w:rPr>
        <w:t xml:space="preserve"> Статут Ордена белог орла са мачевима другог степена </w:t>
      </w:r>
    </w:p>
    <w:p w14:paraId="102F931E" w14:textId="77777777" w:rsidR="00DF2C5F" w:rsidRPr="00FA41F3" w:rsidRDefault="009A5C02" w:rsidP="001C5531">
      <w:pPr>
        <w:spacing w:after="0" w:line="240" w:lineRule="auto"/>
        <w:jc w:val="center"/>
        <w:rPr>
          <w:rFonts w:ascii="Times New Roman" w:hAnsi="Times New Roman" w:cs="Times New Roman"/>
          <w:b/>
          <w:bCs/>
          <w:sz w:val="24"/>
          <w:szCs w:val="24"/>
        </w:rPr>
      </w:pPr>
      <w:r w:rsidRPr="00FA41F3">
        <w:rPr>
          <w:rFonts w:ascii="Times New Roman" w:hAnsi="Times New Roman" w:cs="Times New Roman"/>
          <w:b/>
          <w:bCs/>
          <w:sz w:val="24"/>
          <w:szCs w:val="24"/>
        </w:rPr>
        <w:t xml:space="preserve"> Члан 14. </w:t>
      </w:r>
    </w:p>
    <w:p w14:paraId="0C2BB1CE" w14:textId="369682DE" w:rsidR="00DF2C5F" w:rsidRPr="006030F7" w:rsidRDefault="009A5C02" w:rsidP="00FA41F3">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Орден белог орла са мачевима другог степена састоји се од орденског знака који је истоветан са орденским знаком Ордена белог орла са мачевима првог степена, а димензије су му </w:t>
      </w:r>
      <w:r w:rsidR="00FF700C">
        <w:rPr>
          <w:rFonts w:ascii="Times New Roman" w:hAnsi="Times New Roman" w:cs="Times New Roman"/>
          <w:sz w:val="24"/>
          <w:szCs w:val="24"/>
          <w:lang w:val="sr-Cyrl-RS"/>
        </w:rPr>
        <w:t>85</w:t>
      </w:r>
      <w:r w:rsidRPr="006030F7">
        <w:rPr>
          <w:rFonts w:ascii="Times New Roman" w:hAnsi="Times New Roman" w:cs="Times New Roman"/>
          <w:sz w:val="24"/>
          <w:szCs w:val="24"/>
        </w:rPr>
        <w:t xml:space="preserve"> x </w:t>
      </w:r>
      <w:r w:rsidR="00FF700C">
        <w:rPr>
          <w:rFonts w:ascii="Times New Roman" w:hAnsi="Times New Roman" w:cs="Times New Roman"/>
          <w:sz w:val="24"/>
          <w:szCs w:val="24"/>
          <w:lang w:val="sr-Cyrl-RS"/>
        </w:rPr>
        <w:t>45</w:t>
      </w:r>
      <w:r w:rsidRPr="006030F7">
        <w:rPr>
          <w:rFonts w:ascii="Times New Roman" w:hAnsi="Times New Roman" w:cs="Times New Roman"/>
          <w:sz w:val="24"/>
          <w:szCs w:val="24"/>
        </w:rPr>
        <w:t xml:space="preserve"> </w:t>
      </w:r>
      <w:r w:rsidR="00FF700C">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w:t>
      </w:r>
    </w:p>
    <w:p w14:paraId="0350DF64" w14:textId="55B7BF45" w:rsidR="00DF2C5F" w:rsidRPr="006030F7" w:rsidRDefault="009A5C02" w:rsidP="00FA41F3">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Врпца - заменица је од црвене моариране свиле ширине 36 </w:t>
      </w:r>
      <w:r w:rsidR="00FF700C">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са две </w:t>
      </w:r>
      <w:r w:rsidR="00FF700C">
        <w:rPr>
          <w:rFonts w:ascii="Times New Roman" w:hAnsi="Times New Roman" w:cs="Times New Roman"/>
          <w:sz w:val="24"/>
          <w:szCs w:val="24"/>
          <w:lang w:val="sr-Cyrl-RS"/>
        </w:rPr>
        <w:t xml:space="preserve">светло </w:t>
      </w:r>
      <w:r w:rsidRPr="006030F7">
        <w:rPr>
          <w:rFonts w:ascii="Times New Roman" w:hAnsi="Times New Roman" w:cs="Times New Roman"/>
          <w:sz w:val="24"/>
          <w:szCs w:val="24"/>
        </w:rPr>
        <w:t xml:space="preserve">плаве усправне пруге кроз средину, ширине по 4 </w:t>
      </w:r>
      <w:r w:rsidR="00B25D4F">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w:t>
      </w:r>
    </w:p>
    <w:p w14:paraId="5096B19B" w14:textId="77C58C23" w:rsidR="00DF2C5F" w:rsidRDefault="009A5C02" w:rsidP="00FA41F3">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Орден Ордена Белог орла с мачевима другог степена носи се о врату, на врпци ширине 40 </w:t>
      </w:r>
      <w:r w:rsidR="00B25D4F">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w:t>
      </w:r>
    </w:p>
    <w:p w14:paraId="74F4BC9C" w14:textId="77777777" w:rsidR="00992AD2" w:rsidRPr="006030F7" w:rsidRDefault="00992AD2" w:rsidP="00FA41F3">
      <w:pPr>
        <w:spacing w:after="0" w:line="240" w:lineRule="auto"/>
        <w:ind w:firstLine="720"/>
        <w:jc w:val="both"/>
        <w:rPr>
          <w:rFonts w:ascii="Times New Roman" w:hAnsi="Times New Roman" w:cs="Times New Roman"/>
          <w:sz w:val="24"/>
          <w:szCs w:val="24"/>
        </w:rPr>
      </w:pPr>
    </w:p>
    <w:p w14:paraId="40285C94" w14:textId="77777777" w:rsidR="00DF2C5F" w:rsidRPr="00FA41F3" w:rsidRDefault="009A5C02" w:rsidP="001C5531">
      <w:pPr>
        <w:spacing w:after="0" w:line="240" w:lineRule="auto"/>
        <w:jc w:val="center"/>
        <w:rPr>
          <w:rFonts w:ascii="Times New Roman" w:hAnsi="Times New Roman" w:cs="Times New Roman"/>
          <w:b/>
          <w:bCs/>
          <w:sz w:val="24"/>
          <w:szCs w:val="24"/>
        </w:rPr>
      </w:pPr>
      <w:r w:rsidRPr="006030F7">
        <w:rPr>
          <w:rFonts w:ascii="Times New Roman" w:hAnsi="Times New Roman" w:cs="Times New Roman"/>
          <w:sz w:val="24"/>
          <w:szCs w:val="24"/>
        </w:rPr>
        <w:t xml:space="preserve"> </w:t>
      </w:r>
      <w:r w:rsidRPr="00FA41F3">
        <w:rPr>
          <w:rFonts w:ascii="Times New Roman" w:hAnsi="Times New Roman" w:cs="Times New Roman"/>
          <w:b/>
          <w:bCs/>
          <w:sz w:val="24"/>
          <w:szCs w:val="24"/>
        </w:rPr>
        <w:t xml:space="preserve">Статут Ордена белог орла са мачевима трећег степена </w:t>
      </w:r>
    </w:p>
    <w:p w14:paraId="67747F5E" w14:textId="77777777" w:rsidR="00DF2C5F" w:rsidRPr="00FA41F3" w:rsidRDefault="009A5C02" w:rsidP="001C5531">
      <w:pPr>
        <w:spacing w:after="0" w:line="240" w:lineRule="auto"/>
        <w:jc w:val="center"/>
        <w:rPr>
          <w:rFonts w:ascii="Times New Roman" w:hAnsi="Times New Roman" w:cs="Times New Roman"/>
          <w:b/>
          <w:bCs/>
          <w:sz w:val="24"/>
          <w:szCs w:val="24"/>
        </w:rPr>
      </w:pPr>
      <w:r w:rsidRPr="00FA41F3">
        <w:rPr>
          <w:rFonts w:ascii="Times New Roman" w:hAnsi="Times New Roman" w:cs="Times New Roman"/>
          <w:b/>
          <w:bCs/>
          <w:sz w:val="24"/>
          <w:szCs w:val="24"/>
        </w:rPr>
        <w:t xml:space="preserve"> Члан 15. </w:t>
      </w:r>
    </w:p>
    <w:p w14:paraId="7B471EAC" w14:textId="4D5E0A8C" w:rsidR="00DF2C5F" w:rsidRPr="006030F7" w:rsidRDefault="009A5C02" w:rsidP="00FA41F3">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Орден белог орла са мачевима трећег степена састоји се од орденског знака који је ликовно истоветан са орденским знаком Ордена белог орла са мачевима првог степена, а димензије су му </w:t>
      </w:r>
      <w:r w:rsidR="00B25D4F">
        <w:rPr>
          <w:rFonts w:ascii="Times New Roman" w:hAnsi="Times New Roman" w:cs="Times New Roman"/>
          <w:sz w:val="24"/>
          <w:szCs w:val="24"/>
          <w:lang w:val="sr-Cyrl-RS"/>
        </w:rPr>
        <w:t>65</w:t>
      </w:r>
      <w:r w:rsidRPr="006030F7">
        <w:rPr>
          <w:rFonts w:ascii="Times New Roman" w:hAnsi="Times New Roman" w:cs="Times New Roman"/>
          <w:sz w:val="24"/>
          <w:szCs w:val="24"/>
        </w:rPr>
        <w:t xml:space="preserve"> x </w:t>
      </w:r>
      <w:r w:rsidR="00B25D4F">
        <w:rPr>
          <w:rFonts w:ascii="Times New Roman" w:hAnsi="Times New Roman" w:cs="Times New Roman"/>
          <w:sz w:val="24"/>
          <w:szCs w:val="24"/>
          <w:lang w:val="sr-Cyrl-RS"/>
        </w:rPr>
        <w:t>36</w:t>
      </w:r>
      <w:r w:rsidRPr="006030F7">
        <w:rPr>
          <w:rFonts w:ascii="Times New Roman" w:hAnsi="Times New Roman" w:cs="Times New Roman"/>
          <w:sz w:val="24"/>
          <w:szCs w:val="24"/>
        </w:rPr>
        <w:t xml:space="preserve"> </w:t>
      </w:r>
      <w:r w:rsidR="00B25D4F">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w:t>
      </w:r>
    </w:p>
    <w:p w14:paraId="7270B168" w14:textId="0575E0E5" w:rsidR="00DF2C5F" w:rsidRPr="006030F7" w:rsidRDefault="009A5C02" w:rsidP="00FA41F3">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Врпца - заменица је од црвене моариране свиле ширине 36 </w:t>
      </w:r>
      <w:r w:rsidR="00B25D4F">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са три </w:t>
      </w:r>
      <w:r w:rsidR="00B25D4F">
        <w:rPr>
          <w:rFonts w:ascii="Times New Roman" w:hAnsi="Times New Roman" w:cs="Times New Roman"/>
          <w:sz w:val="24"/>
          <w:szCs w:val="24"/>
          <w:lang w:val="sr-Cyrl-RS"/>
        </w:rPr>
        <w:t xml:space="preserve">светло </w:t>
      </w:r>
      <w:r w:rsidRPr="006030F7">
        <w:rPr>
          <w:rFonts w:ascii="Times New Roman" w:hAnsi="Times New Roman" w:cs="Times New Roman"/>
          <w:sz w:val="24"/>
          <w:szCs w:val="24"/>
        </w:rPr>
        <w:t xml:space="preserve">плаве усправне пруге кроз средину, ширине по 4 </w:t>
      </w:r>
      <w:r w:rsidR="00B25D4F">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w:t>
      </w:r>
    </w:p>
    <w:p w14:paraId="6852C59C" w14:textId="0BAC00D4" w:rsidR="00DF2C5F" w:rsidRDefault="009A5C02" w:rsidP="00FA41F3">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Орден белог орла са мачевима трећег степена носи се на левој страни груди, на </w:t>
      </w:r>
      <w:r w:rsidR="00B25D4F">
        <w:rPr>
          <w:rFonts w:ascii="Times New Roman" w:hAnsi="Times New Roman" w:cs="Times New Roman"/>
          <w:sz w:val="24"/>
          <w:szCs w:val="24"/>
          <w:lang w:val="sr-Cyrl-RS"/>
        </w:rPr>
        <w:t>4</w:t>
      </w:r>
      <w:r w:rsidRPr="006030F7">
        <w:rPr>
          <w:rFonts w:ascii="Times New Roman" w:hAnsi="Times New Roman" w:cs="Times New Roman"/>
          <w:sz w:val="24"/>
          <w:szCs w:val="24"/>
        </w:rPr>
        <w:t xml:space="preserve">0 </w:t>
      </w:r>
      <w:r w:rsidR="00B25D4F">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широкој врпци, која је сложена у облику </w:t>
      </w:r>
      <w:r w:rsidR="00B25D4F">
        <w:rPr>
          <w:rFonts w:ascii="Times New Roman" w:hAnsi="Times New Roman" w:cs="Times New Roman"/>
          <w:sz w:val="24"/>
          <w:szCs w:val="24"/>
          <w:lang w:val="sr-Cyrl-RS"/>
        </w:rPr>
        <w:t xml:space="preserve">једнакостраничног </w:t>
      </w:r>
      <w:r w:rsidRPr="006030F7">
        <w:rPr>
          <w:rFonts w:ascii="Times New Roman" w:hAnsi="Times New Roman" w:cs="Times New Roman"/>
          <w:sz w:val="24"/>
          <w:szCs w:val="24"/>
        </w:rPr>
        <w:t xml:space="preserve">троугла. </w:t>
      </w:r>
    </w:p>
    <w:p w14:paraId="3E6DE276" w14:textId="22CD4E14" w:rsidR="00FA41F3" w:rsidRDefault="00FA41F3" w:rsidP="001C5531">
      <w:pPr>
        <w:spacing w:after="0" w:line="240" w:lineRule="auto"/>
        <w:rPr>
          <w:rFonts w:ascii="Times New Roman" w:hAnsi="Times New Roman" w:cs="Times New Roman"/>
          <w:sz w:val="24"/>
          <w:szCs w:val="24"/>
        </w:rPr>
      </w:pPr>
    </w:p>
    <w:p w14:paraId="39392D02" w14:textId="443615D1" w:rsidR="0015025F" w:rsidRDefault="0015025F" w:rsidP="001C5531">
      <w:pPr>
        <w:spacing w:after="0" w:line="240" w:lineRule="auto"/>
        <w:rPr>
          <w:rFonts w:ascii="Times New Roman" w:hAnsi="Times New Roman" w:cs="Times New Roman"/>
          <w:sz w:val="24"/>
          <w:szCs w:val="24"/>
        </w:rPr>
      </w:pPr>
    </w:p>
    <w:p w14:paraId="69EFC32C" w14:textId="28183AC8" w:rsidR="0015025F" w:rsidRDefault="0015025F" w:rsidP="001C5531">
      <w:pPr>
        <w:spacing w:after="0" w:line="240" w:lineRule="auto"/>
        <w:rPr>
          <w:rFonts w:ascii="Times New Roman" w:hAnsi="Times New Roman" w:cs="Times New Roman"/>
          <w:sz w:val="24"/>
          <w:szCs w:val="24"/>
        </w:rPr>
      </w:pPr>
    </w:p>
    <w:p w14:paraId="4493CE8B" w14:textId="77777777" w:rsidR="0015025F" w:rsidRPr="006030F7" w:rsidRDefault="0015025F" w:rsidP="001C5531">
      <w:pPr>
        <w:spacing w:after="0" w:line="240" w:lineRule="auto"/>
        <w:rPr>
          <w:rFonts w:ascii="Times New Roman" w:hAnsi="Times New Roman" w:cs="Times New Roman"/>
          <w:sz w:val="24"/>
          <w:szCs w:val="24"/>
        </w:rPr>
      </w:pPr>
    </w:p>
    <w:p w14:paraId="4A73E1FD" w14:textId="77777777" w:rsidR="00DF2C5F" w:rsidRPr="00FA41F3" w:rsidRDefault="009A5C02" w:rsidP="001C5531">
      <w:pPr>
        <w:spacing w:after="0" w:line="240" w:lineRule="auto"/>
        <w:jc w:val="center"/>
        <w:rPr>
          <w:rFonts w:ascii="Times New Roman" w:hAnsi="Times New Roman" w:cs="Times New Roman"/>
          <w:b/>
          <w:bCs/>
          <w:sz w:val="24"/>
          <w:szCs w:val="24"/>
        </w:rPr>
      </w:pPr>
      <w:r w:rsidRPr="00FA41F3">
        <w:rPr>
          <w:rFonts w:ascii="Times New Roman" w:hAnsi="Times New Roman" w:cs="Times New Roman"/>
          <w:b/>
          <w:bCs/>
          <w:sz w:val="24"/>
          <w:szCs w:val="24"/>
        </w:rPr>
        <w:lastRenderedPageBreak/>
        <w:t xml:space="preserve"> 6. Статути Ордена заслуга за одбрану и безбедност </w:t>
      </w:r>
    </w:p>
    <w:p w14:paraId="5AB18B76" w14:textId="77777777" w:rsidR="00DF2C5F" w:rsidRPr="00FA41F3" w:rsidRDefault="009A5C02" w:rsidP="001C5531">
      <w:pPr>
        <w:spacing w:after="0" w:line="240" w:lineRule="auto"/>
        <w:jc w:val="center"/>
        <w:rPr>
          <w:rFonts w:ascii="Times New Roman" w:hAnsi="Times New Roman" w:cs="Times New Roman"/>
          <w:b/>
          <w:bCs/>
          <w:sz w:val="24"/>
          <w:szCs w:val="24"/>
        </w:rPr>
      </w:pPr>
      <w:r w:rsidRPr="00FA41F3">
        <w:rPr>
          <w:rFonts w:ascii="Times New Roman" w:hAnsi="Times New Roman" w:cs="Times New Roman"/>
          <w:b/>
          <w:bCs/>
          <w:sz w:val="24"/>
          <w:szCs w:val="24"/>
        </w:rPr>
        <w:t xml:space="preserve"> Статут Ордена заслуга за одбрану и безбедност првог степена </w:t>
      </w:r>
    </w:p>
    <w:p w14:paraId="684024ED" w14:textId="516808AA" w:rsidR="00DF2C5F" w:rsidRPr="00FA41F3" w:rsidRDefault="009A5C02" w:rsidP="00FA41F3">
      <w:pPr>
        <w:spacing w:after="0" w:line="240" w:lineRule="auto"/>
        <w:jc w:val="center"/>
        <w:rPr>
          <w:rFonts w:ascii="Times New Roman" w:hAnsi="Times New Roman" w:cs="Times New Roman"/>
          <w:b/>
          <w:bCs/>
          <w:sz w:val="24"/>
          <w:szCs w:val="24"/>
        </w:rPr>
      </w:pPr>
      <w:r w:rsidRPr="00FA41F3">
        <w:rPr>
          <w:rFonts w:ascii="Times New Roman" w:hAnsi="Times New Roman" w:cs="Times New Roman"/>
          <w:b/>
          <w:bCs/>
          <w:sz w:val="24"/>
          <w:szCs w:val="24"/>
        </w:rPr>
        <w:t>Члан 16.</w:t>
      </w:r>
    </w:p>
    <w:p w14:paraId="7FD589FC" w14:textId="0B01E0D8" w:rsidR="00DF2C5F" w:rsidRPr="006030F7" w:rsidRDefault="009A5C02" w:rsidP="00FA41F3">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Орден заслуга за одбрану и безбедност првог степена састоји се од звезде, ленте и орденског знака.</w:t>
      </w:r>
    </w:p>
    <w:p w14:paraId="3E1B8C59" w14:textId="07CC6519" w:rsidR="00DF2C5F" w:rsidRPr="006030F7" w:rsidRDefault="009A5C02" w:rsidP="00FA41F3">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Подлога звезде је по форми </w:t>
      </w:r>
      <w:r w:rsidR="00624DBD">
        <w:rPr>
          <w:rFonts w:ascii="Times New Roman" w:hAnsi="Times New Roman" w:cs="Times New Roman"/>
          <w:sz w:val="24"/>
          <w:szCs w:val="24"/>
          <w:lang w:val="sr-Cyrl-RS"/>
        </w:rPr>
        <w:t>осм</w:t>
      </w:r>
      <w:r w:rsidRPr="006030F7">
        <w:rPr>
          <w:rFonts w:ascii="Times New Roman" w:hAnsi="Times New Roman" w:cs="Times New Roman"/>
          <w:sz w:val="24"/>
          <w:szCs w:val="24"/>
        </w:rPr>
        <w:t xml:space="preserve">окрака </w:t>
      </w:r>
      <w:r w:rsidR="00624DBD">
        <w:rPr>
          <w:rFonts w:ascii="Times New Roman" w:hAnsi="Times New Roman" w:cs="Times New Roman"/>
          <w:sz w:val="24"/>
          <w:szCs w:val="24"/>
          <w:lang w:val="sr-Cyrl-RS"/>
        </w:rPr>
        <w:t>сребрна</w:t>
      </w:r>
      <w:r w:rsidRPr="006030F7">
        <w:rPr>
          <w:rFonts w:ascii="Times New Roman" w:hAnsi="Times New Roman" w:cs="Times New Roman"/>
          <w:sz w:val="24"/>
          <w:szCs w:val="24"/>
        </w:rPr>
        <w:t xml:space="preserve"> звезда изражених канелираних зрака са заобљеним врховима, пречника </w:t>
      </w:r>
      <w:r w:rsidR="00624DBD">
        <w:rPr>
          <w:rFonts w:ascii="Times New Roman" w:hAnsi="Times New Roman" w:cs="Times New Roman"/>
          <w:sz w:val="24"/>
          <w:szCs w:val="24"/>
          <w:lang w:val="sr-Cyrl-RS"/>
        </w:rPr>
        <w:t>92</w:t>
      </w:r>
      <w:r w:rsidRPr="006030F7">
        <w:rPr>
          <w:rFonts w:ascii="Times New Roman" w:hAnsi="Times New Roman" w:cs="Times New Roman"/>
          <w:sz w:val="24"/>
          <w:szCs w:val="24"/>
        </w:rPr>
        <w:t xml:space="preserve"> </w:t>
      </w:r>
      <w:r w:rsidR="00624DBD">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На звезди се налази </w:t>
      </w:r>
      <w:r w:rsidR="00624DBD">
        <w:rPr>
          <w:rFonts w:ascii="Times New Roman" w:hAnsi="Times New Roman" w:cs="Times New Roman"/>
          <w:sz w:val="24"/>
          <w:szCs w:val="24"/>
          <w:lang w:val="sr-Cyrl-RS"/>
        </w:rPr>
        <w:t>позлаћен</w:t>
      </w:r>
      <w:r w:rsidRPr="006030F7">
        <w:rPr>
          <w:rFonts w:ascii="Times New Roman" w:hAnsi="Times New Roman" w:cs="Times New Roman"/>
          <w:sz w:val="24"/>
          <w:szCs w:val="24"/>
        </w:rPr>
        <w:t xml:space="preserve"> крст емајлиран природним белим емајлом. Кракови крст</w:t>
      </w:r>
      <w:r w:rsidR="007E5EF6">
        <w:rPr>
          <w:rFonts w:ascii="Times New Roman" w:hAnsi="Times New Roman" w:cs="Times New Roman"/>
          <w:sz w:val="24"/>
          <w:szCs w:val="24"/>
          <w:lang w:val="sr-Cyrl-RS"/>
        </w:rPr>
        <w:t>а</w:t>
      </w:r>
      <w:r w:rsidRPr="006030F7">
        <w:rPr>
          <w:rFonts w:ascii="Times New Roman" w:hAnsi="Times New Roman" w:cs="Times New Roman"/>
          <w:sz w:val="24"/>
          <w:szCs w:val="24"/>
        </w:rPr>
        <w:t xml:space="preserve"> су димензија 5</w:t>
      </w:r>
      <w:r w:rsidR="00D47873">
        <w:rPr>
          <w:rFonts w:ascii="Times New Roman" w:hAnsi="Times New Roman" w:cs="Times New Roman"/>
          <w:sz w:val="24"/>
          <w:szCs w:val="24"/>
          <w:lang w:val="sr-Cyrl-RS"/>
        </w:rPr>
        <w:t>0</w:t>
      </w:r>
      <w:r w:rsidRPr="006030F7">
        <w:rPr>
          <w:rFonts w:ascii="Times New Roman" w:hAnsi="Times New Roman" w:cs="Times New Roman"/>
          <w:sz w:val="24"/>
          <w:szCs w:val="24"/>
        </w:rPr>
        <w:t xml:space="preserve"> x 5</w:t>
      </w:r>
      <w:r w:rsidR="00D47873">
        <w:rPr>
          <w:rFonts w:ascii="Times New Roman" w:hAnsi="Times New Roman" w:cs="Times New Roman"/>
          <w:sz w:val="24"/>
          <w:szCs w:val="24"/>
          <w:lang w:val="sr-Cyrl-RS"/>
        </w:rPr>
        <w:t>0</w:t>
      </w:r>
      <w:r w:rsidRPr="006030F7">
        <w:rPr>
          <w:rFonts w:ascii="Times New Roman" w:hAnsi="Times New Roman" w:cs="Times New Roman"/>
          <w:sz w:val="24"/>
          <w:szCs w:val="24"/>
        </w:rPr>
        <w:t xml:space="preserve"> </w:t>
      </w:r>
      <w:r w:rsidR="00D47873">
        <w:rPr>
          <w:rFonts w:ascii="Times New Roman" w:hAnsi="Times New Roman" w:cs="Times New Roman"/>
          <w:sz w:val="24"/>
          <w:szCs w:val="24"/>
          <w:lang w:val="sr-Cyrl-RS"/>
        </w:rPr>
        <w:t>мм</w:t>
      </w:r>
      <w:r w:rsidRPr="006030F7">
        <w:rPr>
          <w:rFonts w:ascii="Times New Roman" w:hAnsi="Times New Roman" w:cs="Times New Roman"/>
          <w:sz w:val="24"/>
          <w:szCs w:val="24"/>
        </w:rPr>
        <w:t>, обрубљен</w:t>
      </w:r>
      <w:r w:rsidR="007E5EF6">
        <w:rPr>
          <w:rFonts w:ascii="Times New Roman" w:hAnsi="Times New Roman" w:cs="Times New Roman"/>
          <w:sz w:val="24"/>
          <w:szCs w:val="24"/>
          <w:lang w:val="sr-Cyrl-RS"/>
        </w:rPr>
        <w:t>и</w:t>
      </w:r>
      <w:r w:rsidRPr="006030F7">
        <w:rPr>
          <w:rFonts w:ascii="Times New Roman" w:hAnsi="Times New Roman" w:cs="Times New Roman"/>
          <w:sz w:val="24"/>
          <w:szCs w:val="24"/>
        </w:rPr>
        <w:t xml:space="preserve"> природним плавим емајлом. Ширина кракова је 1</w:t>
      </w:r>
      <w:r w:rsidR="00624DBD">
        <w:rPr>
          <w:rFonts w:ascii="Times New Roman" w:hAnsi="Times New Roman" w:cs="Times New Roman"/>
          <w:sz w:val="24"/>
          <w:szCs w:val="24"/>
          <w:lang w:val="sr-Cyrl-RS"/>
        </w:rPr>
        <w:t>2</w:t>
      </w:r>
      <w:r w:rsidRPr="006030F7">
        <w:rPr>
          <w:rFonts w:ascii="Times New Roman" w:hAnsi="Times New Roman" w:cs="Times New Roman"/>
          <w:sz w:val="24"/>
          <w:szCs w:val="24"/>
        </w:rPr>
        <w:t xml:space="preserve">,50 </w:t>
      </w:r>
      <w:r w:rsidR="00624DBD">
        <w:rPr>
          <w:rFonts w:ascii="Times New Roman" w:hAnsi="Times New Roman" w:cs="Times New Roman"/>
          <w:sz w:val="24"/>
          <w:szCs w:val="24"/>
          <w:lang w:val="sr-Cyrl-RS"/>
        </w:rPr>
        <w:t>мм</w:t>
      </w:r>
      <w:r w:rsidRPr="006030F7">
        <w:rPr>
          <w:rFonts w:ascii="Times New Roman" w:hAnsi="Times New Roman" w:cs="Times New Roman"/>
          <w:sz w:val="24"/>
          <w:szCs w:val="24"/>
        </w:rPr>
        <w:t>. У средини крста је српски хералдички штит, величине 16</w:t>
      </w:r>
      <w:r w:rsidR="00624DBD">
        <w:rPr>
          <w:rFonts w:ascii="Times New Roman" w:hAnsi="Times New Roman" w:cs="Times New Roman"/>
          <w:sz w:val="24"/>
          <w:szCs w:val="24"/>
          <w:lang w:val="sr-Cyrl-RS"/>
        </w:rPr>
        <w:t>,50</w:t>
      </w:r>
      <w:r w:rsidRPr="006030F7">
        <w:rPr>
          <w:rFonts w:ascii="Times New Roman" w:hAnsi="Times New Roman" w:cs="Times New Roman"/>
          <w:sz w:val="24"/>
          <w:szCs w:val="24"/>
        </w:rPr>
        <w:t xml:space="preserve"> x 1</w:t>
      </w:r>
      <w:r w:rsidR="00624DBD">
        <w:rPr>
          <w:rFonts w:ascii="Times New Roman" w:hAnsi="Times New Roman" w:cs="Times New Roman"/>
          <w:sz w:val="24"/>
          <w:szCs w:val="24"/>
          <w:lang w:val="sr-Cyrl-RS"/>
        </w:rPr>
        <w:t>1</w:t>
      </w:r>
      <w:r w:rsidRPr="006030F7">
        <w:rPr>
          <w:rFonts w:ascii="Times New Roman" w:hAnsi="Times New Roman" w:cs="Times New Roman"/>
          <w:sz w:val="24"/>
          <w:szCs w:val="24"/>
        </w:rPr>
        <w:t xml:space="preserve">,50 </w:t>
      </w:r>
      <w:r w:rsidR="00624DBD">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Између кракова овог крста налази се емајлирани светоандрејски крст </w:t>
      </w:r>
      <w:r w:rsidR="00624DBD">
        <w:rPr>
          <w:rFonts w:ascii="Times New Roman" w:hAnsi="Times New Roman" w:cs="Times New Roman"/>
          <w:sz w:val="24"/>
          <w:szCs w:val="24"/>
          <w:lang w:val="sr-Cyrl-RS"/>
        </w:rPr>
        <w:t xml:space="preserve">емајлиран </w:t>
      </w:r>
      <w:r w:rsidRPr="006030F7">
        <w:rPr>
          <w:rFonts w:ascii="Times New Roman" w:hAnsi="Times New Roman" w:cs="Times New Roman"/>
          <w:sz w:val="24"/>
          <w:szCs w:val="24"/>
        </w:rPr>
        <w:t xml:space="preserve">природним црвеним </w:t>
      </w:r>
      <w:r w:rsidR="00624DBD">
        <w:rPr>
          <w:rFonts w:ascii="Times New Roman" w:hAnsi="Times New Roman" w:cs="Times New Roman"/>
          <w:sz w:val="24"/>
          <w:szCs w:val="24"/>
          <w:lang w:val="sr-Cyrl-RS"/>
        </w:rPr>
        <w:t xml:space="preserve">емајлом </w:t>
      </w:r>
      <w:r w:rsidRPr="006030F7">
        <w:rPr>
          <w:rFonts w:ascii="Times New Roman" w:hAnsi="Times New Roman" w:cs="Times New Roman"/>
          <w:sz w:val="24"/>
          <w:szCs w:val="24"/>
        </w:rPr>
        <w:t xml:space="preserve">са </w:t>
      </w:r>
      <w:r w:rsidR="00624DBD">
        <w:rPr>
          <w:rFonts w:ascii="Times New Roman" w:hAnsi="Times New Roman" w:cs="Times New Roman"/>
          <w:sz w:val="24"/>
          <w:szCs w:val="24"/>
          <w:lang w:val="sr-Cyrl-RS"/>
        </w:rPr>
        <w:t xml:space="preserve">позлаћеним </w:t>
      </w:r>
      <w:r w:rsidRPr="006030F7">
        <w:rPr>
          <w:rFonts w:ascii="Times New Roman" w:hAnsi="Times New Roman" w:cs="Times New Roman"/>
          <w:sz w:val="24"/>
          <w:szCs w:val="24"/>
        </w:rPr>
        <w:t xml:space="preserve">ивицама, димензија </w:t>
      </w:r>
      <w:r w:rsidR="00624DBD">
        <w:rPr>
          <w:rFonts w:ascii="Times New Roman" w:hAnsi="Times New Roman" w:cs="Times New Roman"/>
          <w:sz w:val="24"/>
          <w:szCs w:val="24"/>
          <w:lang w:val="sr-Cyrl-RS"/>
        </w:rPr>
        <w:t>55</w:t>
      </w:r>
      <w:r w:rsidRPr="006030F7">
        <w:rPr>
          <w:rFonts w:ascii="Times New Roman" w:hAnsi="Times New Roman" w:cs="Times New Roman"/>
          <w:sz w:val="24"/>
          <w:szCs w:val="24"/>
        </w:rPr>
        <w:t xml:space="preserve"> x </w:t>
      </w:r>
      <w:r w:rsidR="00624DBD">
        <w:rPr>
          <w:rFonts w:ascii="Times New Roman" w:hAnsi="Times New Roman" w:cs="Times New Roman"/>
          <w:sz w:val="24"/>
          <w:szCs w:val="24"/>
          <w:lang w:val="sr-Cyrl-RS"/>
        </w:rPr>
        <w:t>7,5</w:t>
      </w:r>
      <w:r w:rsidRPr="006030F7">
        <w:rPr>
          <w:rFonts w:ascii="Times New Roman" w:hAnsi="Times New Roman" w:cs="Times New Roman"/>
          <w:sz w:val="24"/>
          <w:szCs w:val="24"/>
        </w:rPr>
        <w:t xml:space="preserve"> </w:t>
      </w:r>
      <w:r w:rsidR="00624DBD">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са два </w:t>
      </w:r>
      <w:r w:rsidR="00624DBD">
        <w:rPr>
          <w:rFonts w:ascii="Times New Roman" w:hAnsi="Times New Roman" w:cs="Times New Roman"/>
          <w:sz w:val="24"/>
          <w:szCs w:val="24"/>
          <w:lang w:val="sr-Cyrl-RS"/>
        </w:rPr>
        <w:t>позлаћена</w:t>
      </w:r>
      <w:r w:rsidRPr="006030F7">
        <w:rPr>
          <w:rFonts w:ascii="Times New Roman" w:hAnsi="Times New Roman" w:cs="Times New Roman"/>
          <w:sz w:val="24"/>
          <w:szCs w:val="24"/>
        </w:rPr>
        <w:t xml:space="preserve"> укрштена мача дужине 4</w:t>
      </w:r>
      <w:r w:rsidR="00624DBD">
        <w:rPr>
          <w:rFonts w:ascii="Times New Roman" w:hAnsi="Times New Roman" w:cs="Times New Roman"/>
          <w:sz w:val="24"/>
          <w:szCs w:val="24"/>
          <w:lang w:val="sr-Cyrl-RS"/>
        </w:rPr>
        <w:t>2</w:t>
      </w:r>
      <w:r w:rsidRPr="006030F7">
        <w:rPr>
          <w:rFonts w:ascii="Times New Roman" w:hAnsi="Times New Roman" w:cs="Times New Roman"/>
          <w:sz w:val="24"/>
          <w:szCs w:val="24"/>
        </w:rPr>
        <w:t xml:space="preserve"> </w:t>
      </w:r>
      <w:r w:rsidR="00624DBD">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На штиту је </w:t>
      </w:r>
      <w:r w:rsidR="00624DBD">
        <w:rPr>
          <w:rFonts w:ascii="Times New Roman" w:hAnsi="Times New Roman" w:cs="Times New Roman"/>
          <w:sz w:val="24"/>
          <w:szCs w:val="24"/>
          <w:lang w:val="sr-Cyrl-RS"/>
        </w:rPr>
        <w:t>позлаћени</w:t>
      </w:r>
      <w:r w:rsidRPr="006030F7">
        <w:rPr>
          <w:rFonts w:ascii="Times New Roman" w:hAnsi="Times New Roman" w:cs="Times New Roman"/>
          <w:sz w:val="24"/>
          <w:szCs w:val="24"/>
        </w:rPr>
        <w:t xml:space="preserve"> крст са четири </w:t>
      </w:r>
      <w:r w:rsidR="00624DBD">
        <w:rPr>
          <w:rFonts w:ascii="Times New Roman" w:hAnsi="Times New Roman" w:cs="Times New Roman"/>
          <w:sz w:val="24"/>
          <w:szCs w:val="24"/>
          <w:lang w:val="sr-Cyrl-RS"/>
        </w:rPr>
        <w:t>позлаћена</w:t>
      </w:r>
      <w:r w:rsidRPr="006030F7">
        <w:rPr>
          <w:rFonts w:ascii="Times New Roman" w:hAnsi="Times New Roman" w:cs="Times New Roman"/>
          <w:sz w:val="24"/>
          <w:szCs w:val="24"/>
        </w:rPr>
        <w:t xml:space="preserve"> оцила између његових кракова емајлиран природним белим емајлом. </w:t>
      </w:r>
    </w:p>
    <w:p w14:paraId="41E3F94A" w14:textId="6F3B422D" w:rsidR="00DF2C5F" w:rsidRPr="006030F7" w:rsidRDefault="009A5C02" w:rsidP="00FA41F3">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Орденски знак је од позлаћеног сребра </w:t>
      </w:r>
      <w:r w:rsidR="00A9214D">
        <w:rPr>
          <w:rFonts w:ascii="Times New Roman" w:hAnsi="Times New Roman" w:cs="Times New Roman"/>
          <w:sz w:val="24"/>
          <w:szCs w:val="24"/>
          <w:lang w:val="sr-Cyrl-RS"/>
        </w:rPr>
        <w:t xml:space="preserve">димензија 60 </w:t>
      </w:r>
      <w:r w:rsidR="00A9214D" w:rsidRPr="006030F7">
        <w:rPr>
          <w:rFonts w:ascii="Times New Roman" w:hAnsi="Times New Roman" w:cs="Times New Roman"/>
          <w:sz w:val="24"/>
          <w:szCs w:val="24"/>
        </w:rPr>
        <w:t xml:space="preserve">x </w:t>
      </w:r>
      <w:r w:rsidR="00A9214D">
        <w:rPr>
          <w:rFonts w:ascii="Times New Roman" w:hAnsi="Times New Roman" w:cs="Times New Roman"/>
          <w:sz w:val="24"/>
          <w:szCs w:val="24"/>
          <w:lang w:val="sr-Cyrl-RS"/>
        </w:rPr>
        <w:t xml:space="preserve">50 мм </w:t>
      </w:r>
      <w:r w:rsidRPr="006030F7">
        <w:rPr>
          <w:rFonts w:ascii="Times New Roman" w:hAnsi="Times New Roman" w:cs="Times New Roman"/>
          <w:sz w:val="24"/>
          <w:szCs w:val="24"/>
        </w:rPr>
        <w:t>на чијем аверсу је мотив средишњег дела ордена. На реверсу је крст емајлиран природним белим емајлом, на којем је српски преплет из Мирослављевог јеванђеља. На врху орденског знака налази се позлаћена куглица на којој је позлаћена алка, и овална карика, кроз коју је п</w:t>
      </w:r>
      <w:r w:rsidR="00410069">
        <w:rPr>
          <w:rFonts w:ascii="Times New Roman" w:hAnsi="Times New Roman" w:cs="Times New Roman"/>
          <w:sz w:val="24"/>
          <w:szCs w:val="24"/>
          <w:lang w:val="sr-Cyrl-RS"/>
        </w:rPr>
        <w:t>р</w:t>
      </w:r>
      <w:r w:rsidRPr="006030F7">
        <w:rPr>
          <w:rFonts w:ascii="Times New Roman" w:hAnsi="Times New Roman" w:cs="Times New Roman"/>
          <w:sz w:val="24"/>
          <w:szCs w:val="24"/>
        </w:rPr>
        <w:t xml:space="preserve">овучена машна орденске ленте. </w:t>
      </w:r>
    </w:p>
    <w:p w14:paraId="61DF663F" w14:textId="1E89D771" w:rsidR="00DF2C5F" w:rsidRPr="006030F7" w:rsidRDefault="009A5C02" w:rsidP="00FA41F3">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Лента је од пругасте моариране свиле, ширине 100 </w:t>
      </w:r>
      <w:r w:rsidR="00A9214D">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од којих су три црвене и три беле, свака ширине 16,50 </w:t>
      </w:r>
      <w:r w:rsidR="00A9214D">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Крајеви ленте завршавају се машном на којој се налази орденски знак. </w:t>
      </w:r>
    </w:p>
    <w:p w14:paraId="52625AF9" w14:textId="7013243A" w:rsidR="00DF2C5F" w:rsidRPr="006030F7" w:rsidRDefault="009A5C02" w:rsidP="00FA41F3">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Врпца - заменица је од плаве моариране свиле ширине 36 </w:t>
      </w:r>
      <w:r w:rsidR="00A9214D">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са једном црвеном усправном пругом кроз средину, широком 4 </w:t>
      </w:r>
      <w:r w:rsidR="00A9214D">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w:t>
      </w:r>
    </w:p>
    <w:p w14:paraId="2248E55D" w14:textId="010831FC" w:rsidR="00DF2C5F" w:rsidRDefault="009A5C02" w:rsidP="00FA41F3">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Звезда Ордена заслуга за одбрану и безбедност носи се на левој страни груди, а лента преко груди са десног рамена ка левом боку.</w:t>
      </w:r>
    </w:p>
    <w:p w14:paraId="3FB8099E" w14:textId="77777777" w:rsidR="00FA41F3" w:rsidRPr="006030F7" w:rsidRDefault="00FA41F3" w:rsidP="001C5531">
      <w:pPr>
        <w:spacing w:after="0" w:line="240" w:lineRule="auto"/>
        <w:rPr>
          <w:rFonts w:ascii="Times New Roman" w:hAnsi="Times New Roman" w:cs="Times New Roman"/>
          <w:sz w:val="24"/>
          <w:szCs w:val="24"/>
        </w:rPr>
      </w:pPr>
    </w:p>
    <w:p w14:paraId="6193F1A2" w14:textId="77777777" w:rsidR="00DF2C5F" w:rsidRPr="00FA41F3" w:rsidRDefault="009A5C02" w:rsidP="001C5531">
      <w:pPr>
        <w:spacing w:after="0" w:line="240" w:lineRule="auto"/>
        <w:jc w:val="center"/>
        <w:rPr>
          <w:rFonts w:ascii="Times New Roman" w:hAnsi="Times New Roman" w:cs="Times New Roman"/>
          <w:b/>
          <w:bCs/>
          <w:sz w:val="24"/>
          <w:szCs w:val="24"/>
        </w:rPr>
      </w:pPr>
      <w:r w:rsidRPr="006030F7">
        <w:rPr>
          <w:rFonts w:ascii="Times New Roman" w:hAnsi="Times New Roman" w:cs="Times New Roman"/>
          <w:sz w:val="24"/>
          <w:szCs w:val="24"/>
        </w:rPr>
        <w:t xml:space="preserve"> </w:t>
      </w:r>
      <w:r w:rsidRPr="00FA41F3">
        <w:rPr>
          <w:rFonts w:ascii="Times New Roman" w:hAnsi="Times New Roman" w:cs="Times New Roman"/>
          <w:b/>
          <w:bCs/>
          <w:sz w:val="24"/>
          <w:szCs w:val="24"/>
        </w:rPr>
        <w:t xml:space="preserve">Статут Ордена заслуга за одбрану и безбедност другог степена </w:t>
      </w:r>
    </w:p>
    <w:p w14:paraId="03A9AD52" w14:textId="77777777" w:rsidR="00DF2C5F" w:rsidRPr="00FA41F3" w:rsidRDefault="009A5C02" w:rsidP="001C5531">
      <w:pPr>
        <w:spacing w:after="0" w:line="240" w:lineRule="auto"/>
        <w:jc w:val="center"/>
        <w:rPr>
          <w:rFonts w:ascii="Times New Roman" w:hAnsi="Times New Roman" w:cs="Times New Roman"/>
          <w:b/>
          <w:bCs/>
          <w:sz w:val="24"/>
          <w:szCs w:val="24"/>
        </w:rPr>
      </w:pPr>
      <w:r w:rsidRPr="00FA41F3">
        <w:rPr>
          <w:rFonts w:ascii="Times New Roman" w:hAnsi="Times New Roman" w:cs="Times New Roman"/>
          <w:b/>
          <w:bCs/>
          <w:sz w:val="24"/>
          <w:szCs w:val="24"/>
        </w:rPr>
        <w:t xml:space="preserve"> Члан 17. </w:t>
      </w:r>
    </w:p>
    <w:p w14:paraId="1F6AD19F" w14:textId="634B581B" w:rsidR="00DF2C5F" w:rsidRPr="0076107E" w:rsidRDefault="009A5C02" w:rsidP="00FA41F3">
      <w:pPr>
        <w:spacing w:after="0" w:line="240" w:lineRule="auto"/>
        <w:ind w:firstLine="720"/>
        <w:jc w:val="both"/>
        <w:rPr>
          <w:rFonts w:ascii="Times New Roman" w:hAnsi="Times New Roman" w:cs="Times New Roman"/>
          <w:sz w:val="24"/>
          <w:szCs w:val="24"/>
          <w:lang w:val="sr-Cyrl-RS"/>
        </w:rPr>
      </w:pPr>
      <w:r w:rsidRPr="006030F7">
        <w:rPr>
          <w:rFonts w:ascii="Times New Roman" w:hAnsi="Times New Roman" w:cs="Times New Roman"/>
          <w:sz w:val="24"/>
          <w:szCs w:val="24"/>
        </w:rPr>
        <w:t xml:space="preserve">Орден заслуга за одбрану и безбедност другог степена </w:t>
      </w:r>
      <w:r w:rsidR="004E3BFE">
        <w:rPr>
          <w:rFonts w:ascii="Times New Roman" w:hAnsi="Times New Roman" w:cs="Times New Roman"/>
          <w:sz w:val="24"/>
          <w:szCs w:val="24"/>
          <w:lang w:val="sr-Cyrl-RS"/>
        </w:rPr>
        <w:t xml:space="preserve">димензија 60 </w:t>
      </w:r>
      <w:r w:rsidR="004E3BFE" w:rsidRPr="006030F7">
        <w:rPr>
          <w:rFonts w:ascii="Times New Roman" w:hAnsi="Times New Roman" w:cs="Times New Roman"/>
          <w:sz w:val="24"/>
          <w:szCs w:val="24"/>
        </w:rPr>
        <w:t xml:space="preserve">x </w:t>
      </w:r>
      <w:r w:rsidR="004E3BFE">
        <w:rPr>
          <w:rFonts w:ascii="Times New Roman" w:hAnsi="Times New Roman" w:cs="Times New Roman"/>
          <w:sz w:val="24"/>
          <w:szCs w:val="24"/>
          <w:lang w:val="sr-Cyrl-RS"/>
        </w:rPr>
        <w:t xml:space="preserve">50 мм </w:t>
      </w:r>
      <w:r w:rsidRPr="006030F7">
        <w:rPr>
          <w:rFonts w:ascii="Times New Roman" w:hAnsi="Times New Roman" w:cs="Times New Roman"/>
          <w:sz w:val="24"/>
          <w:szCs w:val="24"/>
        </w:rPr>
        <w:t>састоји се од орденског знака који је истоветан са орденским знаком Орден заслуга за одбрану и безбедност првог степена</w:t>
      </w:r>
      <w:r w:rsidR="008E392A">
        <w:rPr>
          <w:rFonts w:ascii="Times New Roman" w:hAnsi="Times New Roman" w:cs="Times New Roman"/>
          <w:sz w:val="24"/>
          <w:szCs w:val="24"/>
          <w:lang w:val="sr-Cyrl-RS"/>
        </w:rPr>
        <w:t>.</w:t>
      </w:r>
      <w:r w:rsidR="0076107E">
        <w:rPr>
          <w:rFonts w:ascii="Times New Roman" w:hAnsi="Times New Roman" w:cs="Times New Roman"/>
          <w:sz w:val="24"/>
          <w:szCs w:val="24"/>
          <w:lang w:val="sr-Cyrl-RS"/>
        </w:rPr>
        <w:t xml:space="preserve"> </w:t>
      </w:r>
      <w:r w:rsidR="008E392A">
        <w:rPr>
          <w:rFonts w:ascii="Times New Roman" w:hAnsi="Times New Roman" w:cs="Times New Roman"/>
          <w:sz w:val="24"/>
          <w:szCs w:val="24"/>
          <w:lang w:val="sr-Cyrl-RS"/>
        </w:rPr>
        <w:t>Д</w:t>
      </w:r>
      <w:r w:rsidRPr="006030F7">
        <w:rPr>
          <w:rFonts w:ascii="Times New Roman" w:hAnsi="Times New Roman" w:cs="Times New Roman"/>
          <w:sz w:val="24"/>
          <w:szCs w:val="24"/>
        </w:rPr>
        <w:t xml:space="preserve">имензије </w:t>
      </w:r>
      <w:r w:rsidR="0076107E">
        <w:rPr>
          <w:rFonts w:ascii="Times New Roman" w:hAnsi="Times New Roman" w:cs="Times New Roman"/>
          <w:sz w:val="24"/>
          <w:szCs w:val="24"/>
          <w:lang w:val="sr-Cyrl-RS"/>
        </w:rPr>
        <w:t xml:space="preserve">белог крста </w:t>
      </w:r>
      <w:r w:rsidRPr="006030F7">
        <w:rPr>
          <w:rFonts w:ascii="Times New Roman" w:hAnsi="Times New Roman" w:cs="Times New Roman"/>
          <w:sz w:val="24"/>
          <w:szCs w:val="24"/>
        </w:rPr>
        <w:t>су му 5</w:t>
      </w:r>
      <w:r w:rsidR="0076107E">
        <w:rPr>
          <w:rFonts w:ascii="Times New Roman" w:hAnsi="Times New Roman" w:cs="Times New Roman"/>
          <w:sz w:val="24"/>
          <w:szCs w:val="24"/>
          <w:lang w:val="sr-Cyrl-RS"/>
        </w:rPr>
        <w:t>0</w:t>
      </w:r>
      <w:r w:rsidRPr="006030F7">
        <w:rPr>
          <w:rFonts w:ascii="Times New Roman" w:hAnsi="Times New Roman" w:cs="Times New Roman"/>
          <w:sz w:val="24"/>
          <w:szCs w:val="24"/>
        </w:rPr>
        <w:t xml:space="preserve"> x 5</w:t>
      </w:r>
      <w:r w:rsidR="0076107E">
        <w:rPr>
          <w:rFonts w:ascii="Times New Roman" w:hAnsi="Times New Roman" w:cs="Times New Roman"/>
          <w:sz w:val="24"/>
          <w:szCs w:val="24"/>
          <w:lang w:val="sr-Cyrl-RS"/>
        </w:rPr>
        <w:t>0</w:t>
      </w:r>
      <w:r w:rsidRPr="006030F7">
        <w:rPr>
          <w:rFonts w:ascii="Times New Roman" w:hAnsi="Times New Roman" w:cs="Times New Roman"/>
          <w:sz w:val="24"/>
          <w:szCs w:val="24"/>
        </w:rPr>
        <w:t xml:space="preserve"> </w:t>
      </w:r>
      <w:r w:rsidR="0076107E">
        <w:rPr>
          <w:rFonts w:ascii="Times New Roman" w:hAnsi="Times New Roman" w:cs="Times New Roman"/>
          <w:sz w:val="24"/>
          <w:szCs w:val="24"/>
          <w:lang w:val="sr-Cyrl-RS"/>
        </w:rPr>
        <w:t xml:space="preserve">мм, а димензије светоандрејског крста 55 </w:t>
      </w:r>
      <w:r w:rsidR="0076107E" w:rsidRPr="006030F7">
        <w:rPr>
          <w:rFonts w:ascii="Times New Roman" w:hAnsi="Times New Roman" w:cs="Times New Roman"/>
          <w:sz w:val="24"/>
          <w:szCs w:val="24"/>
        </w:rPr>
        <w:t>x</w:t>
      </w:r>
      <w:r w:rsidR="0076107E">
        <w:rPr>
          <w:rFonts w:ascii="Times New Roman" w:hAnsi="Times New Roman" w:cs="Times New Roman"/>
          <w:sz w:val="24"/>
          <w:szCs w:val="24"/>
          <w:lang w:val="sr-Cyrl-RS"/>
        </w:rPr>
        <w:t xml:space="preserve"> 55 мм.</w:t>
      </w:r>
    </w:p>
    <w:p w14:paraId="5FF88864" w14:textId="49FC8DA9" w:rsidR="00DF2C5F" w:rsidRPr="006030F7" w:rsidRDefault="009A5C02" w:rsidP="00FA41F3">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Врпца - заменица је од плаве моариране свиле ширине 36 </w:t>
      </w:r>
      <w:r w:rsidR="0076107E">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са две црвене усправне пруге кроз средину, ширине по 4 </w:t>
      </w:r>
      <w:r w:rsidR="0076107E">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w:t>
      </w:r>
    </w:p>
    <w:p w14:paraId="5C95570B" w14:textId="7BC9570B" w:rsidR="00DF2C5F" w:rsidRDefault="009A5C02" w:rsidP="00FA41F3">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Орден заслуга за одбрану и безбедност другог степена носи се о врату, на пругастој црвено-белој врпци ширине 40 </w:t>
      </w:r>
      <w:r w:rsidR="0076107E">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w:t>
      </w:r>
    </w:p>
    <w:p w14:paraId="7D9233F8" w14:textId="77777777" w:rsidR="00FA41F3" w:rsidRPr="006030F7" w:rsidRDefault="00FA41F3" w:rsidP="001C5531">
      <w:pPr>
        <w:spacing w:after="0" w:line="240" w:lineRule="auto"/>
        <w:rPr>
          <w:rFonts w:ascii="Times New Roman" w:hAnsi="Times New Roman" w:cs="Times New Roman"/>
          <w:sz w:val="24"/>
          <w:szCs w:val="24"/>
        </w:rPr>
      </w:pPr>
    </w:p>
    <w:p w14:paraId="68391E5B" w14:textId="77777777" w:rsidR="00DF2C5F" w:rsidRPr="00FA41F3" w:rsidRDefault="009A5C02" w:rsidP="001C5531">
      <w:pPr>
        <w:spacing w:after="0" w:line="240" w:lineRule="auto"/>
        <w:jc w:val="center"/>
        <w:rPr>
          <w:rFonts w:ascii="Times New Roman" w:hAnsi="Times New Roman" w:cs="Times New Roman"/>
          <w:b/>
          <w:bCs/>
          <w:sz w:val="24"/>
          <w:szCs w:val="24"/>
        </w:rPr>
      </w:pPr>
      <w:r w:rsidRPr="006030F7">
        <w:rPr>
          <w:rFonts w:ascii="Times New Roman" w:hAnsi="Times New Roman" w:cs="Times New Roman"/>
          <w:sz w:val="24"/>
          <w:szCs w:val="24"/>
        </w:rPr>
        <w:t xml:space="preserve"> </w:t>
      </w:r>
      <w:r w:rsidRPr="00FA41F3">
        <w:rPr>
          <w:rFonts w:ascii="Times New Roman" w:hAnsi="Times New Roman" w:cs="Times New Roman"/>
          <w:b/>
          <w:bCs/>
          <w:sz w:val="24"/>
          <w:szCs w:val="24"/>
        </w:rPr>
        <w:t xml:space="preserve">Статут Ордена заслуга за одбрану и безбедност трећег степена </w:t>
      </w:r>
    </w:p>
    <w:p w14:paraId="724E6F55" w14:textId="77777777" w:rsidR="00DF2C5F" w:rsidRPr="00FA41F3" w:rsidRDefault="009A5C02" w:rsidP="001C5531">
      <w:pPr>
        <w:spacing w:after="0" w:line="240" w:lineRule="auto"/>
        <w:jc w:val="center"/>
        <w:rPr>
          <w:rFonts w:ascii="Times New Roman" w:hAnsi="Times New Roman" w:cs="Times New Roman"/>
          <w:b/>
          <w:bCs/>
          <w:sz w:val="24"/>
          <w:szCs w:val="24"/>
        </w:rPr>
      </w:pPr>
      <w:r w:rsidRPr="00FA41F3">
        <w:rPr>
          <w:rFonts w:ascii="Times New Roman" w:hAnsi="Times New Roman" w:cs="Times New Roman"/>
          <w:b/>
          <w:bCs/>
          <w:sz w:val="24"/>
          <w:szCs w:val="24"/>
        </w:rPr>
        <w:t xml:space="preserve"> Члан 18. </w:t>
      </w:r>
    </w:p>
    <w:p w14:paraId="46120DC2" w14:textId="5DAA9431" w:rsidR="00DF2C5F" w:rsidRPr="00C969AB" w:rsidRDefault="009A5C02" w:rsidP="00C969AB">
      <w:pPr>
        <w:spacing w:after="0" w:line="240" w:lineRule="auto"/>
        <w:ind w:firstLine="720"/>
        <w:jc w:val="both"/>
        <w:rPr>
          <w:rFonts w:ascii="Times New Roman" w:hAnsi="Times New Roman" w:cs="Times New Roman"/>
          <w:sz w:val="24"/>
          <w:szCs w:val="24"/>
          <w:lang w:val="sr-Cyrl-RS"/>
        </w:rPr>
      </w:pPr>
      <w:r w:rsidRPr="006030F7">
        <w:rPr>
          <w:rFonts w:ascii="Times New Roman" w:hAnsi="Times New Roman" w:cs="Times New Roman"/>
          <w:sz w:val="24"/>
          <w:szCs w:val="24"/>
        </w:rPr>
        <w:t xml:space="preserve">Орден заслуга за одбрану и безбедност трећег степена </w:t>
      </w:r>
      <w:r w:rsidR="00C969AB">
        <w:rPr>
          <w:rFonts w:ascii="Times New Roman" w:hAnsi="Times New Roman" w:cs="Times New Roman"/>
          <w:sz w:val="24"/>
          <w:szCs w:val="24"/>
          <w:lang w:val="sr-Cyrl-RS"/>
        </w:rPr>
        <w:t xml:space="preserve">димензија 45 </w:t>
      </w:r>
      <w:r w:rsidR="00C969AB" w:rsidRPr="006030F7">
        <w:rPr>
          <w:rFonts w:ascii="Times New Roman" w:hAnsi="Times New Roman" w:cs="Times New Roman"/>
          <w:sz w:val="24"/>
          <w:szCs w:val="24"/>
        </w:rPr>
        <w:t xml:space="preserve">x </w:t>
      </w:r>
      <w:r w:rsidR="00C969AB">
        <w:rPr>
          <w:rFonts w:ascii="Times New Roman" w:hAnsi="Times New Roman" w:cs="Times New Roman"/>
          <w:sz w:val="24"/>
          <w:szCs w:val="24"/>
          <w:lang w:val="sr-Cyrl-RS"/>
        </w:rPr>
        <w:t xml:space="preserve">38 мм, </w:t>
      </w:r>
      <w:r w:rsidRPr="006030F7">
        <w:rPr>
          <w:rFonts w:ascii="Times New Roman" w:hAnsi="Times New Roman" w:cs="Times New Roman"/>
          <w:sz w:val="24"/>
          <w:szCs w:val="24"/>
        </w:rPr>
        <w:t>састоји се од орденског знака који је ликовно истоветан са орденским знаком Орден заслуга за одбрану и безбедност првог степена</w:t>
      </w:r>
      <w:r w:rsidR="008E392A">
        <w:rPr>
          <w:rFonts w:ascii="Times New Roman" w:hAnsi="Times New Roman" w:cs="Times New Roman"/>
          <w:sz w:val="24"/>
          <w:szCs w:val="24"/>
          <w:lang w:val="sr-Cyrl-RS"/>
        </w:rPr>
        <w:t>.</w:t>
      </w:r>
      <w:r w:rsidRPr="006030F7">
        <w:rPr>
          <w:rFonts w:ascii="Times New Roman" w:hAnsi="Times New Roman" w:cs="Times New Roman"/>
          <w:sz w:val="24"/>
          <w:szCs w:val="24"/>
        </w:rPr>
        <w:t xml:space="preserve"> </w:t>
      </w:r>
      <w:r w:rsidR="008E392A">
        <w:rPr>
          <w:rFonts w:ascii="Times New Roman" w:hAnsi="Times New Roman" w:cs="Times New Roman"/>
          <w:sz w:val="24"/>
          <w:szCs w:val="24"/>
          <w:lang w:val="sr-Cyrl-RS"/>
        </w:rPr>
        <w:t>Д</w:t>
      </w:r>
      <w:r w:rsidR="00C969AB" w:rsidRPr="006030F7">
        <w:rPr>
          <w:rFonts w:ascii="Times New Roman" w:hAnsi="Times New Roman" w:cs="Times New Roman"/>
          <w:sz w:val="24"/>
          <w:szCs w:val="24"/>
        </w:rPr>
        <w:t xml:space="preserve">имензије </w:t>
      </w:r>
      <w:r w:rsidR="00C969AB">
        <w:rPr>
          <w:rFonts w:ascii="Times New Roman" w:hAnsi="Times New Roman" w:cs="Times New Roman"/>
          <w:sz w:val="24"/>
          <w:szCs w:val="24"/>
          <w:lang w:val="sr-Cyrl-RS"/>
        </w:rPr>
        <w:t xml:space="preserve">белог крста </w:t>
      </w:r>
      <w:r w:rsidR="00C969AB" w:rsidRPr="006030F7">
        <w:rPr>
          <w:rFonts w:ascii="Times New Roman" w:hAnsi="Times New Roman" w:cs="Times New Roman"/>
          <w:sz w:val="24"/>
          <w:szCs w:val="24"/>
        </w:rPr>
        <w:t xml:space="preserve">су му </w:t>
      </w:r>
      <w:r w:rsidR="00C969AB">
        <w:rPr>
          <w:rFonts w:ascii="Times New Roman" w:hAnsi="Times New Roman" w:cs="Times New Roman"/>
          <w:sz w:val="24"/>
          <w:szCs w:val="24"/>
          <w:lang w:val="sr-Cyrl-RS"/>
        </w:rPr>
        <w:t>38</w:t>
      </w:r>
      <w:r w:rsidR="00C969AB" w:rsidRPr="006030F7">
        <w:rPr>
          <w:rFonts w:ascii="Times New Roman" w:hAnsi="Times New Roman" w:cs="Times New Roman"/>
          <w:sz w:val="24"/>
          <w:szCs w:val="24"/>
        </w:rPr>
        <w:t xml:space="preserve"> x </w:t>
      </w:r>
      <w:r w:rsidR="00C969AB">
        <w:rPr>
          <w:rFonts w:ascii="Times New Roman" w:hAnsi="Times New Roman" w:cs="Times New Roman"/>
          <w:sz w:val="24"/>
          <w:szCs w:val="24"/>
          <w:lang w:val="sr-Cyrl-RS"/>
        </w:rPr>
        <w:t>38</w:t>
      </w:r>
      <w:r w:rsidR="00C969AB" w:rsidRPr="006030F7">
        <w:rPr>
          <w:rFonts w:ascii="Times New Roman" w:hAnsi="Times New Roman" w:cs="Times New Roman"/>
          <w:sz w:val="24"/>
          <w:szCs w:val="24"/>
        </w:rPr>
        <w:t xml:space="preserve"> </w:t>
      </w:r>
      <w:r w:rsidR="00C969AB">
        <w:rPr>
          <w:rFonts w:ascii="Times New Roman" w:hAnsi="Times New Roman" w:cs="Times New Roman"/>
          <w:sz w:val="24"/>
          <w:szCs w:val="24"/>
          <w:lang w:val="sr-Cyrl-RS"/>
        </w:rPr>
        <w:t xml:space="preserve">мм, а светоандрејског крста 42,50 </w:t>
      </w:r>
      <w:r w:rsidR="00C969AB" w:rsidRPr="006030F7">
        <w:rPr>
          <w:rFonts w:ascii="Times New Roman" w:hAnsi="Times New Roman" w:cs="Times New Roman"/>
          <w:sz w:val="24"/>
          <w:szCs w:val="24"/>
        </w:rPr>
        <w:t>x</w:t>
      </w:r>
      <w:r w:rsidR="00C969AB">
        <w:rPr>
          <w:rFonts w:ascii="Times New Roman" w:hAnsi="Times New Roman" w:cs="Times New Roman"/>
          <w:sz w:val="24"/>
          <w:szCs w:val="24"/>
          <w:lang w:val="sr-Cyrl-RS"/>
        </w:rPr>
        <w:t xml:space="preserve"> 42,50 мм.</w:t>
      </w:r>
    </w:p>
    <w:p w14:paraId="3DA6AB4F" w14:textId="36FCAD23" w:rsidR="00DF2C5F" w:rsidRPr="006030F7" w:rsidRDefault="009A5C02" w:rsidP="00FA41F3">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Врпца - заменица је од плаве моариране свиле ширине 36 </w:t>
      </w:r>
      <w:r w:rsidR="00C969AB">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са три црвене усправне пруге кроз средину, ширине по 4 </w:t>
      </w:r>
      <w:r w:rsidR="00C969AB">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w:t>
      </w:r>
    </w:p>
    <w:p w14:paraId="04FE2B57" w14:textId="0A762281" w:rsidR="00FA41F3" w:rsidRPr="006030F7" w:rsidRDefault="009A5C02" w:rsidP="0015025F">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Орден заслуга за одбрану и безбедност трећег степена носи се на левој страни груди, на </w:t>
      </w:r>
      <w:r w:rsidR="00C969AB">
        <w:rPr>
          <w:rFonts w:ascii="Times New Roman" w:hAnsi="Times New Roman" w:cs="Times New Roman"/>
          <w:sz w:val="24"/>
          <w:szCs w:val="24"/>
          <w:lang w:val="sr-Cyrl-RS"/>
        </w:rPr>
        <w:t>4</w:t>
      </w:r>
      <w:r w:rsidRPr="006030F7">
        <w:rPr>
          <w:rFonts w:ascii="Times New Roman" w:hAnsi="Times New Roman" w:cs="Times New Roman"/>
          <w:sz w:val="24"/>
          <w:szCs w:val="24"/>
        </w:rPr>
        <w:t xml:space="preserve">0 </w:t>
      </w:r>
      <w:r w:rsidR="00C969AB">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широкој пругастој црвено-белој врпци, која је сложена у облику </w:t>
      </w:r>
      <w:r w:rsidR="00C969AB">
        <w:rPr>
          <w:rFonts w:ascii="Times New Roman" w:hAnsi="Times New Roman" w:cs="Times New Roman"/>
          <w:sz w:val="24"/>
          <w:szCs w:val="24"/>
          <w:lang w:val="sr-Cyrl-RS"/>
        </w:rPr>
        <w:t xml:space="preserve">једнакостраничног </w:t>
      </w:r>
      <w:r w:rsidRPr="006030F7">
        <w:rPr>
          <w:rFonts w:ascii="Times New Roman" w:hAnsi="Times New Roman" w:cs="Times New Roman"/>
          <w:sz w:val="24"/>
          <w:szCs w:val="24"/>
        </w:rPr>
        <w:t xml:space="preserve">троугла. </w:t>
      </w:r>
    </w:p>
    <w:p w14:paraId="28293DBA" w14:textId="77777777" w:rsidR="00DF2C5F" w:rsidRPr="00FA41F3" w:rsidRDefault="009A5C02" w:rsidP="001C5531">
      <w:pPr>
        <w:spacing w:after="0" w:line="240" w:lineRule="auto"/>
        <w:jc w:val="center"/>
        <w:rPr>
          <w:rFonts w:ascii="Times New Roman" w:hAnsi="Times New Roman" w:cs="Times New Roman"/>
          <w:b/>
          <w:bCs/>
          <w:sz w:val="24"/>
          <w:szCs w:val="24"/>
        </w:rPr>
      </w:pPr>
      <w:r w:rsidRPr="006030F7">
        <w:rPr>
          <w:rFonts w:ascii="Times New Roman" w:hAnsi="Times New Roman" w:cs="Times New Roman"/>
          <w:sz w:val="24"/>
          <w:szCs w:val="24"/>
        </w:rPr>
        <w:lastRenderedPageBreak/>
        <w:t xml:space="preserve"> </w:t>
      </w:r>
      <w:r w:rsidRPr="00FA41F3">
        <w:rPr>
          <w:rFonts w:ascii="Times New Roman" w:hAnsi="Times New Roman" w:cs="Times New Roman"/>
          <w:b/>
          <w:bCs/>
          <w:sz w:val="24"/>
          <w:szCs w:val="24"/>
        </w:rPr>
        <w:t xml:space="preserve">III. СТАТУТИ МЕДАЉА </w:t>
      </w:r>
    </w:p>
    <w:p w14:paraId="5131CE67" w14:textId="095D38A9" w:rsidR="00DF2C5F" w:rsidRPr="00FA41F3" w:rsidRDefault="009A5C02" w:rsidP="001C5531">
      <w:pPr>
        <w:spacing w:after="0" w:line="240" w:lineRule="auto"/>
        <w:jc w:val="center"/>
        <w:rPr>
          <w:rFonts w:ascii="Times New Roman" w:hAnsi="Times New Roman" w:cs="Times New Roman"/>
          <w:b/>
          <w:bCs/>
          <w:sz w:val="24"/>
          <w:szCs w:val="24"/>
        </w:rPr>
      </w:pPr>
      <w:r w:rsidRPr="00FA41F3">
        <w:rPr>
          <w:rFonts w:ascii="Times New Roman" w:hAnsi="Times New Roman" w:cs="Times New Roman"/>
          <w:b/>
          <w:bCs/>
          <w:sz w:val="24"/>
          <w:szCs w:val="24"/>
        </w:rPr>
        <w:t xml:space="preserve"> Статут Медаље за храброст </w:t>
      </w:r>
      <w:r w:rsidR="004F6429">
        <w:rPr>
          <w:rFonts w:ascii="Times New Roman" w:hAnsi="Times New Roman" w:cs="Times New Roman"/>
          <w:b/>
          <w:bCs/>
          <w:sz w:val="24"/>
          <w:szCs w:val="24"/>
          <w:lang w:val="sr-Cyrl-RS"/>
        </w:rPr>
        <w:t>„</w:t>
      </w:r>
      <w:r w:rsidRPr="00FA41F3">
        <w:rPr>
          <w:rFonts w:ascii="Times New Roman" w:hAnsi="Times New Roman" w:cs="Times New Roman"/>
          <w:b/>
          <w:bCs/>
          <w:sz w:val="24"/>
          <w:szCs w:val="24"/>
        </w:rPr>
        <w:t>Милош Обилић</w:t>
      </w:r>
      <w:r w:rsidR="006D7FA3" w:rsidRPr="006D7FA3">
        <w:rPr>
          <w:rFonts w:ascii="Times New Roman" w:hAnsi="Times New Roman" w:cs="Times New Roman"/>
          <w:b/>
          <w:sz w:val="24"/>
          <w:szCs w:val="24"/>
        </w:rPr>
        <w:t>”</w:t>
      </w:r>
      <w:r w:rsidRPr="006D7FA3">
        <w:rPr>
          <w:rFonts w:ascii="Times New Roman" w:hAnsi="Times New Roman" w:cs="Times New Roman"/>
          <w:b/>
          <w:bCs/>
          <w:sz w:val="24"/>
          <w:szCs w:val="24"/>
        </w:rPr>
        <w:t xml:space="preserve"> </w:t>
      </w:r>
    </w:p>
    <w:p w14:paraId="7EC82A58" w14:textId="77777777" w:rsidR="00DF2C5F" w:rsidRPr="00FA41F3" w:rsidRDefault="009A5C02" w:rsidP="001C5531">
      <w:pPr>
        <w:spacing w:after="0" w:line="240" w:lineRule="auto"/>
        <w:jc w:val="center"/>
        <w:rPr>
          <w:rFonts w:ascii="Times New Roman" w:hAnsi="Times New Roman" w:cs="Times New Roman"/>
          <w:b/>
          <w:bCs/>
          <w:sz w:val="24"/>
          <w:szCs w:val="24"/>
        </w:rPr>
      </w:pPr>
      <w:r w:rsidRPr="00FA41F3">
        <w:rPr>
          <w:rFonts w:ascii="Times New Roman" w:hAnsi="Times New Roman" w:cs="Times New Roman"/>
          <w:b/>
          <w:bCs/>
          <w:sz w:val="24"/>
          <w:szCs w:val="24"/>
        </w:rPr>
        <w:t xml:space="preserve"> Члан 19. </w:t>
      </w:r>
    </w:p>
    <w:p w14:paraId="600D6582" w14:textId="3087136C" w:rsidR="00DF2C5F" w:rsidRDefault="009A5C02" w:rsidP="00FA41F3">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Медаља за храброст </w:t>
      </w:r>
      <w:r w:rsidR="0043319B">
        <w:rPr>
          <w:rFonts w:ascii="Times New Roman" w:hAnsi="Times New Roman" w:cs="Times New Roman"/>
          <w:sz w:val="24"/>
          <w:szCs w:val="24"/>
          <w:lang w:val="sr-Cyrl-RS"/>
        </w:rPr>
        <w:t>„</w:t>
      </w:r>
      <w:r w:rsidRPr="006030F7">
        <w:rPr>
          <w:rFonts w:ascii="Times New Roman" w:hAnsi="Times New Roman" w:cs="Times New Roman"/>
          <w:sz w:val="24"/>
          <w:szCs w:val="24"/>
        </w:rPr>
        <w:t>Милош Обилић</w:t>
      </w:r>
      <w:r w:rsidR="006D7FA3">
        <w:rPr>
          <w:rFonts w:ascii="Times New Roman" w:hAnsi="Times New Roman" w:cs="Times New Roman"/>
          <w:sz w:val="24"/>
          <w:szCs w:val="24"/>
        </w:rPr>
        <w:t>”</w:t>
      </w:r>
      <w:r w:rsidRPr="006030F7">
        <w:rPr>
          <w:rFonts w:ascii="Times New Roman" w:hAnsi="Times New Roman" w:cs="Times New Roman"/>
          <w:sz w:val="24"/>
          <w:szCs w:val="24"/>
        </w:rPr>
        <w:t xml:space="preserve"> има два степена - златна и сребрна медаља. Медаља је округла, пречника 40 </w:t>
      </w:r>
      <w:r w:rsidR="00CB0E51">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Израђена је ковањем у хладном стању од сребра финоће 925/1000, са галванско-декоративном заштитом. Златна медаља је израђена од позлаћеног сребра. </w:t>
      </w:r>
    </w:p>
    <w:p w14:paraId="337B0FE8" w14:textId="77777777" w:rsidR="0015025F" w:rsidRPr="006030F7" w:rsidRDefault="0015025F" w:rsidP="00FA41F3">
      <w:pPr>
        <w:spacing w:after="0" w:line="240" w:lineRule="auto"/>
        <w:ind w:firstLine="720"/>
        <w:jc w:val="both"/>
        <w:rPr>
          <w:rFonts w:ascii="Times New Roman" w:hAnsi="Times New Roman" w:cs="Times New Roman"/>
          <w:sz w:val="24"/>
          <w:szCs w:val="24"/>
        </w:rPr>
      </w:pPr>
    </w:p>
    <w:p w14:paraId="7CFC09A9" w14:textId="5867C693" w:rsidR="00DF2C5F" w:rsidRPr="006030F7" w:rsidRDefault="009A5C02" w:rsidP="00FA41F3">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На лицу медаље је лик Милоша Обилића представљен са попрсјем, са оклопом и шлемом на глави. На шлему се налазе стилизована крила птице. Са леве стране лица медаље је натпис: </w:t>
      </w:r>
      <w:r w:rsidR="00405555">
        <w:rPr>
          <w:rFonts w:ascii="Times New Roman" w:hAnsi="Times New Roman" w:cs="Times New Roman"/>
          <w:sz w:val="24"/>
          <w:szCs w:val="24"/>
          <w:lang w:val="sr-Cyrl-RS"/>
        </w:rPr>
        <w:t>„</w:t>
      </w:r>
      <w:r w:rsidRPr="006030F7">
        <w:rPr>
          <w:rFonts w:ascii="Times New Roman" w:hAnsi="Times New Roman" w:cs="Times New Roman"/>
          <w:sz w:val="24"/>
          <w:szCs w:val="24"/>
        </w:rPr>
        <w:t>Милош Обилић</w:t>
      </w:r>
      <w:r w:rsidR="00405555">
        <w:rPr>
          <w:rFonts w:ascii="Times New Roman" w:hAnsi="Times New Roman" w:cs="Times New Roman"/>
          <w:sz w:val="24"/>
          <w:szCs w:val="24"/>
        </w:rPr>
        <w:t>”</w:t>
      </w:r>
      <w:r w:rsidRPr="006030F7">
        <w:rPr>
          <w:rFonts w:ascii="Times New Roman" w:hAnsi="Times New Roman" w:cs="Times New Roman"/>
          <w:sz w:val="24"/>
          <w:szCs w:val="24"/>
        </w:rPr>
        <w:t>. На наличју медаље доминирају две питомачке шпаде које стоје вертикално и кружни ловоров венац који обавија шпаде. Ловоров венац медаље је моделован у доњем делу медаље у дубоком рељефу. По средини медаље је издужена трака са хоризонталним текстом</w:t>
      </w:r>
      <w:r w:rsidR="009F5215">
        <w:rPr>
          <w:rFonts w:ascii="Times New Roman" w:hAnsi="Times New Roman" w:cs="Times New Roman"/>
          <w:sz w:val="24"/>
          <w:szCs w:val="24"/>
          <w:lang w:val="sr-Cyrl-RS"/>
        </w:rPr>
        <w:t>:</w:t>
      </w:r>
      <w:r w:rsidRPr="006030F7">
        <w:rPr>
          <w:rFonts w:ascii="Times New Roman" w:hAnsi="Times New Roman" w:cs="Times New Roman"/>
          <w:sz w:val="24"/>
          <w:szCs w:val="24"/>
        </w:rPr>
        <w:t xml:space="preserve"> </w:t>
      </w:r>
      <w:r w:rsidR="00405555">
        <w:rPr>
          <w:rFonts w:ascii="Times New Roman" w:hAnsi="Times New Roman" w:cs="Times New Roman"/>
          <w:sz w:val="24"/>
          <w:szCs w:val="24"/>
          <w:lang w:val="sr-Cyrl-RS"/>
        </w:rPr>
        <w:t>„</w:t>
      </w:r>
      <w:r w:rsidRPr="006030F7">
        <w:rPr>
          <w:rFonts w:ascii="Times New Roman" w:hAnsi="Times New Roman" w:cs="Times New Roman"/>
          <w:sz w:val="24"/>
          <w:szCs w:val="24"/>
        </w:rPr>
        <w:t>ЗА ХРАБРОСТ</w:t>
      </w:r>
      <w:r w:rsidR="00405555">
        <w:rPr>
          <w:rFonts w:ascii="Times New Roman" w:hAnsi="Times New Roman" w:cs="Times New Roman"/>
          <w:sz w:val="24"/>
          <w:szCs w:val="24"/>
        </w:rPr>
        <w:t>”</w:t>
      </w:r>
      <w:r w:rsidRPr="006030F7">
        <w:rPr>
          <w:rFonts w:ascii="Times New Roman" w:hAnsi="Times New Roman" w:cs="Times New Roman"/>
          <w:sz w:val="24"/>
          <w:szCs w:val="24"/>
        </w:rPr>
        <w:t>, са којим визуелно чини крст.</w:t>
      </w:r>
    </w:p>
    <w:p w14:paraId="6C0B85A3" w14:textId="781C6D2A" w:rsidR="00DF2C5F" w:rsidRPr="006030F7" w:rsidRDefault="009A5C02" w:rsidP="00FA41F3">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Врпца за медаљу израђена је од црвене моариране свиле, </w:t>
      </w:r>
      <w:r w:rsidR="00CB0E51">
        <w:rPr>
          <w:rFonts w:ascii="Times New Roman" w:hAnsi="Times New Roman" w:cs="Times New Roman"/>
          <w:sz w:val="24"/>
          <w:szCs w:val="24"/>
          <w:lang w:val="sr-Cyrl-RS"/>
        </w:rPr>
        <w:t>ширине 40 мм, савијене у виду једнакостран</w:t>
      </w:r>
      <w:r w:rsidR="00247AEF">
        <w:rPr>
          <w:rFonts w:ascii="Times New Roman" w:hAnsi="Times New Roman" w:cs="Times New Roman"/>
          <w:sz w:val="24"/>
          <w:szCs w:val="24"/>
          <w:lang w:val="sr-Cyrl-RS"/>
        </w:rPr>
        <w:t>и</w:t>
      </w:r>
      <w:r w:rsidR="00CB0E51">
        <w:rPr>
          <w:rFonts w:ascii="Times New Roman" w:hAnsi="Times New Roman" w:cs="Times New Roman"/>
          <w:sz w:val="24"/>
          <w:szCs w:val="24"/>
          <w:lang w:val="sr-Cyrl-RS"/>
        </w:rPr>
        <w:t>ч</w:t>
      </w:r>
      <w:r w:rsidR="00247AEF">
        <w:rPr>
          <w:rFonts w:ascii="Times New Roman" w:hAnsi="Times New Roman" w:cs="Times New Roman"/>
          <w:sz w:val="24"/>
          <w:szCs w:val="24"/>
          <w:lang w:val="sr-Cyrl-RS"/>
        </w:rPr>
        <w:t>н</w:t>
      </w:r>
      <w:r w:rsidR="00CB0E51">
        <w:rPr>
          <w:rFonts w:ascii="Times New Roman" w:hAnsi="Times New Roman" w:cs="Times New Roman"/>
          <w:sz w:val="24"/>
          <w:szCs w:val="24"/>
          <w:lang w:val="sr-Cyrl-RS"/>
        </w:rPr>
        <w:t xml:space="preserve">ог троугла. </w:t>
      </w:r>
      <w:r w:rsidRPr="006030F7">
        <w:rPr>
          <w:rFonts w:ascii="Times New Roman" w:hAnsi="Times New Roman" w:cs="Times New Roman"/>
          <w:sz w:val="24"/>
          <w:szCs w:val="24"/>
        </w:rPr>
        <w:t xml:space="preserve">При дну је закачка о којој виси медаља. </w:t>
      </w:r>
    </w:p>
    <w:p w14:paraId="1112B820" w14:textId="6D05C6DD" w:rsidR="00DF2C5F" w:rsidRPr="006030F7" w:rsidRDefault="009A5C02" w:rsidP="00FA41F3">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Врпце - заменице израђене су од црвене моариране свиле ширине 36 </w:t>
      </w:r>
      <w:r w:rsidR="00A33FBD">
        <w:rPr>
          <w:rFonts w:ascii="Times New Roman" w:hAnsi="Times New Roman" w:cs="Times New Roman"/>
          <w:sz w:val="24"/>
          <w:szCs w:val="24"/>
          <w:lang w:val="sr-Cyrl-RS"/>
        </w:rPr>
        <w:t>мм</w:t>
      </w:r>
      <w:r w:rsidRPr="006030F7">
        <w:rPr>
          <w:rFonts w:ascii="Times New Roman" w:hAnsi="Times New Roman" w:cs="Times New Roman"/>
          <w:sz w:val="24"/>
          <w:szCs w:val="24"/>
        </w:rPr>
        <w:t>, са ивичн</w:t>
      </w:r>
      <w:r w:rsidR="00A33FBD">
        <w:rPr>
          <w:rFonts w:ascii="Times New Roman" w:hAnsi="Times New Roman" w:cs="Times New Roman"/>
          <w:sz w:val="24"/>
          <w:szCs w:val="24"/>
          <w:lang w:val="sr-Cyrl-RS"/>
        </w:rPr>
        <w:t>и</w:t>
      </w:r>
      <w:r w:rsidRPr="006030F7">
        <w:rPr>
          <w:rFonts w:ascii="Times New Roman" w:hAnsi="Times New Roman" w:cs="Times New Roman"/>
          <w:sz w:val="24"/>
          <w:szCs w:val="24"/>
        </w:rPr>
        <w:t>м златн</w:t>
      </w:r>
      <w:r w:rsidR="00A33FBD">
        <w:rPr>
          <w:rFonts w:ascii="Times New Roman" w:hAnsi="Times New Roman" w:cs="Times New Roman"/>
          <w:sz w:val="24"/>
          <w:szCs w:val="24"/>
          <w:lang w:val="sr-Cyrl-RS"/>
        </w:rPr>
        <w:t>и</w:t>
      </w:r>
      <w:r w:rsidRPr="006030F7">
        <w:rPr>
          <w:rFonts w:ascii="Times New Roman" w:hAnsi="Times New Roman" w:cs="Times New Roman"/>
          <w:sz w:val="24"/>
          <w:szCs w:val="24"/>
        </w:rPr>
        <w:t>м пруг</w:t>
      </w:r>
      <w:r w:rsidR="00A33FBD">
        <w:rPr>
          <w:rFonts w:ascii="Times New Roman" w:hAnsi="Times New Roman" w:cs="Times New Roman"/>
          <w:sz w:val="24"/>
          <w:szCs w:val="24"/>
          <w:lang w:val="sr-Cyrl-RS"/>
        </w:rPr>
        <w:t>а</w:t>
      </w:r>
      <w:r w:rsidRPr="006030F7">
        <w:rPr>
          <w:rFonts w:ascii="Times New Roman" w:hAnsi="Times New Roman" w:cs="Times New Roman"/>
          <w:sz w:val="24"/>
          <w:szCs w:val="24"/>
        </w:rPr>
        <w:t>м</w:t>
      </w:r>
      <w:r w:rsidR="00A33FBD">
        <w:rPr>
          <w:rFonts w:ascii="Times New Roman" w:hAnsi="Times New Roman" w:cs="Times New Roman"/>
          <w:sz w:val="24"/>
          <w:szCs w:val="24"/>
          <w:lang w:val="sr-Cyrl-RS"/>
        </w:rPr>
        <w:t>а</w:t>
      </w:r>
      <w:r w:rsidRPr="006030F7">
        <w:rPr>
          <w:rFonts w:ascii="Times New Roman" w:hAnsi="Times New Roman" w:cs="Times New Roman"/>
          <w:sz w:val="24"/>
          <w:szCs w:val="24"/>
        </w:rPr>
        <w:t xml:space="preserve"> за златну медаљу, а за сребрну медаљу са </w:t>
      </w:r>
      <w:r w:rsidR="00A33FBD">
        <w:rPr>
          <w:rFonts w:ascii="Times New Roman" w:hAnsi="Times New Roman" w:cs="Times New Roman"/>
          <w:sz w:val="24"/>
          <w:szCs w:val="24"/>
          <w:lang w:val="sr-Cyrl-RS"/>
        </w:rPr>
        <w:t>ивичним сребрним усправним пругама ш</w:t>
      </w:r>
      <w:r w:rsidRPr="006030F7">
        <w:rPr>
          <w:rFonts w:ascii="Times New Roman" w:hAnsi="Times New Roman" w:cs="Times New Roman"/>
          <w:sz w:val="24"/>
          <w:szCs w:val="24"/>
        </w:rPr>
        <w:t xml:space="preserve">ирине по 4 </w:t>
      </w:r>
      <w:r w:rsidR="004D0E68">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w:t>
      </w:r>
    </w:p>
    <w:p w14:paraId="162E6B7C" w14:textId="017C751D" w:rsidR="00DF2C5F" w:rsidRDefault="009A5C02" w:rsidP="00FA41F3">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Медаља се носи на левој страни груди.</w:t>
      </w:r>
    </w:p>
    <w:p w14:paraId="6C111FF0" w14:textId="77777777" w:rsidR="00FA41F3" w:rsidRPr="006030F7" w:rsidRDefault="00FA41F3" w:rsidP="001C5531">
      <w:pPr>
        <w:spacing w:after="0" w:line="240" w:lineRule="auto"/>
        <w:rPr>
          <w:rFonts w:ascii="Times New Roman" w:hAnsi="Times New Roman" w:cs="Times New Roman"/>
          <w:sz w:val="24"/>
          <w:szCs w:val="24"/>
        </w:rPr>
      </w:pPr>
    </w:p>
    <w:p w14:paraId="0DDE2EF2" w14:textId="77777777" w:rsidR="00DF2C5F" w:rsidRPr="00FA41F3" w:rsidRDefault="009A5C02" w:rsidP="001C5531">
      <w:pPr>
        <w:spacing w:after="0" w:line="240" w:lineRule="auto"/>
        <w:jc w:val="center"/>
        <w:rPr>
          <w:rFonts w:ascii="Times New Roman" w:hAnsi="Times New Roman" w:cs="Times New Roman"/>
          <w:b/>
          <w:bCs/>
          <w:sz w:val="24"/>
          <w:szCs w:val="24"/>
        </w:rPr>
      </w:pPr>
      <w:r w:rsidRPr="006030F7">
        <w:rPr>
          <w:rFonts w:ascii="Times New Roman" w:hAnsi="Times New Roman" w:cs="Times New Roman"/>
          <w:sz w:val="24"/>
          <w:szCs w:val="24"/>
        </w:rPr>
        <w:t xml:space="preserve"> </w:t>
      </w:r>
      <w:r w:rsidRPr="00FA41F3">
        <w:rPr>
          <w:rFonts w:ascii="Times New Roman" w:hAnsi="Times New Roman" w:cs="Times New Roman"/>
          <w:b/>
          <w:bCs/>
          <w:sz w:val="24"/>
          <w:szCs w:val="24"/>
        </w:rPr>
        <w:t xml:space="preserve">Статут Медаље за заслуге </w:t>
      </w:r>
    </w:p>
    <w:p w14:paraId="1FBBA48D" w14:textId="77777777" w:rsidR="00DF2C5F" w:rsidRPr="00FA41F3" w:rsidRDefault="009A5C02" w:rsidP="001C5531">
      <w:pPr>
        <w:spacing w:after="0" w:line="240" w:lineRule="auto"/>
        <w:jc w:val="center"/>
        <w:rPr>
          <w:rFonts w:ascii="Times New Roman" w:hAnsi="Times New Roman" w:cs="Times New Roman"/>
          <w:b/>
          <w:bCs/>
          <w:sz w:val="24"/>
          <w:szCs w:val="24"/>
        </w:rPr>
      </w:pPr>
      <w:r w:rsidRPr="00FA41F3">
        <w:rPr>
          <w:rFonts w:ascii="Times New Roman" w:hAnsi="Times New Roman" w:cs="Times New Roman"/>
          <w:b/>
          <w:bCs/>
          <w:sz w:val="24"/>
          <w:szCs w:val="24"/>
        </w:rPr>
        <w:t xml:space="preserve"> Члан 20. </w:t>
      </w:r>
    </w:p>
    <w:p w14:paraId="7CA47642" w14:textId="6B9D831C" w:rsidR="00DF2C5F" w:rsidRPr="006030F7" w:rsidRDefault="009A5C02" w:rsidP="00FA41F3">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Медаља за заслуге има два степена - златна и сребрна медаља. Медаља је округла, пречника 40 </w:t>
      </w:r>
      <w:r w:rsidR="009368ED">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Израђена је ковањем у хладном стању од сребра финоће 925/1000, са галванско-декоративном заштитом. Златна медаља је израђена од позлаћеног сребра. </w:t>
      </w:r>
    </w:p>
    <w:p w14:paraId="4C59B54A" w14:textId="61BC78D3" w:rsidR="00DF2C5F" w:rsidRPr="006030F7" w:rsidRDefault="009A5C02" w:rsidP="00FA41F3">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На лицу медаље је фигура девојке у народној ношњи (алегоријска фигура Србије), која у десној руци држи победнички ловоров венац, а у левој сноп палминог лишћа, симбол мира. Медаља по ободу круга има орнамент у облику рељефне плетенице која се појављује на нашој средњовековној архитектури. На наличју медаље налази се венац од ловорове и храстове гране, доле увезан машном, а горе отворен, са девизом одликовања: "ЗА ЗАСЛУГЕ" између гранчица. У средини поља је Велики грб Републике Србије.</w:t>
      </w:r>
    </w:p>
    <w:p w14:paraId="288CC6B4" w14:textId="3AF8E758" w:rsidR="00DF2C5F" w:rsidRPr="006030F7" w:rsidRDefault="009A5C02" w:rsidP="009368ED">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Врпца за медаљу израђена је од плаве моариране свиле, </w:t>
      </w:r>
      <w:r w:rsidR="009368ED">
        <w:rPr>
          <w:rFonts w:ascii="Times New Roman" w:hAnsi="Times New Roman" w:cs="Times New Roman"/>
          <w:sz w:val="24"/>
          <w:szCs w:val="24"/>
          <w:lang w:val="sr-Cyrl-RS"/>
        </w:rPr>
        <w:t>ширине 4</w:t>
      </w:r>
      <w:r w:rsidRPr="006030F7">
        <w:rPr>
          <w:rFonts w:ascii="Times New Roman" w:hAnsi="Times New Roman" w:cs="Times New Roman"/>
          <w:sz w:val="24"/>
          <w:szCs w:val="24"/>
        </w:rPr>
        <w:t xml:space="preserve">0 </w:t>
      </w:r>
      <w:r w:rsidR="009368ED">
        <w:rPr>
          <w:rFonts w:ascii="Times New Roman" w:hAnsi="Times New Roman" w:cs="Times New Roman"/>
          <w:sz w:val="24"/>
          <w:szCs w:val="24"/>
          <w:lang w:val="sr-Cyrl-RS"/>
        </w:rPr>
        <w:t>мм, савијене у виду једнакостран</w:t>
      </w:r>
      <w:r w:rsidR="00247AEF">
        <w:rPr>
          <w:rFonts w:ascii="Times New Roman" w:hAnsi="Times New Roman" w:cs="Times New Roman"/>
          <w:sz w:val="24"/>
          <w:szCs w:val="24"/>
          <w:lang w:val="sr-Cyrl-RS"/>
        </w:rPr>
        <w:t>и</w:t>
      </w:r>
      <w:r w:rsidR="009368ED">
        <w:rPr>
          <w:rFonts w:ascii="Times New Roman" w:hAnsi="Times New Roman" w:cs="Times New Roman"/>
          <w:sz w:val="24"/>
          <w:szCs w:val="24"/>
          <w:lang w:val="sr-Cyrl-RS"/>
        </w:rPr>
        <w:t>ч</w:t>
      </w:r>
      <w:r w:rsidR="00247AEF">
        <w:rPr>
          <w:rFonts w:ascii="Times New Roman" w:hAnsi="Times New Roman" w:cs="Times New Roman"/>
          <w:sz w:val="24"/>
          <w:szCs w:val="24"/>
          <w:lang w:val="sr-Cyrl-RS"/>
        </w:rPr>
        <w:t>н</w:t>
      </w:r>
      <w:r w:rsidR="009368ED">
        <w:rPr>
          <w:rFonts w:ascii="Times New Roman" w:hAnsi="Times New Roman" w:cs="Times New Roman"/>
          <w:sz w:val="24"/>
          <w:szCs w:val="24"/>
          <w:lang w:val="sr-Cyrl-RS"/>
        </w:rPr>
        <w:t>ог троугла</w:t>
      </w:r>
      <w:r w:rsidRPr="006030F7">
        <w:rPr>
          <w:rFonts w:ascii="Times New Roman" w:hAnsi="Times New Roman" w:cs="Times New Roman"/>
          <w:sz w:val="24"/>
          <w:szCs w:val="24"/>
        </w:rPr>
        <w:t xml:space="preserve">. При дну је закачка о којој виси медаља. </w:t>
      </w:r>
    </w:p>
    <w:p w14:paraId="4913E2C4" w14:textId="41264449" w:rsidR="009368ED" w:rsidRPr="009368ED" w:rsidRDefault="009A5C02" w:rsidP="00FA41F3">
      <w:pPr>
        <w:spacing w:after="0" w:line="240" w:lineRule="auto"/>
        <w:ind w:firstLine="720"/>
        <w:jc w:val="both"/>
        <w:rPr>
          <w:rFonts w:ascii="Times New Roman" w:hAnsi="Times New Roman" w:cs="Times New Roman"/>
          <w:sz w:val="24"/>
          <w:szCs w:val="24"/>
          <w:lang w:val="sr-Cyrl-RS"/>
        </w:rPr>
      </w:pPr>
      <w:r w:rsidRPr="006030F7">
        <w:rPr>
          <w:rFonts w:ascii="Times New Roman" w:hAnsi="Times New Roman" w:cs="Times New Roman"/>
          <w:sz w:val="24"/>
          <w:szCs w:val="24"/>
        </w:rPr>
        <w:t xml:space="preserve">Врпце - заменице израђене су од плаве моариране свиле ширине 36 </w:t>
      </w:r>
      <w:r w:rsidR="009368ED">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са </w:t>
      </w:r>
      <w:r w:rsidR="009368ED">
        <w:rPr>
          <w:rFonts w:ascii="Times New Roman" w:hAnsi="Times New Roman" w:cs="Times New Roman"/>
          <w:sz w:val="24"/>
          <w:szCs w:val="24"/>
          <w:lang w:val="sr-Cyrl-RS"/>
        </w:rPr>
        <w:t>ивичним златним усправним пругама за златну медаљу, а за сребрну медаљу са ивичним сребрним усправним пругама ширине 4 мм.</w:t>
      </w:r>
    </w:p>
    <w:p w14:paraId="5E8C7D83" w14:textId="7A4B502C" w:rsidR="00DF2C5F" w:rsidRDefault="009A5C02" w:rsidP="00FA41F3">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Медаља се носи на левој страни груди.</w:t>
      </w:r>
    </w:p>
    <w:p w14:paraId="5A43955B" w14:textId="77777777" w:rsidR="00FA41F3" w:rsidRPr="006030F7" w:rsidRDefault="00FA41F3" w:rsidP="001C5531">
      <w:pPr>
        <w:spacing w:after="0" w:line="240" w:lineRule="auto"/>
        <w:rPr>
          <w:rFonts w:ascii="Times New Roman" w:hAnsi="Times New Roman" w:cs="Times New Roman"/>
          <w:sz w:val="24"/>
          <w:szCs w:val="24"/>
        </w:rPr>
      </w:pPr>
    </w:p>
    <w:p w14:paraId="4EB7F4FD" w14:textId="77777777" w:rsidR="00DF2C5F" w:rsidRPr="00FA41F3" w:rsidRDefault="009A5C02" w:rsidP="001C5531">
      <w:pPr>
        <w:spacing w:after="0" w:line="240" w:lineRule="auto"/>
        <w:jc w:val="center"/>
        <w:rPr>
          <w:rFonts w:ascii="Times New Roman" w:hAnsi="Times New Roman" w:cs="Times New Roman"/>
          <w:b/>
          <w:bCs/>
          <w:sz w:val="24"/>
          <w:szCs w:val="24"/>
        </w:rPr>
      </w:pPr>
      <w:r w:rsidRPr="006030F7">
        <w:rPr>
          <w:rFonts w:ascii="Times New Roman" w:hAnsi="Times New Roman" w:cs="Times New Roman"/>
          <w:sz w:val="24"/>
          <w:szCs w:val="24"/>
        </w:rPr>
        <w:t xml:space="preserve"> </w:t>
      </w:r>
      <w:r w:rsidRPr="00FA41F3">
        <w:rPr>
          <w:rFonts w:ascii="Times New Roman" w:hAnsi="Times New Roman" w:cs="Times New Roman"/>
          <w:b/>
          <w:bCs/>
          <w:sz w:val="24"/>
          <w:szCs w:val="24"/>
        </w:rPr>
        <w:t xml:space="preserve">Статут Медаље за ревносну службу </w:t>
      </w:r>
    </w:p>
    <w:p w14:paraId="023E650E" w14:textId="77777777" w:rsidR="00DF2C5F" w:rsidRPr="00FA41F3" w:rsidRDefault="009A5C02" w:rsidP="001C5531">
      <w:pPr>
        <w:spacing w:after="0" w:line="240" w:lineRule="auto"/>
        <w:jc w:val="center"/>
        <w:rPr>
          <w:rFonts w:ascii="Times New Roman" w:hAnsi="Times New Roman" w:cs="Times New Roman"/>
          <w:b/>
          <w:bCs/>
          <w:sz w:val="24"/>
          <w:szCs w:val="24"/>
        </w:rPr>
      </w:pPr>
      <w:r w:rsidRPr="00FA41F3">
        <w:rPr>
          <w:rFonts w:ascii="Times New Roman" w:hAnsi="Times New Roman" w:cs="Times New Roman"/>
          <w:b/>
          <w:bCs/>
          <w:sz w:val="24"/>
          <w:szCs w:val="24"/>
        </w:rPr>
        <w:t xml:space="preserve"> Члан 21. </w:t>
      </w:r>
    </w:p>
    <w:p w14:paraId="2EB78714" w14:textId="22899C42" w:rsidR="00DF2C5F" w:rsidRDefault="009A5C02" w:rsidP="00FA41F3">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Медаља за ревносну службу има два степена - златна и сребрна медаља. Медаља је округла, пречника 40 </w:t>
      </w:r>
      <w:r w:rsidR="004D489F">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Израђена је ковањем у хладном стању од сребра финоће 925/1000, са галванско-декоративном заштитом. Златна медаља је израђена од позлаћеног сребра. </w:t>
      </w:r>
    </w:p>
    <w:p w14:paraId="143C6180" w14:textId="77777777" w:rsidR="0015025F" w:rsidRPr="006030F7" w:rsidRDefault="0015025F" w:rsidP="00FA41F3">
      <w:pPr>
        <w:spacing w:after="0" w:line="240" w:lineRule="auto"/>
        <w:ind w:firstLine="720"/>
        <w:jc w:val="both"/>
        <w:rPr>
          <w:rFonts w:ascii="Times New Roman" w:hAnsi="Times New Roman" w:cs="Times New Roman"/>
          <w:sz w:val="24"/>
          <w:szCs w:val="24"/>
        </w:rPr>
      </w:pPr>
    </w:p>
    <w:p w14:paraId="51C5DE90" w14:textId="320BD2AA" w:rsidR="00DF2C5F" w:rsidRPr="006030F7" w:rsidRDefault="009A5C02" w:rsidP="00FA41F3">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lastRenderedPageBreak/>
        <w:t xml:space="preserve">На лицу медаље је, с десне стране, штит величине 16 x 20 </w:t>
      </w:r>
      <w:r w:rsidR="004D489F">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у чијем пољу је Мали грб Републике Србије, а изнад њега српска краљевска круна. На левој страни поља је </w:t>
      </w:r>
      <w:r w:rsidR="004D489F">
        <w:rPr>
          <w:rFonts w:ascii="Times New Roman" w:hAnsi="Times New Roman" w:cs="Times New Roman"/>
          <w:sz w:val="24"/>
          <w:szCs w:val="24"/>
          <w:lang w:val="sr-Cyrl-RS"/>
        </w:rPr>
        <w:t>позлаћена/</w:t>
      </w:r>
      <w:r w:rsidRPr="006030F7">
        <w:rPr>
          <w:rFonts w:ascii="Times New Roman" w:hAnsi="Times New Roman" w:cs="Times New Roman"/>
          <w:sz w:val="24"/>
          <w:szCs w:val="24"/>
        </w:rPr>
        <w:t>сребрна ловорова гранчица. На наличју медаље налазе се, у доњем делу поља, два укрштена мача, а изнад њих девиза</w:t>
      </w:r>
      <w:r w:rsidR="009F5215">
        <w:rPr>
          <w:rFonts w:ascii="Times New Roman" w:hAnsi="Times New Roman" w:cs="Times New Roman"/>
          <w:sz w:val="24"/>
          <w:szCs w:val="24"/>
          <w:lang w:val="sr-Cyrl-RS"/>
        </w:rPr>
        <w:t>:</w:t>
      </w:r>
      <w:r w:rsidRPr="006030F7">
        <w:rPr>
          <w:rFonts w:ascii="Times New Roman" w:hAnsi="Times New Roman" w:cs="Times New Roman"/>
          <w:sz w:val="24"/>
          <w:szCs w:val="24"/>
        </w:rPr>
        <w:t xml:space="preserve"> </w:t>
      </w:r>
      <w:r w:rsidR="00A42E39">
        <w:rPr>
          <w:rFonts w:ascii="Times New Roman" w:hAnsi="Times New Roman" w:cs="Times New Roman"/>
          <w:sz w:val="24"/>
          <w:szCs w:val="24"/>
          <w:lang w:val="sr-Cyrl-RS"/>
        </w:rPr>
        <w:t>„</w:t>
      </w:r>
      <w:r w:rsidRPr="006030F7">
        <w:rPr>
          <w:rFonts w:ascii="Times New Roman" w:hAnsi="Times New Roman" w:cs="Times New Roman"/>
          <w:sz w:val="24"/>
          <w:szCs w:val="24"/>
        </w:rPr>
        <w:t>ЗА РЕВНОСНУ СЛУЖБУ</w:t>
      </w:r>
      <w:r w:rsidR="006D7FA3">
        <w:rPr>
          <w:rFonts w:ascii="Times New Roman" w:hAnsi="Times New Roman" w:cs="Times New Roman"/>
          <w:sz w:val="24"/>
          <w:szCs w:val="24"/>
        </w:rPr>
        <w:t>”</w:t>
      </w:r>
      <w:r w:rsidRPr="006030F7">
        <w:rPr>
          <w:rFonts w:ascii="Times New Roman" w:hAnsi="Times New Roman" w:cs="Times New Roman"/>
          <w:sz w:val="24"/>
          <w:szCs w:val="24"/>
        </w:rPr>
        <w:t xml:space="preserve">. Натпис и мачеви су обрубљени на крајевима медаље сребрним перлицама. </w:t>
      </w:r>
    </w:p>
    <w:p w14:paraId="2EF8120E" w14:textId="6853E1F4" w:rsidR="00DF2C5F" w:rsidRPr="006030F7" w:rsidRDefault="009A5C02" w:rsidP="00FA41F3">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Врпца за медаљу израђена је од моариране свиле са </w:t>
      </w:r>
      <w:r w:rsidR="00040EB9">
        <w:rPr>
          <w:rFonts w:ascii="Times New Roman" w:hAnsi="Times New Roman" w:cs="Times New Roman"/>
          <w:sz w:val="24"/>
          <w:szCs w:val="24"/>
          <w:lang w:val="sr-Cyrl-RS"/>
        </w:rPr>
        <w:t>четири</w:t>
      </w:r>
      <w:r w:rsidRPr="006030F7">
        <w:rPr>
          <w:rFonts w:ascii="Times New Roman" w:hAnsi="Times New Roman" w:cs="Times New Roman"/>
          <w:sz w:val="24"/>
          <w:szCs w:val="24"/>
        </w:rPr>
        <w:t xml:space="preserve"> плаве и </w:t>
      </w:r>
      <w:r w:rsidR="00040EB9">
        <w:rPr>
          <w:rFonts w:ascii="Times New Roman" w:hAnsi="Times New Roman" w:cs="Times New Roman"/>
          <w:sz w:val="24"/>
          <w:szCs w:val="24"/>
          <w:lang w:val="sr-Cyrl-RS"/>
        </w:rPr>
        <w:t>пет</w:t>
      </w:r>
      <w:r w:rsidRPr="006030F7">
        <w:rPr>
          <w:rFonts w:ascii="Times New Roman" w:hAnsi="Times New Roman" w:cs="Times New Roman"/>
          <w:sz w:val="24"/>
          <w:szCs w:val="24"/>
        </w:rPr>
        <w:t xml:space="preserve"> бел</w:t>
      </w:r>
      <w:r w:rsidR="00040EB9">
        <w:rPr>
          <w:rFonts w:ascii="Times New Roman" w:hAnsi="Times New Roman" w:cs="Times New Roman"/>
          <w:sz w:val="24"/>
          <w:szCs w:val="24"/>
          <w:lang w:val="sr-Cyrl-RS"/>
        </w:rPr>
        <w:t>их</w:t>
      </w:r>
      <w:r w:rsidRPr="006030F7">
        <w:rPr>
          <w:rFonts w:ascii="Times New Roman" w:hAnsi="Times New Roman" w:cs="Times New Roman"/>
          <w:sz w:val="24"/>
          <w:szCs w:val="24"/>
        </w:rPr>
        <w:t xml:space="preserve"> пруг</w:t>
      </w:r>
      <w:r w:rsidR="00040EB9">
        <w:rPr>
          <w:rFonts w:ascii="Times New Roman" w:hAnsi="Times New Roman" w:cs="Times New Roman"/>
          <w:sz w:val="24"/>
          <w:szCs w:val="24"/>
          <w:lang w:val="sr-Cyrl-RS"/>
        </w:rPr>
        <w:t>а</w:t>
      </w:r>
      <w:r w:rsidRPr="006030F7">
        <w:rPr>
          <w:rFonts w:ascii="Times New Roman" w:hAnsi="Times New Roman" w:cs="Times New Roman"/>
          <w:sz w:val="24"/>
          <w:szCs w:val="24"/>
        </w:rPr>
        <w:t xml:space="preserve">, </w:t>
      </w:r>
      <w:r w:rsidR="00040EB9">
        <w:rPr>
          <w:rFonts w:ascii="Times New Roman" w:hAnsi="Times New Roman" w:cs="Times New Roman"/>
          <w:sz w:val="24"/>
          <w:szCs w:val="24"/>
          <w:lang w:val="sr-Cyrl-RS"/>
        </w:rPr>
        <w:t>ширине</w:t>
      </w:r>
      <w:r w:rsidRPr="006030F7">
        <w:rPr>
          <w:rFonts w:ascii="Times New Roman" w:hAnsi="Times New Roman" w:cs="Times New Roman"/>
          <w:sz w:val="24"/>
          <w:szCs w:val="24"/>
        </w:rPr>
        <w:t xml:space="preserve"> </w:t>
      </w:r>
      <w:r w:rsidR="00040EB9">
        <w:rPr>
          <w:rFonts w:ascii="Times New Roman" w:hAnsi="Times New Roman" w:cs="Times New Roman"/>
          <w:sz w:val="24"/>
          <w:szCs w:val="24"/>
          <w:lang w:val="sr-Cyrl-RS"/>
        </w:rPr>
        <w:t>4</w:t>
      </w:r>
      <w:r w:rsidRPr="006030F7">
        <w:rPr>
          <w:rFonts w:ascii="Times New Roman" w:hAnsi="Times New Roman" w:cs="Times New Roman"/>
          <w:sz w:val="24"/>
          <w:szCs w:val="24"/>
        </w:rPr>
        <w:t xml:space="preserve">0 </w:t>
      </w:r>
      <w:r w:rsidR="00040EB9">
        <w:rPr>
          <w:rFonts w:ascii="Times New Roman" w:hAnsi="Times New Roman" w:cs="Times New Roman"/>
          <w:sz w:val="24"/>
          <w:szCs w:val="24"/>
          <w:lang w:val="sr-Cyrl-RS"/>
        </w:rPr>
        <w:t>мм, савијене у виду једнакостраничног троугла</w:t>
      </w:r>
      <w:r w:rsidRPr="006030F7">
        <w:rPr>
          <w:rFonts w:ascii="Times New Roman" w:hAnsi="Times New Roman" w:cs="Times New Roman"/>
          <w:sz w:val="24"/>
          <w:szCs w:val="24"/>
        </w:rPr>
        <w:t xml:space="preserve">. При дну је закачка о којој виси медаља. </w:t>
      </w:r>
    </w:p>
    <w:p w14:paraId="09FAD203" w14:textId="6442C819" w:rsidR="00040EB9" w:rsidRPr="00040EB9" w:rsidRDefault="009A5C02" w:rsidP="00FA41F3">
      <w:pPr>
        <w:spacing w:after="0" w:line="240" w:lineRule="auto"/>
        <w:ind w:firstLine="720"/>
        <w:jc w:val="both"/>
        <w:rPr>
          <w:rFonts w:ascii="Times New Roman" w:hAnsi="Times New Roman" w:cs="Times New Roman"/>
          <w:sz w:val="24"/>
          <w:szCs w:val="24"/>
          <w:lang w:val="sr-Cyrl-RS"/>
        </w:rPr>
      </w:pPr>
      <w:r w:rsidRPr="006030F7">
        <w:rPr>
          <w:rFonts w:ascii="Times New Roman" w:hAnsi="Times New Roman" w:cs="Times New Roman"/>
          <w:sz w:val="24"/>
          <w:szCs w:val="24"/>
        </w:rPr>
        <w:t xml:space="preserve">Врпце - заменице израђене су од моариране свиле са плавим и белим пругама ширине 36 </w:t>
      </w:r>
      <w:r w:rsidR="00850525">
        <w:rPr>
          <w:rFonts w:ascii="Times New Roman" w:hAnsi="Times New Roman" w:cs="Times New Roman"/>
          <w:sz w:val="24"/>
          <w:szCs w:val="24"/>
          <w:lang w:val="sr-Cyrl-RS"/>
        </w:rPr>
        <w:t>мм</w:t>
      </w:r>
      <w:r w:rsidRPr="006030F7">
        <w:rPr>
          <w:rFonts w:ascii="Times New Roman" w:hAnsi="Times New Roman" w:cs="Times New Roman"/>
          <w:sz w:val="24"/>
          <w:szCs w:val="24"/>
        </w:rPr>
        <w:t xml:space="preserve">, </w:t>
      </w:r>
      <w:r w:rsidR="00040EB9">
        <w:rPr>
          <w:rFonts w:ascii="Times New Roman" w:hAnsi="Times New Roman" w:cs="Times New Roman"/>
          <w:sz w:val="24"/>
          <w:szCs w:val="24"/>
          <w:lang w:val="sr-Cyrl-RS"/>
        </w:rPr>
        <w:t>са и</w:t>
      </w:r>
      <w:r w:rsidR="00D326B4">
        <w:rPr>
          <w:rFonts w:ascii="Times New Roman" w:hAnsi="Times New Roman" w:cs="Times New Roman"/>
          <w:sz w:val="24"/>
          <w:szCs w:val="24"/>
          <w:lang w:val="sr-Cyrl-RS"/>
        </w:rPr>
        <w:t>в</w:t>
      </w:r>
      <w:r w:rsidR="00040EB9">
        <w:rPr>
          <w:rFonts w:ascii="Times New Roman" w:hAnsi="Times New Roman" w:cs="Times New Roman"/>
          <w:sz w:val="24"/>
          <w:szCs w:val="24"/>
          <w:lang w:val="sr-Cyrl-RS"/>
        </w:rPr>
        <w:t>ичним златним усправним пругама за златну медаљу, а за сребрну медаљу са ивичним сребрним усправним пругама ширине 4 мм.</w:t>
      </w:r>
    </w:p>
    <w:p w14:paraId="19E2958F" w14:textId="08D82639" w:rsidR="00DF2C5F" w:rsidRDefault="009A5C02" w:rsidP="00FA41F3">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Медаља се носи на левој страни груди.</w:t>
      </w:r>
    </w:p>
    <w:p w14:paraId="53BCD5E7" w14:textId="77777777" w:rsidR="00FA41F3" w:rsidRPr="006030F7" w:rsidRDefault="00FA41F3" w:rsidP="001C5531">
      <w:pPr>
        <w:spacing w:after="0" w:line="240" w:lineRule="auto"/>
        <w:rPr>
          <w:rFonts w:ascii="Times New Roman" w:hAnsi="Times New Roman" w:cs="Times New Roman"/>
          <w:sz w:val="24"/>
          <w:szCs w:val="24"/>
        </w:rPr>
      </w:pPr>
    </w:p>
    <w:p w14:paraId="249052C3" w14:textId="5BFC28A3" w:rsidR="00DF2C5F" w:rsidRPr="00FA41F3" w:rsidRDefault="009A5C02" w:rsidP="001C5531">
      <w:pPr>
        <w:spacing w:after="0" w:line="240" w:lineRule="auto"/>
        <w:jc w:val="center"/>
        <w:rPr>
          <w:rFonts w:ascii="Times New Roman" w:hAnsi="Times New Roman" w:cs="Times New Roman"/>
          <w:b/>
          <w:bCs/>
          <w:sz w:val="24"/>
          <w:szCs w:val="24"/>
        </w:rPr>
      </w:pPr>
      <w:r w:rsidRPr="00FA41F3">
        <w:rPr>
          <w:rFonts w:ascii="Times New Roman" w:hAnsi="Times New Roman" w:cs="Times New Roman"/>
          <w:b/>
          <w:bCs/>
          <w:sz w:val="24"/>
          <w:szCs w:val="24"/>
        </w:rPr>
        <w:t xml:space="preserve"> I</w:t>
      </w:r>
      <w:r w:rsidR="003777E0">
        <w:rPr>
          <w:rFonts w:ascii="Times New Roman" w:hAnsi="Times New Roman" w:cs="Times New Roman"/>
          <w:b/>
          <w:bCs/>
          <w:sz w:val="24"/>
          <w:szCs w:val="24"/>
        </w:rPr>
        <w:t>V</w:t>
      </w:r>
      <w:r w:rsidR="00F23546">
        <w:rPr>
          <w:rFonts w:ascii="Times New Roman" w:hAnsi="Times New Roman" w:cs="Times New Roman"/>
          <w:b/>
          <w:bCs/>
          <w:sz w:val="24"/>
          <w:szCs w:val="24"/>
        </w:rPr>
        <w:t>.</w:t>
      </w:r>
      <w:r w:rsidRPr="00FA41F3">
        <w:rPr>
          <w:rFonts w:ascii="Times New Roman" w:hAnsi="Times New Roman" w:cs="Times New Roman"/>
          <w:b/>
          <w:bCs/>
          <w:sz w:val="24"/>
          <w:szCs w:val="24"/>
        </w:rPr>
        <w:t xml:space="preserve"> ИЗРАДА ОРДЕНА И МЕДАЉА </w:t>
      </w:r>
    </w:p>
    <w:p w14:paraId="4FC3C513" w14:textId="6601A0D7" w:rsidR="00DF2C5F" w:rsidRPr="009F5215" w:rsidRDefault="009A5C02" w:rsidP="001C5531">
      <w:pPr>
        <w:spacing w:after="0" w:line="240" w:lineRule="auto"/>
        <w:jc w:val="center"/>
        <w:rPr>
          <w:rFonts w:ascii="Times New Roman" w:hAnsi="Times New Roman" w:cs="Times New Roman"/>
          <w:b/>
          <w:bCs/>
          <w:sz w:val="24"/>
          <w:szCs w:val="24"/>
          <w:lang w:val="sr-Cyrl-RS"/>
        </w:rPr>
      </w:pPr>
      <w:r w:rsidRPr="00FA41F3">
        <w:rPr>
          <w:rFonts w:ascii="Times New Roman" w:hAnsi="Times New Roman" w:cs="Times New Roman"/>
          <w:b/>
          <w:bCs/>
          <w:sz w:val="24"/>
          <w:szCs w:val="24"/>
        </w:rPr>
        <w:t xml:space="preserve"> Члан 2</w:t>
      </w:r>
      <w:r w:rsidR="003777E0">
        <w:rPr>
          <w:rFonts w:ascii="Times New Roman" w:hAnsi="Times New Roman" w:cs="Times New Roman"/>
          <w:b/>
          <w:bCs/>
          <w:sz w:val="24"/>
          <w:szCs w:val="24"/>
        </w:rPr>
        <w:t>2</w:t>
      </w:r>
      <w:r w:rsidR="009F5215">
        <w:rPr>
          <w:rFonts w:ascii="Times New Roman" w:hAnsi="Times New Roman" w:cs="Times New Roman"/>
          <w:b/>
          <w:bCs/>
          <w:sz w:val="24"/>
          <w:szCs w:val="24"/>
          <w:lang w:val="sr-Cyrl-RS"/>
        </w:rPr>
        <w:t>.</w:t>
      </w:r>
    </w:p>
    <w:p w14:paraId="246C599F" w14:textId="1AD0692D" w:rsidR="00DF2C5F" w:rsidRDefault="009A5C02" w:rsidP="00FA41F3">
      <w:pPr>
        <w:spacing w:after="0" w:line="240" w:lineRule="auto"/>
        <w:ind w:firstLine="720"/>
        <w:jc w:val="both"/>
        <w:rPr>
          <w:rFonts w:ascii="Times New Roman" w:hAnsi="Times New Roman" w:cs="Times New Roman"/>
          <w:sz w:val="24"/>
          <w:szCs w:val="24"/>
        </w:rPr>
      </w:pPr>
      <w:bookmarkStart w:id="1" w:name="_Hlk147404377"/>
      <w:r w:rsidRPr="006030F7">
        <w:rPr>
          <w:rFonts w:ascii="Times New Roman" w:hAnsi="Times New Roman" w:cs="Times New Roman"/>
          <w:sz w:val="24"/>
          <w:szCs w:val="24"/>
        </w:rPr>
        <w:t xml:space="preserve">Ордење и медаље Републике Србије израђује Народна банка Србије - Завод за израду новчаница и кованог новца - Топчидер. </w:t>
      </w:r>
    </w:p>
    <w:p w14:paraId="24A73E67" w14:textId="77777777" w:rsidR="00992AD2" w:rsidRDefault="00992AD2" w:rsidP="00FA41F3">
      <w:pPr>
        <w:spacing w:after="0" w:line="240" w:lineRule="auto"/>
        <w:ind w:firstLine="720"/>
        <w:jc w:val="both"/>
        <w:rPr>
          <w:rFonts w:ascii="Times New Roman" w:hAnsi="Times New Roman" w:cs="Times New Roman"/>
          <w:sz w:val="24"/>
          <w:szCs w:val="24"/>
        </w:rPr>
      </w:pPr>
    </w:p>
    <w:p w14:paraId="4B601F1D" w14:textId="77777777" w:rsidR="00992AD2" w:rsidRDefault="00992AD2" w:rsidP="00FA41F3">
      <w:pPr>
        <w:spacing w:after="0" w:line="240" w:lineRule="auto"/>
        <w:ind w:firstLine="720"/>
        <w:jc w:val="both"/>
        <w:rPr>
          <w:rFonts w:ascii="Times New Roman" w:hAnsi="Times New Roman" w:cs="Times New Roman"/>
          <w:sz w:val="24"/>
          <w:szCs w:val="24"/>
        </w:rPr>
      </w:pPr>
    </w:p>
    <w:bookmarkEnd w:id="1"/>
    <w:p w14:paraId="1D427D5F" w14:textId="77777777" w:rsidR="00FA41F3" w:rsidRPr="006030F7" w:rsidRDefault="00FA41F3" w:rsidP="001C5531">
      <w:pPr>
        <w:spacing w:after="0" w:line="240" w:lineRule="auto"/>
        <w:rPr>
          <w:rFonts w:ascii="Times New Roman" w:hAnsi="Times New Roman" w:cs="Times New Roman"/>
          <w:sz w:val="24"/>
          <w:szCs w:val="24"/>
        </w:rPr>
      </w:pPr>
    </w:p>
    <w:p w14:paraId="6BB6FBEE" w14:textId="01E02FD1" w:rsidR="00DF2C5F" w:rsidRPr="00992AD2" w:rsidRDefault="009A5C02" w:rsidP="00992AD2">
      <w:pPr>
        <w:spacing w:after="0" w:line="240" w:lineRule="auto"/>
        <w:jc w:val="center"/>
        <w:rPr>
          <w:rFonts w:ascii="Times New Roman" w:hAnsi="Times New Roman" w:cs="Times New Roman"/>
          <w:b/>
          <w:bCs/>
          <w:sz w:val="24"/>
          <w:szCs w:val="24"/>
          <w:lang w:val="sr-Cyrl-RS"/>
        </w:rPr>
      </w:pPr>
      <w:r w:rsidRPr="00FA41F3">
        <w:rPr>
          <w:rFonts w:ascii="Times New Roman" w:hAnsi="Times New Roman" w:cs="Times New Roman"/>
          <w:b/>
          <w:bCs/>
          <w:sz w:val="24"/>
          <w:szCs w:val="24"/>
        </w:rPr>
        <w:t xml:space="preserve"> V. </w:t>
      </w:r>
      <w:r w:rsidR="009F5215">
        <w:rPr>
          <w:rFonts w:ascii="Times New Roman" w:hAnsi="Times New Roman" w:cs="Times New Roman"/>
          <w:b/>
          <w:bCs/>
          <w:sz w:val="24"/>
          <w:szCs w:val="24"/>
          <w:lang w:val="sr-Cyrl-RS"/>
        </w:rPr>
        <w:t>ПРЕЛАЗНА</w:t>
      </w:r>
      <w:r w:rsidR="000241D1">
        <w:rPr>
          <w:rFonts w:ascii="Times New Roman" w:hAnsi="Times New Roman" w:cs="Times New Roman"/>
          <w:b/>
          <w:bCs/>
          <w:sz w:val="24"/>
          <w:szCs w:val="24"/>
          <w:lang w:val="sr-Cyrl-RS"/>
        </w:rPr>
        <w:t xml:space="preserve"> И </w:t>
      </w:r>
      <w:r w:rsidRPr="00FA41F3">
        <w:rPr>
          <w:rFonts w:ascii="Times New Roman" w:hAnsi="Times New Roman" w:cs="Times New Roman"/>
          <w:b/>
          <w:bCs/>
          <w:sz w:val="24"/>
          <w:szCs w:val="24"/>
        </w:rPr>
        <w:t>ЗАВРШН</w:t>
      </w:r>
      <w:r w:rsidR="009F5215">
        <w:rPr>
          <w:rFonts w:ascii="Times New Roman" w:hAnsi="Times New Roman" w:cs="Times New Roman"/>
          <w:b/>
          <w:bCs/>
          <w:sz w:val="24"/>
          <w:szCs w:val="24"/>
          <w:lang w:val="sr-Cyrl-RS"/>
        </w:rPr>
        <w:t>А</w:t>
      </w:r>
      <w:r w:rsidRPr="00FA41F3">
        <w:rPr>
          <w:rFonts w:ascii="Times New Roman" w:hAnsi="Times New Roman" w:cs="Times New Roman"/>
          <w:b/>
          <w:bCs/>
          <w:sz w:val="24"/>
          <w:szCs w:val="24"/>
        </w:rPr>
        <w:t xml:space="preserve"> ОДРЕДБ</w:t>
      </w:r>
      <w:r w:rsidR="009F5215">
        <w:rPr>
          <w:rFonts w:ascii="Times New Roman" w:hAnsi="Times New Roman" w:cs="Times New Roman"/>
          <w:b/>
          <w:bCs/>
          <w:sz w:val="24"/>
          <w:szCs w:val="24"/>
          <w:lang w:val="sr-Cyrl-RS"/>
        </w:rPr>
        <w:t>А</w:t>
      </w:r>
    </w:p>
    <w:p w14:paraId="2C64C8B3" w14:textId="77777777" w:rsidR="000241D1" w:rsidRPr="00FA41F3" w:rsidRDefault="000241D1" w:rsidP="000241D1">
      <w:pPr>
        <w:spacing w:after="0" w:line="240" w:lineRule="auto"/>
        <w:jc w:val="center"/>
        <w:rPr>
          <w:rFonts w:ascii="Times New Roman" w:hAnsi="Times New Roman" w:cs="Times New Roman"/>
          <w:b/>
          <w:bCs/>
          <w:sz w:val="24"/>
          <w:szCs w:val="24"/>
        </w:rPr>
      </w:pPr>
      <w:r w:rsidRPr="00FA41F3">
        <w:rPr>
          <w:rFonts w:ascii="Times New Roman" w:hAnsi="Times New Roman" w:cs="Times New Roman"/>
          <w:b/>
          <w:bCs/>
          <w:sz w:val="24"/>
          <w:szCs w:val="24"/>
        </w:rPr>
        <w:t>Члан 2</w:t>
      </w:r>
      <w:r>
        <w:rPr>
          <w:rFonts w:ascii="Times New Roman" w:hAnsi="Times New Roman" w:cs="Times New Roman"/>
          <w:b/>
          <w:bCs/>
          <w:sz w:val="24"/>
          <w:szCs w:val="24"/>
        </w:rPr>
        <w:t>3</w:t>
      </w:r>
      <w:r w:rsidRPr="00FA41F3">
        <w:rPr>
          <w:rFonts w:ascii="Times New Roman" w:hAnsi="Times New Roman" w:cs="Times New Roman"/>
          <w:b/>
          <w:bCs/>
          <w:sz w:val="24"/>
          <w:szCs w:val="24"/>
        </w:rPr>
        <w:t xml:space="preserve">. </w:t>
      </w:r>
    </w:p>
    <w:p w14:paraId="64B91B9A" w14:textId="3033E5A0" w:rsidR="000241D1" w:rsidRDefault="000241D1" w:rsidP="000241D1">
      <w:pPr>
        <w:spacing w:after="0" w:line="240" w:lineRule="auto"/>
        <w:ind w:firstLine="720"/>
        <w:jc w:val="both"/>
        <w:rPr>
          <w:rFonts w:ascii="Times New Roman" w:hAnsi="Times New Roman" w:cs="Times New Roman"/>
          <w:sz w:val="24"/>
          <w:szCs w:val="24"/>
          <w:lang w:val="sr-Cyrl-RS"/>
        </w:rPr>
      </w:pPr>
      <w:r w:rsidRPr="000241D1">
        <w:rPr>
          <w:rFonts w:ascii="Times New Roman" w:hAnsi="Times New Roman" w:cs="Times New Roman"/>
          <w:sz w:val="24"/>
          <w:szCs w:val="24"/>
          <w:shd w:val="clear" w:color="auto" w:fill="FFFFFF"/>
        </w:rPr>
        <w:t>Даном ступања на снагу ов</w:t>
      </w:r>
      <w:r>
        <w:rPr>
          <w:rFonts w:ascii="Times New Roman" w:hAnsi="Times New Roman" w:cs="Times New Roman"/>
          <w:sz w:val="24"/>
          <w:szCs w:val="24"/>
          <w:shd w:val="clear" w:color="auto" w:fill="FFFFFF"/>
          <w:lang w:val="sr-Cyrl-RS"/>
        </w:rPr>
        <w:t>е</w:t>
      </w:r>
      <w:r w:rsidRPr="000241D1">
        <w:rPr>
          <w:rFonts w:ascii="Times New Roman" w:hAnsi="Times New Roman" w:cs="Times New Roman"/>
          <w:sz w:val="24"/>
          <w:szCs w:val="24"/>
          <w:shd w:val="clear" w:color="auto" w:fill="FFFFFF"/>
        </w:rPr>
        <w:t xml:space="preserve"> </w:t>
      </w:r>
      <w:r>
        <w:rPr>
          <w:rFonts w:ascii="Times New Roman" w:hAnsi="Times New Roman" w:cs="Times New Roman"/>
          <w:sz w:val="24"/>
          <w:szCs w:val="24"/>
          <w:shd w:val="clear" w:color="auto" w:fill="FFFFFF"/>
          <w:lang w:val="sr-Cyrl-RS"/>
        </w:rPr>
        <w:t>уредбе</w:t>
      </w:r>
      <w:r w:rsidRPr="000241D1">
        <w:rPr>
          <w:rFonts w:ascii="Times New Roman" w:hAnsi="Times New Roman" w:cs="Times New Roman"/>
          <w:sz w:val="24"/>
          <w:szCs w:val="24"/>
          <w:shd w:val="clear" w:color="auto" w:fill="FFFFFF"/>
        </w:rPr>
        <w:t xml:space="preserve"> престаје да важи </w:t>
      </w:r>
      <w:r>
        <w:rPr>
          <w:rFonts w:ascii="Times New Roman" w:hAnsi="Times New Roman" w:cs="Times New Roman"/>
          <w:sz w:val="24"/>
          <w:szCs w:val="24"/>
          <w:lang w:val="sr-Cyrl-RS"/>
        </w:rPr>
        <w:t>Уредба о статутима ордена и медаља („Сл</w:t>
      </w:r>
      <w:r w:rsidR="00D47873">
        <w:rPr>
          <w:rFonts w:ascii="Times New Roman" w:hAnsi="Times New Roman" w:cs="Times New Roman"/>
          <w:sz w:val="24"/>
          <w:szCs w:val="24"/>
          <w:lang w:val="sr-Cyrl-RS"/>
        </w:rPr>
        <w:t>ужбени</w:t>
      </w:r>
      <w:r>
        <w:rPr>
          <w:rFonts w:ascii="Times New Roman" w:hAnsi="Times New Roman" w:cs="Times New Roman"/>
          <w:sz w:val="24"/>
          <w:szCs w:val="24"/>
          <w:lang w:val="sr-Cyrl-RS"/>
        </w:rPr>
        <w:t xml:space="preserve"> гласник РС</w:t>
      </w:r>
      <w:r w:rsidR="00D47873">
        <w:rPr>
          <w:rFonts w:ascii="Times New Roman" w:hAnsi="Times New Roman" w:cs="Times New Roman"/>
          <w:sz w:val="24"/>
          <w:szCs w:val="24"/>
        </w:rPr>
        <w:t>”</w:t>
      </w:r>
      <w:r>
        <w:rPr>
          <w:rFonts w:ascii="Times New Roman" w:hAnsi="Times New Roman" w:cs="Times New Roman"/>
          <w:sz w:val="24"/>
          <w:szCs w:val="24"/>
          <w:lang w:val="sr-Cyrl-RS"/>
        </w:rPr>
        <w:t>, бр. 91/10 и 124/12).</w:t>
      </w:r>
    </w:p>
    <w:p w14:paraId="75553787" w14:textId="77777777" w:rsidR="00226395" w:rsidRPr="000241D1" w:rsidRDefault="00226395" w:rsidP="000241D1">
      <w:pPr>
        <w:spacing w:after="0" w:line="240" w:lineRule="auto"/>
        <w:ind w:firstLine="720"/>
        <w:jc w:val="both"/>
        <w:rPr>
          <w:rFonts w:ascii="Times New Roman" w:hAnsi="Times New Roman" w:cs="Times New Roman"/>
          <w:sz w:val="24"/>
          <w:szCs w:val="24"/>
          <w:lang w:val="sr-Cyrl-RS"/>
        </w:rPr>
      </w:pPr>
    </w:p>
    <w:p w14:paraId="65EBCB20" w14:textId="77777777" w:rsidR="00DF2C5F" w:rsidRPr="00FA41F3" w:rsidRDefault="009A5C02" w:rsidP="001C5531">
      <w:pPr>
        <w:spacing w:after="0" w:line="240" w:lineRule="auto"/>
        <w:jc w:val="center"/>
        <w:rPr>
          <w:rFonts w:ascii="Times New Roman" w:hAnsi="Times New Roman" w:cs="Times New Roman"/>
          <w:b/>
          <w:bCs/>
          <w:sz w:val="24"/>
          <w:szCs w:val="24"/>
        </w:rPr>
      </w:pPr>
      <w:r w:rsidRPr="00FA41F3">
        <w:rPr>
          <w:rFonts w:ascii="Times New Roman" w:hAnsi="Times New Roman" w:cs="Times New Roman"/>
          <w:b/>
          <w:bCs/>
          <w:sz w:val="24"/>
          <w:szCs w:val="24"/>
        </w:rPr>
        <w:t xml:space="preserve"> Ступање на снагу </w:t>
      </w:r>
    </w:p>
    <w:p w14:paraId="21DC7999" w14:textId="54FFF04E" w:rsidR="00DF2C5F" w:rsidRPr="00FA41F3" w:rsidRDefault="009A5C02" w:rsidP="001C5531">
      <w:pPr>
        <w:spacing w:after="0" w:line="240" w:lineRule="auto"/>
        <w:jc w:val="center"/>
        <w:rPr>
          <w:rFonts w:ascii="Times New Roman" w:hAnsi="Times New Roman" w:cs="Times New Roman"/>
          <w:b/>
          <w:bCs/>
          <w:sz w:val="24"/>
          <w:szCs w:val="24"/>
        </w:rPr>
      </w:pPr>
      <w:r w:rsidRPr="00FA41F3">
        <w:rPr>
          <w:rFonts w:ascii="Times New Roman" w:hAnsi="Times New Roman" w:cs="Times New Roman"/>
          <w:b/>
          <w:bCs/>
          <w:sz w:val="24"/>
          <w:szCs w:val="24"/>
        </w:rPr>
        <w:t xml:space="preserve"> Члан 2</w:t>
      </w:r>
      <w:r w:rsidR="000241D1">
        <w:rPr>
          <w:rFonts w:ascii="Times New Roman" w:hAnsi="Times New Roman" w:cs="Times New Roman"/>
          <w:b/>
          <w:bCs/>
          <w:sz w:val="24"/>
          <w:szCs w:val="24"/>
          <w:lang w:val="sr-Cyrl-RS"/>
        </w:rPr>
        <w:t>4</w:t>
      </w:r>
      <w:r w:rsidRPr="00FA41F3">
        <w:rPr>
          <w:rFonts w:ascii="Times New Roman" w:hAnsi="Times New Roman" w:cs="Times New Roman"/>
          <w:b/>
          <w:bCs/>
          <w:sz w:val="24"/>
          <w:szCs w:val="24"/>
        </w:rPr>
        <w:t xml:space="preserve">. </w:t>
      </w:r>
    </w:p>
    <w:p w14:paraId="2231966F" w14:textId="402AAA50" w:rsidR="00DF2C5F" w:rsidRPr="006030F7" w:rsidRDefault="009A5C02" w:rsidP="00FA41F3">
      <w:pPr>
        <w:spacing w:after="0" w:line="240" w:lineRule="auto"/>
        <w:ind w:firstLine="720"/>
        <w:jc w:val="both"/>
        <w:rPr>
          <w:rFonts w:ascii="Times New Roman" w:hAnsi="Times New Roman" w:cs="Times New Roman"/>
          <w:sz w:val="24"/>
          <w:szCs w:val="24"/>
        </w:rPr>
      </w:pPr>
      <w:r w:rsidRPr="006030F7">
        <w:rPr>
          <w:rFonts w:ascii="Times New Roman" w:hAnsi="Times New Roman" w:cs="Times New Roman"/>
          <w:sz w:val="24"/>
          <w:szCs w:val="24"/>
        </w:rPr>
        <w:t xml:space="preserve">Ова уредба ступа на снагу осмог дана од дана објављивања у </w:t>
      </w:r>
      <w:r w:rsidR="00A42E39">
        <w:rPr>
          <w:rFonts w:ascii="Times New Roman" w:hAnsi="Times New Roman" w:cs="Times New Roman"/>
          <w:sz w:val="24"/>
          <w:szCs w:val="24"/>
          <w:lang w:val="sr-Cyrl-RS"/>
        </w:rPr>
        <w:t>„</w:t>
      </w:r>
      <w:r w:rsidRPr="006030F7">
        <w:rPr>
          <w:rFonts w:ascii="Times New Roman" w:hAnsi="Times New Roman" w:cs="Times New Roman"/>
          <w:sz w:val="24"/>
          <w:szCs w:val="24"/>
        </w:rPr>
        <w:t>Службеном гласнику Републике Србије</w:t>
      </w:r>
      <w:r w:rsidR="00A42E39">
        <w:rPr>
          <w:rFonts w:ascii="Times New Roman" w:hAnsi="Times New Roman" w:cs="Times New Roman"/>
          <w:sz w:val="24"/>
          <w:szCs w:val="24"/>
        </w:rPr>
        <w:t>”</w:t>
      </w:r>
      <w:r w:rsidRPr="006030F7">
        <w:rPr>
          <w:rFonts w:ascii="Times New Roman" w:hAnsi="Times New Roman" w:cs="Times New Roman"/>
          <w:sz w:val="24"/>
          <w:szCs w:val="24"/>
        </w:rPr>
        <w:t>.</w:t>
      </w:r>
    </w:p>
    <w:p w14:paraId="6364EE79" w14:textId="5229D404" w:rsidR="00DF2C5F" w:rsidRDefault="00DF2C5F" w:rsidP="001C5531">
      <w:pPr>
        <w:spacing w:after="0" w:line="240" w:lineRule="auto"/>
        <w:rPr>
          <w:rFonts w:ascii="Times New Roman" w:hAnsi="Times New Roman" w:cs="Times New Roman"/>
          <w:sz w:val="24"/>
          <w:szCs w:val="24"/>
        </w:rPr>
      </w:pPr>
    </w:p>
    <w:p w14:paraId="29B785D4" w14:textId="37026979" w:rsidR="00CC60F6" w:rsidRDefault="00CC60F6" w:rsidP="001C5531">
      <w:pPr>
        <w:spacing w:after="0" w:line="240" w:lineRule="auto"/>
        <w:rPr>
          <w:rFonts w:ascii="Times New Roman" w:hAnsi="Times New Roman" w:cs="Times New Roman"/>
          <w:sz w:val="24"/>
          <w:szCs w:val="24"/>
        </w:rPr>
      </w:pPr>
    </w:p>
    <w:p w14:paraId="2F671217" w14:textId="65B5BC3C" w:rsidR="00CC60F6" w:rsidRPr="00CC60F6" w:rsidRDefault="00CC60F6" w:rsidP="00CC60F6">
      <w:pPr>
        <w:spacing w:after="0" w:line="240" w:lineRule="auto"/>
        <w:rPr>
          <w:rFonts w:ascii="Times New Roman" w:hAnsi="Times New Roman" w:cs="Times New Roman"/>
          <w:sz w:val="24"/>
          <w:szCs w:val="24"/>
        </w:rPr>
      </w:pPr>
      <w:r w:rsidRPr="00CC60F6">
        <w:rPr>
          <w:rFonts w:ascii="Times New Roman" w:hAnsi="Times New Roman" w:cs="Times New Roman"/>
          <w:sz w:val="24"/>
          <w:szCs w:val="24"/>
        </w:rPr>
        <w:t xml:space="preserve">05 Број: </w:t>
      </w:r>
      <w:r>
        <w:rPr>
          <w:rFonts w:ascii="Times New Roman" w:hAnsi="Times New Roman" w:cs="Times New Roman"/>
          <w:sz w:val="24"/>
          <w:szCs w:val="24"/>
        </w:rPr>
        <w:t xml:space="preserve">110-5734/2024 </w:t>
      </w:r>
    </w:p>
    <w:p w14:paraId="202DDAD8" w14:textId="6A60E0A1" w:rsidR="00CC60F6" w:rsidRPr="00CC60F6" w:rsidRDefault="00CC60F6" w:rsidP="00CC60F6">
      <w:pPr>
        <w:spacing w:after="0" w:line="240" w:lineRule="auto"/>
        <w:rPr>
          <w:rFonts w:ascii="Times New Roman" w:hAnsi="Times New Roman" w:cs="Times New Roman"/>
          <w:sz w:val="24"/>
          <w:szCs w:val="24"/>
        </w:rPr>
      </w:pPr>
      <w:r w:rsidRPr="00CC60F6">
        <w:rPr>
          <w:rFonts w:ascii="Times New Roman" w:hAnsi="Times New Roman" w:cs="Times New Roman"/>
          <w:sz w:val="24"/>
          <w:szCs w:val="24"/>
        </w:rPr>
        <w:t xml:space="preserve">У Београду, </w:t>
      </w:r>
      <w:r w:rsidR="00465E84">
        <w:rPr>
          <w:rFonts w:ascii="Times New Roman" w:hAnsi="Times New Roman" w:cs="Times New Roman"/>
          <w:sz w:val="24"/>
          <w:szCs w:val="24"/>
        </w:rPr>
        <w:t>26</w:t>
      </w:r>
      <w:r w:rsidRPr="00CC60F6">
        <w:rPr>
          <w:rFonts w:ascii="Times New Roman" w:hAnsi="Times New Roman" w:cs="Times New Roman"/>
          <w:sz w:val="24"/>
          <w:szCs w:val="24"/>
        </w:rPr>
        <w:t xml:space="preserve">. </w:t>
      </w:r>
      <w:r w:rsidR="00465E84">
        <w:rPr>
          <w:rFonts w:ascii="Times New Roman" w:hAnsi="Times New Roman" w:cs="Times New Roman"/>
          <w:sz w:val="24"/>
          <w:szCs w:val="24"/>
          <w:lang w:val="sr-Cyrl-RS"/>
        </w:rPr>
        <w:t>септембр</w:t>
      </w:r>
      <w:r w:rsidRPr="00CC60F6">
        <w:rPr>
          <w:rFonts w:ascii="Times New Roman" w:hAnsi="Times New Roman" w:cs="Times New Roman"/>
          <w:sz w:val="24"/>
          <w:szCs w:val="24"/>
        </w:rPr>
        <w:t>а 2024. године</w:t>
      </w:r>
    </w:p>
    <w:p w14:paraId="1A3145D2" w14:textId="77777777" w:rsidR="00CC60F6" w:rsidRPr="00CC60F6" w:rsidRDefault="00CC60F6" w:rsidP="00CC60F6">
      <w:pPr>
        <w:spacing w:after="0" w:line="240" w:lineRule="auto"/>
        <w:rPr>
          <w:rFonts w:ascii="Times New Roman" w:hAnsi="Times New Roman" w:cs="Times New Roman"/>
          <w:sz w:val="24"/>
          <w:szCs w:val="24"/>
        </w:rPr>
      </w:pPr>
    </w:p>
    <w:p w14:paraId="4E4A0EBC" w14:textId="1F7D0F7F" w:rsidR="00CC60F6" w:rsidRDefault="00CC60F6" w:rsidP="001C5531">
      <w:pPr>
        <w:spacing w:after="0" w:line="240" w:lineRule="auto"/>
        <w:rPr>
          <w:rFonts w:ascii="Times New Roman" w:hAnsi="Times New Roman" w:cs="Times New Roman"/>
          <w:sz w:val="24"/>
          <w:szCs w:val="24"/>
        </w:rPr>
      </w:pPr>
    </w:p>
    <w:tbl>
      <w:tblPr>
        <w:tblW w:w="0" w:type="dxa"/>
        <w:tblLayout w:type="fixed"/>
        <w:tblLook w:val="04A0" w:firstRow="1" w:lastRow="0" w:firstColumn="1" w:lastColumn="0" w:noHBand="0" w:noVBand="1"/>
      </w:tblPr>
      <w:tblGrid>
        <w:gridCol w:w="4360"/>
        <w:gridCol w:w="4468"/>
      </w:tblGrid>
      <w:tr w:rsidR="00691809" w:rsidRPr="00691809" w14:paraId="5E067F20" w14:textId="77777777" w:rsidTr="00BC1028">
        <w:tc>
          <w:tcPr>
            <w:tcW w:w="4360" w:type="dxa"/>
          </w:tcPr>
          <w:p w14:paraId="391ED44A" w14:textId="12CAE0DB" w:rsidR="00691809" w:rsidRPr="00691809" w:rsidRDefault="00691809" w:rsidP="00691809">
            <w:pPr>
              <w:spacing w:before="360"/>
              <w:jc w:val="center"/>
              <w:rPr>
                <w:rFonts w:ascii="Times New Roman" w:hAnsi="Times New Roman" w:cs="Times New Roman"/>
                <w:sz w:val="24"/>
                <w:szCs w:val="24"/>
                <w:lang w:val="ru-RU"/>
              </w:rPr>
            </w:pPr>
          </w:p>
        </w:tc>
        <w:tc>
          <w:tcPr>
            <w:tcW w:w="4468" w:type="dxa"/>
          </w:tcPr>
          <w:p w14:paraId="47C313EC" w14:textId="77777777" w:rsidR="00691809" w:rsidRPr="00691809" w:rsidRDefault="00691809" w:rsidP="00691809">
            <w:pPr>
              <w:spacing w:before="240"/>
              <w:jc w:val="center"/>
              <w:rPr>
                <w:rFonts w:ascii="Times New Roman" w:hAnsi="Times New Roman" w:cs="Times New Roman"/>
                <w:sz w:val="24"/>
                <w:szCs w:val="24"/>
                <w:lang w:val="ru-RU"/>
              </w:rPr>
            </w:pPr>
            <w:r w:rsidRPr="00691809">
              <w:rPr>
                <w:rFonts w:ascii="Times New Roman" w:hAnsi="Times New Roman" w:cs="Times New Roman"/>
                <w:sz w:val="24"/>
                <w:szCs w:val="24"/>
                <w:lang w:val="ru-RU"/>
              </w:rPr>
              <w:t>ПРЕДСЕДНИК</w:t>
            </w:r>
          </w:p>
          <w:p w14:paraId="21E02578" w14:textId="77777777" w:rsidR="00691809" w:rsidRPr="00691809" w:rsidRDefault="00691809" w:rsidP="00BC1028">
            <w:pPr>
              <w:rPr>
                <w:rFonts w:ascii="Times New Roman" w:hAnsi="Times New Roman" w:cs="Times New Roman"/>
                <w:sz w:val="24"/>
                <w:szCs w:val="24"/>
              </w:rPr>
            </w:pPr>
          </w:p>
          <w:p w14:paraId="2F0A332D" w14:textId="77777777" w:rsidR="00691809" w:rsidRPr="00691809" w:rsidRDefault="00691809" w:rsidP="00BC1028">
            <w:pPr>
              <w:rPr>
                <w:rFonts w:ascii="Times New Roman" w:hAnsi="Times New Roman" w:cs="Times New Roman"/>
                <w:sz w:val="24"/>
                <w:szCs w:val="24"/>
              </w:rPr>
            </w:pPr>
          </w:p>
          <w:p w14:paraId="355A233C" w14:textId="116E1492" w:rsidR="00691809" w:rsidRPr="00691809" w:rsidRDefault="00537A79" w:rsidP="00BC1028">
            <w:pPr>
              <w:pStyle w:val="Footer"/>
              <w:jc w:val="center"/>
              <w:rPr>
                <w:rFonts w:ascii="Times New Roman" w:hAnsi="Times New Roman" w:cs="Times New Roman"/>
                <w:sz w:val="24"/>
                <w:szCs w:val="24"/>
              </w:rPr>
            </w:pPr>
            <w:r>
              <w:rPr>
                <w:rFonts w:ascii="Times New Roman" w:hAnsi="Times New Roman" w:cs="Times New Roman"/>
                <w:sz w:val="24"/>
                <w:szCs w:val="24"/>
                <w:lang w:val="ru-RU"/>
              </w:rPr>
              <w:t>Милош Вучевић</w:t>
            </w:r>
          </w:p>
        </w:tc>
      </w:tr>
    </w:tbl>
    <w:p w14:paraId="1BC83236" w14:textId="36CCF3DD" w:rsidR="00CC60F6" w:rsidRDefault="00CC60F6" w:rsidP="001C5531">
      <w:pPr>
        <w:spacing w:after="0" w:line="240" w:lineRule="auto"/>
        <w:rPr>
          <w:rFonts w:ascii="Times New Roman" w:hAnsi="Times New Roman" w:cs="Times New Roman"/>
          <w:sz w:val="24"/>
          <w:szCs w:val="24"/>
        </w:rPr>
      </w:pPr>
    </w:p>
    <w:p w14:paraId="6FB42D24" w14:textId="77777777" w:rsidR="00CC60F6" w:rsidRPr="006030F7" w:rsidRDefault="00CC60F6" w:rsidP="001C5531">
      <w:pPr>
        <w:spacing w:after="0" w:line="240" w:lineRule="auto"/>
        <w:rPr>
          <w:rFonts w:ascii="Times New Roman" w:hAnsi="Times New Roman" w:cs="Times New Roman"/>
          <w:sz w:val="24"/>
          <w:szCs w:val="24"/>
        </w:rPr>
      </w:pPr>
    </w:p>
    <w:p w14:paraId="321D831B" w14:textId="76678E3B" w:rsidR="00DF2C5F" w:rsidRPr="006030F7" w:rsidRDefault="00DF2C5F" w:rsidP="001C5531">
      <w:pPr>
        <w:spacing w:after="0" w:line="240" w:lineRule="auto"/>
        <w:rPr>
          <w:rFonts w:ascii="Times New Roman" w:hAnsi="Times New Roman" w:cs="Times New Roman"/>
          <w:sz w:val="24"/>
          <w:szCs w:val="24"/>
        </w:rPr>
      </w:pPr>
    </w:p>
    <w:sectPr w:rsidR="00DF2C5F" w:rsidRPr="006030F7" w:rsidSect="0015025F">
      <w:headerReference w:type="even" r:id="rId7"/>
      <w:headerReference w:type="default" r:id="rId8"/>
      <w:footerReference w:type="even" r:id="rId9"/>
      <w:footerReference w:type="default" r:id="rId10"/>
      <w:headerReference w:type="first" r:id="rId11"/>
      <w:footerReference w:type="first" r:id="rId12"/>
      <w:pgSz w:w="11907" w:h="16839" w:code="9"/>
      <w:pgMar w:top="1440" w:right="1440" w:bottom="1440" w:left="144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D826F0" w14:textId="77777777" w:rsidR="009E3F36" w:rsidRDefault="009E3F36" w:rsidP="0015025F">
      <w:pPr>
        <w:spacing w:after="0" w:line="240" w:lineRule="auto"/>
      </w:pPr>
      <w:r>
        <w:separator/>
      </w:r>
    </w:p>
  </w:endnote>
  <w:endnote w:type="continuationSeparator" w:id="0">
    <w:p w14:paraId="379095D6" w14:textId="77777777" w:rsidR="009E3F36" w:rsidRDefault="009E3F36" w:rsidP="001502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ABAAB7" w14:textId="77777777" w:rsidR="00465E84" w:rsidRDefault="00465E8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250BA0" w14:textId="77777777" w:rsidR="00465E84" w:rsidRDefault="00465E8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030B21" w14:textId="77777777" w:rsidR="00465E84" w:rsidRDefault="00465E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68F578" w14:textId="77777777" w:rsidR="009E3F36" w:rsidRDefault="009E3F36" w:rsidP="0015025F">
      <w:pPr>
        <w:spacing w:after="0" w:line="240" w:lineRule="auto"/>
      </w:pPr>
      <w:r>
        <w:separator/>
      </w:r>
    </w:p>
  </w:footnote>
  <w:footnote w:type="continuationSeparator" w:id="0">
    <w:p w14:paraId="06D9D8CC" w14:textId="77777777" w:rsidR="009E3F36" w:rsidRDefault="009E3F36" w:rsidP="001502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D9D7E" w14:textId="77777777" w:rsidR="00465E84" w:rsidRDefault="00465E8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6207860"/>
      <w:docPartObj>
        <w:docPartGallery w:val="Page Numbers (Top of Page)"/>
        <w:docPartUnique/>
      </w:docPartObj>
    </w:sdtPr>
    <w:sdtEndPr>
      <w:rPr>
        <w:rFonts w:ascii="Times New Roman" w:hAnsi="Times New Roman" w:cs="Times New Roman"/>
        <w:noProof/>
      </w:rPr>
    </w:sdtEndPr>
    <w:sdtContent>
      <w:p w14:paraId="06E7285E" w14:textId="226D28BC" w:rsidR="0015025F" w:rsidRDefault="0015025F">
        <w:pPr>
          <w:pStyle w:val="Header"/>
          <w:jc w:val="center"/>
        </w:pPr>
        <w:r w:rsidRPr="00465E84">
          <w:rPr>
            <w:rFonts w:ascii="Times New Roman" w:hAnsi="Times New Roman" w:cs="Times New Roman"/>
          </w:rPr>
          <w:fldChar w:fldCharType="begin"/>
        </w:r>
        <w:r w:rsidRPr="00465E84">
          <w:rPr>
            <w:rFonts w:ascii="Times New Roman" w:hAnsi="Times New Roman" w:cs="Times New Roman"/>
          </w:rPr>
          <w:instrText xml:space="preserve"> PAGE   \* MERGEFORMAT </w:instrText>
        </w:r>
        <w:r w:rsidRPr="00465E84">
          <w:rPr>
            <w:rFonts w:ascii="Times New Roman" w:hAnsi="Times New Roman" w:cs="Times New Roman"/>
          </w:rPr>
          <w:fldChar w:fldCharType="separate"/>
        </w:r>
        <w:r w:rsidR="00537A79">
          <w:rPr>
            <w:rFonts w:ascii="Times New Roman" w:hAnsi="Times New Roman" w:cs="Times New Roman"/>
            <w:noProof/>
          </w:rPr>
          <w:t>7</w:t>
        </w:r>
        <w:r w:rsidRPr="00465E84">
          <w:rPr>
            <w:rFonts w:ascii="Times New Roman" w:hAnsi="Times New Roman" w:cs="Times New Roman"/>
            <w:noProof/>
          </w:rPr>
          <w:fldChar w:fldCharType="end"/>
        </w:r>
      </w:p>
    </w:sdtContent>
  </w:sdt>
  <w:p w14:paraId="6AF1E6A3" w14:textId="2A105C46" w:rsidR="0015025F" w:rsidRDefault="00465E84" w:rsidP="00465E84">
    <w:pPr>
      <w:pStyle w:val="Header"/>
      <w:tabs>
        <w:tab w:val="clear" w:pos="4680"/>
        <w:tab w:val="clear" w:pos="9360"/>
        <w:tab w:val="left" w:pos="5102"/>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B1A40E" w14:textId="77777777" w:rsidR="00465E84" w:rsidRDefault="00465E8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E8695A"/>
    <w:multiLevelType w:val="hybridMultilevel"/>
    <w:tmpl w:val="5100E1F8"/>
    <w:lvl w:ilvl="0" w:tplc="634495CC">
      <w:start w:val="1"/>
      <w:numFmt w:val="upperRoman"/>
      <w:lvlText w:val="%1."/>
      <w:lvlJc w:val="left"/>
      <w:pPr>
        <w:ind w:left="1800" w:hanging="720"/>
      </w:pPr>
      <w:rPr>
        <w:rFonts w:hint="default"/>
      </w:rPr>
    </w:lvl>
    <w:lvl w:ilvl="1" w:tplc="0C000019" w:tentative="1">
      <w:start w:val="1"/>
      <w:numFmt w:val="lowerLetter"/>
      <w:lvlText w:val="%2."/>
      <w:lvlJc w:val="left"/>
      <w:pPr>
        <w:ind w:left="2160" w:hanging="360"/>
      </w:pPr>
    </w:lvl>
    <w:lvl w:ilvl="2" w:tplc="0C00001B" w:tentative="1">
      <w:start w:val="1"/>
      <w:numFmt w:val="lowerRoman"/>
      <w:lvlText w:val="%3."/>
      <w:lvlJc w:val="right"/>
      <w:pPr>
        <w:ind w:left="2880" w:hanging="180"/>
      </w:pPr>
    </w:lvl>
    <w:lvl w:ilvl="3" w:tplc="0C00000F" w:tentative="1">
      <w:start w:val="1"/>
      <w:numFmt w:val="decimal"/>
      <w:lvlText w:val="%4."/>
      <w:lvlJc w:val="left"/>
      <w:pPr>
        <w:ind w:left="3600" w:hanging="360"/>
      </w:pPr>
    </w:lvl>
    <w:lvl w:ilvl="4" w:tplc="0C000019" w:tentative="1">
      <w:start w:val="1"/>
      <w:numFmt w:val="lowerLetter"/>
      <w:lvlText w:val="%5."/>
      <w:lvlJc w:val="left"/>
      <w:pPr>
        <w:ind w:left="4320" w:hanging="360"/>
      </w:pPr>
    </w:lvl>
    <w:lvl w:ilvl="5" w:tplc="0C00001B" w:tentative="1">
      <w:start w:val="1"/>
      <w:numFmt w:val="lowerRoman"/>
      <w:lvlText w:val="%6."/>
      <w:lvlJc w:val="right"/>
      <w:pPr>
        <w:ind w:left="5040" w:hanging="180"/>
      </w:pPr>
    </w:lvl>
    <w:lvl w:ilvl="6" w:tplc="0C00000F" w:tentative="1">
      <w:start w:val="1"/>
      <w:numFmt w:val="decimal"/>
      <w:lvlText w:val="%7."/>
      <w:lvlJc w:val="left"/>
      <w:pPr>
        <w:ind w:left="5760" w:hanging="360"/>
      </w:pPr>
    </w:lvl>
    <w:lvl w:ilvl="7" w:tplc="0C000019" w:tentative="1">
      <w:start w:val="1"/>
      <w:numFmt w:val="lowerLetter"/>
      <w:lvlText w:val="%8."/>
      <w:lvlJc w:val="left"/>
      <w:pPr>
        <w:ind w:left="6480" w:hanging="360"/>
      </w:pPr>
    </w:lvl>
    <w:lvl w:ilvl="8" w:tplc="0C00001B" w:tentative="1">
      <w:start w:val="1"/>
      <w:numFmt w:val="lowerRoman"/>
      <w:lvlText w:val="%9."/>
      <w:lvlJc w:val="right"/>
      <w:pPr>
        <w:ind w:left="7200" w:hanging="180"/>
      </w:pPr>
    </w:lvl>
  </w:abstractNum>
  <w:abstractNum w:abstractNumId="1" w15:restartNumberingAfterBreak="0">
    <w:nsid w:val="2CC83FD8"/>
    <w:multiLevelType w:val="hybridMultilevel"/>
    <w:tmpl w:val="032E4BB2"/>
    <w:lvl w:ilvl="0" w:tplc="4BFA2482">
      <w:start w:val="1"/>
      <w:numFmt w:val="upperRoman"/>
      <w:lvlText w:val="%1."/>
      <w:lvlJc w:val="left"/>
      <w:pPr>
        <w:ind w:left="1080" w:hanging="720"/>
      </w:pPr>
      <w:rPr>
        <w:rFonts w:hint="default"/>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C5F"/>
    <w:rsid w:val="000241D1"/>
    <w:rsid w:val="00040EB9"/>
    <w:rsid w:val="00082549"/>
    <w:rsid w:val="001313FD"/>
    <w:rsid w:val="0015025F"/>
    <w:rsid w:val="001C5531"/>
    <w:rsid w:val="001E28AA"/>
    <w:rsid w:val="00226395"/>
    <w:rsid w:val="00247A53"/>
    <w:rsid w:val="00247AEF"/>
    <w:rsid w:val="003777E0"/>
    <w:rsid w:val="003B695D"/>
    <w:rsid w:val="00405555"/>
    <w:rsid w:val="00410069"/>
    <w:rsid w:val="0043319B"/>
    <w:rsid w:val="004554D1"/>
    <w:rsid w:val="00465E84"/>
    <w:rsid w:val="004D0E68"/>
    <w:rsid w:val="004D489F"/>
    <w:rsid w:val="004E3BFE"/>
    <w:rsid w:val="004F6429"/>
    <w:rsid w:val="00537A79"/>
    <w:rsid w:val="00596877"/>
    <w:rsid w:val="006030F7"/>
    <w:rsid w:val="00624DBD"/>
    <w:rsid w:val="00691809"/>
    <w:rsid w:val="006D7FA3"/>
    <w:rsid w:val="00721B76"/>
    <w:rsid w:val="00723823"/>
    <w:rsid w:val="00727960"/>
    <w:rsid w:val="0076107E"/>
    <w:rsid w:val="007A38CB"/>
    <w:rsid w:val="007E5EF6"/>
    <w:rsid w:val="00815377"/>
    <w:rsid w:val="00822E91"/>
    <w:rsid w:val="00840558"/>
    <w:rsid w:val="00850525"/>
    <w:rsid w:val="008C5FD1"/>
    <w:rsid w:val="008C6BAD"/>
    <w:rsid w:val="008E392A"/>
    <w:rsid w:val="009368ED"/>
    <w:rsid w:val="0096301C"/>
    <w:rsid w:val="00992AD2"/>
    <w:rsid w:val="009A5A50"/>
    <w:rsid w:val="009A5C02"/>
    <w:rsid w:val="009B4F75"/>
    <w:rsid w:val="009E3F36"/>
    <w:rsid w:val="009F5215"/>
    <w:rsid w:val="00A33FBD"/>
    <w:rsid w:val="00A42E39"/>
    <w:rsid w:val="00A9214D"/>
    <w:rsid w:val="00AC16E0"/>
    <w:rsid w:val="00B235B8"/>
    <w:rsid w:val="00B25D4F"/>
    <w:rsid w:val="00B2673D"/>
    <w:rsid w:val="00B27AC2"/>
    <w:rsid w:val="00B715BE"/>
    <w:rsid w:val="00B72328"/>
    <w:rsid w:val="00C47F2A"/>
    <w:rsid w:val="00C50132"/>
    <w:rsid w:val="00C63A9B"/>
    <w:rsid w:val="00C969AB"/>
    <w:rsid w:val="00CB0E51"/>
    <w:rsid w:val="00CC60F6"/>
    <w:rsid w:val="00CC7A48"/>
    <w:rsid w:val="00CD23D0"/>
    <w:rsid w:val="00CE1DFD"/>
    <w:rsid w:val="00D326B4"/>
    <w:rsid w:val="00D417BA"/>
    <w:rsid w:val="00D47873"/>
    <w:rsid w:val="00DF2C5F"/>
    <w:rsid w:val="00E66981"/>
    <w:rsid w:val="00E75770"/>
    <w:rsid w:val="00EA4037"/>
    <w:rsid w:val="00F23546"/>
    <w:rsid w:val="00FA41F3"/>
    <w:rsid w:val="00FF556A"/>
    <w:rsid w:val="00FF70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40ECA"/>
  <w15:docId w15:val="{77E704A1-B0D1-45E6-A49F-8CD66747E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65E84"/>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4472C4"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4472C4"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4472C4"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4472C4" w:themeColor="accent1"/>
      <w:spacing w:val="15"/>
      <w:sz w:val="24"/>
      <w:szCs w:val="24"/>
    </w:rPr>
  </w:style>
  <w:style w:type="paragraph" w:styleId="Title">
    <w:name w:val="Title"/>
    <w:basedOn w:val="Normal"/>
    <w:next w:val="Normal"/>
    <w:link w:val="TitleChar"/>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4472C4" w:themeColor="accent1"/>
      <w:sz w:val="18"/>
      <w:szCs w:val="18"/>
    </w:rPr>
  </w:style>
  <w:style w:type="character" w:customStyle="1" w:styleId="trs">
    <w:name w:val="trs"/>
    <w:basedOn w:val="DefaultParagraphFont"/>
    <w:rsid w:val="006030F7"/>
  </w:style>
  <w:style w:type="paragraph" w:styleId="NormalWeb">
    <w:name w:val="Normal (Web)"/>
    <w:basedOn w:val="Normal"/>
    <w:rsid w:val="006030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6030F7"/>
  </w:style>
  <w:style w:type="paragraph" w:styleId="ListParagraph">
    <w:name w:val="List Paragraph"/>
    <w:basedOn w:val="Normal"/>
    <w:uiPriority w:val="99"/>
    <w:unhideWhenUsed/>
    <w:rsid w:val="001C5531"/>
    <w:pPr>
      <w:ind w:left="720"/>
      <w:contextualSpacing/>
    </w:p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15025F"/>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15025F"/>
  </w:style>
  <w:style w:type="paragraph" w:styleId="BalloonText">
    <w:name w:val="Balloon Text"/>
    <w:basedOn w:val="Normal"/>
    <w:link w:val="BalloonTextChar"/>
    <w:uiPriority w:val="99"/>
    <w:semiHidden/>
    <w:unhideWhenUsed/>
    <w:rsid w:val="006918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180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0866258">
      <w:bodyDiv w:val="1"/>
      <w:marLeft w:val="0"/>
      <w:marRight w:val="0"/>
      <w:marTop w:val="0"/>
      <w:marBottom w:val="0"/>
      <w:divBdr>
        <w:top w:val="none" w:sz="0" w:space="0" w:color="auto"/>
        <w:left w:val="none" w:sz="0" w:space="0" w:color="auto"/>
        <w:bottom w:val="none" w:sz="0" w:space="0" w:color="auto"/>
        <w:right w:val="none" w:sz="0" w:space="0" w:color="auto"/>
      </w:divBdr>
    </w:div>
    <w:div w:id="9951879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3008</Words>
  <Characters>17150</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Predrag Blagojevic</dc:creator>
  <cp:lastModifiedBy>Aleksandar vojinovic</cp:lastModifiedBy>
  <cp:revision>2</cp:revision>
  <cp:lastPrinted>2024-09-25T10:58:00Z</cp:lastPrinted>
  <dcterms:created xsi:type="dcterms:W3CDTF">2024-09-26T14:36:00Z</dcterms:created>
  <dcterms:modified xsi:type="dcterms:W3CDTF">2024-09-26T14:36:00Z</dcterms:modified>
</cp:coreProperties>
</file>