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59671" w14:textId="5C647D2F" w:rsidR="003B34D1" w:rsidRPr="00BB1DA5" w:rsidRDefault="003B34D1" w:rsidP="008C25E1">
      <w:pPr>
        <w:pStyle w:val="Heading1"/>
        <w:rPr>
          <w:rFonts w:ascii="Times New Roman" w:hAnsi="Times New Roman" w:cs="Times New Roman"/>
          <w:color w:val="000000"/>
          <w:lang w:val="sr-Cyrl-CS"/>
        </w:rPr>
      </w:pPr>
    </w:p>
    <w:p w14:paraId="5347CE74" w14:textId="40B039C9" w:rsidR="00993EDA" w:rsidRPr="00BB1DA5" w:rsidRDefault="002B0650">
      <w:pPr>
        <w:spacing w:after="150"/>
        <w:jc w:val="right"/>
        <w:rPr>
          <w:rFonts w:ascii="Times New Roman" w:hAnsi="Times New Roman" w:cs="Times New Roman"/>
          <w:lang w:val="sr-Cyrl-CS"/>
        </w:rPr>
      </w:pPr>
      <w:r w:rsidRPr="00BB1DA5">
        <w:rPr>
          <w:rFonts w:ascii="Times New Roman" w:hAnsi="Times New Roman" w:cs="Times New Roman"/>
          <w:color w:val="000000"/>
          <w:lang w:val="sr-Cyrl-CS"/>
        </w:rPr>
        <w:t>ПРИЛОГ</w:t>
      </w:r>
    </w:p>
    <w:p w14:paraId="1B54EF2E" w14:textId="77777777" w:rsidR="00F65A75" w:rsidRPr="00BB1DA5" w:rsidRDefault="00F65A75">
      <w:pPr>
        <w:spacing w:after="120"/>
        <w:jc w:val="center"/>
        <w:rPr>
          <w:rFonts w:ascii="Times New Roman" w:hAnsi="Times New Roman" w:cs="Times New Roman"/>
          <w:color w:val="000000"/>
          <w:lang w:val="sr-Cyrl-CS"/>
        </w:rPr>
      </w:pPr>
    </w:p>
    <w:p w14:paraId="04C81894" w14:textId="3D23F2D5" w:rsidR="00993EDA" w:rsidRPr="00BB1DA5" w:rsidRDefault="002B0650" w:rsidP="00F651C9">
      <w:pPr>
        <w:pStyle w:val="ListParagraph"/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  <w:color w:val="000000"/>
          <w:lang w:val="sr-Cyrl-CS"/>
        </w:rPr>
      </w:pPr>
      <w:r w:rsidRPr="00BB1DA5">
        <w:rPr>
          <w:rFonts w:ascii="Times New Roman" w:hAnsi="Times New Roman" w:cs="Times New Roman"/>
          <w:b/>
          <w:color w:val="000000"/>
          <w:lang w:val="sr-Cyrl-CS"/>
        </w:rPr>
        <w:t>ДЕЛАТНОСТ КОЈЕ ИМАЈУ ВЕЛИКИ УТИЦАЈ НА ЖИВОТНУ СРЕДИНУ</w:t>
      </w:r>
    </w:p>
    <w:p w14:paraId="2AF6122C" w14:textId="77777777" w:rsidR="00F651C9" w:rsidRPr="00BB1DA5" w:rsidRDefault="00F651C9" w:rsidP="00F651C9">
      <w:pPr>
        <w:pStyle w:val="ListParagraph"/>
        <w:spacing w:after="120"/>
        <w:ind w:left="1080"/>
        <w:rPr>
          <w:rFonts w:ascii="Times New Roman" w:hAnsi="Times New Roman" w:cs="Times New Roman"/>
          <w:b/>
          <w:lang w:val="sr-Cyrl-CS"/>
        </w:rPr>
      </w:pPr>
    </w:p>
    <w:tbl>
      <w:tblPr>
        <w:tblW w:w="9089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432"/>
        <w:gridCol w:w="736"/>
        <w:gridCol w:w="762"/>
        <w:gridCol w:w="773"/>
        <w:gridCol w:w="5386"/>
      </w:tblGrid>
      <w:tr w:rsidR="003F7C95" w:rsidRPr="00BB1DA5" w14:paraId="5C84A73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3907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A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A60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E3F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1021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9EE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ПОЉОПРИВРЕДА, ШУМАРСТВО И РИБАРСТВО</w:t>
            </w:r>
          </w:p>
        </w:tc>
      </w:tr>
      <w:tr w:rsidR="003F7C95" w:rsidRPr="00BB1DA5" w14:paraId="6A93F61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FF7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829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445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8C7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011B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Пољопривредна производња, лов и услужне делатности</w:t>
            </w:r>
          </w:p>
        </w:tc>
      </w:tr>
      <w:tr w:rsidR="003F7C95" w:rsidRPr="00BB1DA5" w14:paraId="7D73130B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59A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772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209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EA9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B17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животиња</w:t>
            </w:r>
          </w:p>
        </w:tc>
      </w:tr>
      <w:tr w:rsidR="003F7C95" w:rsidRPr="00BB1DA5" w14:paraId="33FFFAE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E86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75A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1A7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508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01.46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638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свиња – преко 2000 места за производњу свиња (преко 30 kg тежине)</w:t>
            </w:r>
          </w:p>
          <w:p w14:paraId="379D98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преко 750 места за крмаче</w:t>
            </w:r>
          </w:p>
        </w:tc>
      </w:tr>
      <w:tr w:rsidR="003F7C95" w:rsidRPr="00BB1DA5" w14:paraId="6B20ABD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995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6A6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F75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5A9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01.47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846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живине – преко 85.000 места за производњу бројлера</w:t>
            </w:r>
          </w:p>
          <w:p w14:paraId="20B56C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преко 40.000 места за живину у узгоју и експлоатацији</w:t>
            </w:r>
          </w:p>
        </w:tc>
      </w:tr>
      <w:tr w:rsidR="009341B9" w:rsidRPr="00BB1DA5" w14:paraId="0DC6285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31197" w14:textId="77777777" w:rsidR="009341B9" w:rsidRPr="00BB1DA5" w:rsidRDefault="009341B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6CAB5" w14:textId="77777777" w:rsidR="009341B9" w:rsidRPr="00BB1DA5" w:rsidRDefault="009341B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B44F6" w14:textId="77777777" w:rsidR="009341B9" w:rsidRPr="00BB1DA5" w:rsidRDefault="009341B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18EF3" w14:textId="015ED611" w:rsidR="009341B9" w:rsidRPr="00BB1DA5" w:rsidRDefault="009341B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1.49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5C43E" w14:textId="12D2D9AB" w:rsidR="009341B9" w:rsidRPr="00BB1DA5" w:rsidRDefault="009341B9" w:rsidP="009341B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осталих животиња – животиња са племенитим крзном капацитета преко 1.000 места за животиње са племенитим крзном</w:t>
            </w:r>
          </w:p>
        </w:tc>
      </w:tr>
      <w:tr w:rsidR="003F7C95" w:rsidRPr="00BB1DA5" w14:paraId="4B37C54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D5EF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B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076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57D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106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B960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РУДАРСТВО</w:t>
            </w:r>
          </w:p>
        </w:tc>
      </w:tr>
      <w:tr w:rsidR="003F7C95" w:rsidRPr="00BB1DA5" w14:paraId="6C83FD8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78E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18C7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05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5D7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078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7C9C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угља</w:t>
            </w:r>
          </w:p>
        </w:tc>
      </w:tr>
      <w:tr w:rsidR="003F7C95" w:rsidRPr="00BB1DA5" w14:paraId="59801F8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20D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FFE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FEE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05.1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14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271A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каменог угља и антрацита</w:t>
            </w:r>
          </w:p>
        </w:tc>
      </w:tr>
      <w:tr w:rsidR="003F7C95" w:rsidRPr="00BB1DA5" w14:paraId="562B93A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5D5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82B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155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BA3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05.10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983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каменог угља и антрацита</w:t>
            </w:r>
          </w:p>
        </w:tc>
      </w:tr>
      <w:tr w:rsidR="003F7C95" w:rsidRPr="00BB1DA5" w14:paraId="544FBE3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C31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77E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A68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05.2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8D4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549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лигнита и мрког угља</w:t>
            </w:r>
          </w:p>
        </w:tc>
      </w:tr>
      <w:tr w:rsidR="003F7C95" w:rsidRPr="00BB1DA5" w14:paraId="3F35ACB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1F5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3F4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A65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D65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05.20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B97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лигнита и мрког угља</w:t>
            </w:r>
          </w:p>
        </w:tc>
      </w:tr>
      <w:tr w:rsidR="003F7C95" w:rsidRPr="00BB1DA5" w14:paraId="4BFE198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0F5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243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06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3BD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DF6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887C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сирове нафте и природног гаса</w:t>
            </w:r>
          </w:p>
        </w:tc>
      </w:tr>
      <w:tr w:rsidR="003F7C95" w:rsidRPr="00BB1DA5" w14:paraId="451B758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59B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08B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1B9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06.1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BDA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1739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сирове нафте</w:t>
            </w:r>
          </w:p>
        </w:tc>
      </w:tr>
      <w:tr w:rsidR="003F7C95" w:rsidRPr="00BB1DA5" w14:paraId="368EADB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81BC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D63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1DB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00E8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06.10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94EB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сирове нафте</w:t>
            </w:r>
          </w:p>
        </w:tc>
      </w:tr>
      <w:tr w:rsidR="003F7C95" w:rsidRPr="00BB1DA5" w14:paraId="000ADFE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BCF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62E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A8D1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06.2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3C5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D928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природног гаса</w:t>
            </w:r>
          </w:p>
        </w:tc>
      </w:tr>
      <w:tr w:rsidR="003F7C95" w:rsidRPr="00BB1DA5" w14:paraId="2D258B7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B39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B40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8F5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144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06.20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146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природног гаса</w:t>
            </w:r>
          </w:p>
        </w:tc>
      </w:tr>
      <w:tr w:rsidR="003F7C95" w:rsidRPr="00BB1DA5" w14:paraId="4847E98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456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CF4E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BB8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E1E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A172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руда метала</w:t>
            </w:r>
          </w:p>
        </w:tc>
      </w:tr>
      <w:tr w:rsidR="003F7C95" w:rsidRPr="00BB1DA5" w14:paraId="53B879D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67A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751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AE5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642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950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руда гвожђа</w:t>
            </w:r>
          </w:p>
        </w:tc>
      </w:tr>
      <w:tr w:rsidR="003F7C95" w:rsidRPr="00BB1DA5" w14:paraId="03D0848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64D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AC3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C55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458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B016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руда гвожђа</w:t>
            </w:r>
          </w:p>
        </w:tc>
      </w:tr>
      <w:tr w:rsidR="003F7C95" w:rsidRPr="00BB1DA5" w14:paraId="2ED206D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857C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B49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F8A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218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F84A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осталих руда метала</w:t>
            </w:r>
          </w:p>
        </w:tc>
      </w:tr>
      <w:tr w:rsidR="003F7C95" w:rsidRPr="00BB1DA5" w14:paraId="5DC7E05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C40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851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DAF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147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07.21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892E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руда урана и торијума</w:t>
            </w:r>
          </w:p>
        </w:tc>
      </w:tr>
      <w:tr w:rsidR="003F7C95" w:rsidRPr="00BB1DA5" w14:paraId="2306877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717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5AFB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27F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72B4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07.29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3992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руда обојених метала</w:t>
            </w:r>
          </w:p>
        </w:tc>
      </w:tr>
      <w:tr w:rsidR="003F7C95" w:rsidRPr="00BB1DA5" w14:paraId="1A160CA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8B3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C86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068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C2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624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рударство</w:t>
            </w:r>
          </w:p>
        </w:tc>
      </w:tr>
      <w:tr w:rsidR="003F7C95" w:rsidRPr="00BB1DA5" w14:paraId="7D3B070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017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3B9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DA18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9A4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A35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камена, песка и глине</w:t>
            </w:r>
          </w:p>
        </w:tc>
      </w:tr>
      <w:tr w:rsidR="003F7C95" w:rsidRPr="00BB1DA5" w14:paraId="5CAC858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A03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331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254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C52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DA4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грађевинског и украсног камена</w:t>
            </w:r>
          </w:p>
        </w:tc>
      </w:tr>
      <w:tr w:rsidR="003F7C95" w:rsidRPr="00BB1DA5" w14:paraId="5C43CDC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CAE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2C9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603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7328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B21F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шљунка, песка, глине и каолина</w:t>
            </w:r>
          </w:p>
        </w:tc>
      </w:tr>
      <w:tr w:rsidR="003F7C95" w:rsidRPr="00BB1DA5" w14:paraId="06E775E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A80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09C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482A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08.9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44D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3E0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осталих руда и камена</w:t>
            </w:r>
          </w:p>
        </w:tc>
      </w:tr>
      <w:tr w:rsidR="003F7C95" w:rsidRPr="00BB1DA5" w14:paraId="10DEDA3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1C5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D39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3A9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6E6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08.91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F4A3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минерала</w:t>
            </w:r>
          </w:p>
        </w:tc>
      </w:tr>
      <w:tr w:rsidR="003F7C95" w:rsidRPr="00BB1DA5" w14:paraId="3A794C9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5B5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22E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DF72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EBB6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08.92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929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тресета</w:t>
            </w:r>
          </w:p>
        </w:tc>
      </w:tr>
      <w:tr w:rsidR="003F7C95" w:rsidRPr="00BB1DA5" w14:paraId="630F8E1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B83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081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A2F3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4B7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08.93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6D3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натријум-хлорида</w:t>
            </w:r>
          </w:p>
        </w:tc>
      </w:tr>
      <w:tr w:rsidR="003F7C95" w:rsidRPr="00BB1DA5" w14:paraId="2792425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ABA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28F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5C4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51A1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08.99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701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Експлоатација осталих неметаличних руда и минерала</w:t>
            </w:r>
          </w:p>
        </w:tc>
      </w:tr>
      <w:tr w:rsidR="003F7C95" w:rsidRPr="00BB1DA5" w14:paraId="5B2D69D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82C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FC7A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09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AF8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A24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085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рударству</w:t>
            </w:r>
          </w:p>
        </w:tc>
      </w:tr>
      <w:tr w:rsidR="003F7C95" w:rsidRPr="00BB1DA5" w14:paraId="4AE058B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22B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527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E3D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09.1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9AE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28B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вези са нафтом и гасом</w:t>
            </w:r>
          </w:p>
        </w:tc>
      </w:tr>
      <w:tr w:rsidR="003F7C95" w:rsidRPr="00BB1DA5" w14:paraId="31AA6AA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985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BED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320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3B8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09.10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98B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вези са нафтом и гасом</w:t>
            </w:r>
          </w:p>
        </w:tc>
      </w:tr>
      <w:tr w:rsidR="003F7C95" w:rsidRPr="00BB1DA5" w14:paraId="3BE3FFC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960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064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E7B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09.9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D1D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DF7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вези са осталим рудама</w:t>
            </w:r>
          </w:p>
        </w:tc>
      </w:tr>
      <w:tr w:rsidR="003F7C95" w:rsidRPr="00BB1DA5" w14:paraId="0CC47AD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7B2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EAB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51C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12FE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09.90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6FCF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вези са осталим рудама</w:t>
            </w:r>
          </w:p>
        </w:tc>
      </w:tr>
      <w:tr w:rsidR="003F7C95" w:rsidRPr="00BB1DA5" w14:paraId="4E266AC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920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FC1C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8EE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367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B10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ПРЕРАЂИВАЧКА ИНДУСТРИЈА</w:t>
            </w:r>
          </w:p>
        </w:tc>
      </w:tr>
      <w:tr w:rsidR="003F7C95" w:rsidRPr="00BB1DA5" w14:paraId="5E41DD6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C5E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311E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38A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2B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2FF8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прехрамбених производа</w:t>
            </w:r>
          </w:p>
        </w:tc>
      </w:tr>
      <w:tr w:rsidR="003F7C95" w:rsidRPr="00BB1DA5" w14:paraId="0B71B64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6DA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7CD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8A0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FA1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D20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меса и производа од меса – у кланицама капацитета већих од 50 t меса на дан</w:t>
            </w:r>
          </w:p>
        </w:tc>
      </w:tr>
      <w:tr w:rsidR="003F7C95" w:rsidRPr="00BB1DA5" w14:paraId="1C035AE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BB6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1BF7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A68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533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28E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меса</w:t>
            </w:r>
          </w:p>
        </w:tc>
      </w:tr>
      <w:tr w:rsidR="003F7C95" w:rsidRPr="00BB1DA5" w14:paraId="4FBE832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2A1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D33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D0E5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AEC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20B77" w14:textId="0D3121C4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живинског меса</w:t>
            </w:r>
          </w:p>
        </w:tc>
      </w:tr>
      <w:tr w:rsidR="00BD6A5A" w:rsidRPr="00BB1DA5" w14:paraId="7B683B9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7A4F2" w14:textId="77777777" w:rsidR="00BD6A5A" w:rsidRPr="00BB1DA5" w:rsidRDefault="00BD6A5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F949B" w14:textId="77777777" w:rsidR="00BD6A5A" w:rsidRPr="00BB1DA5" w:rsidRDefault="00BD6A5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4DD18" w14:textId="77777777" w:rsidR="00BD6A5A" w:rsidRPr="00BB1DA5" w:rsidRDefault="00BD6A5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2B304" w14:textId="050C7EDD" w:rsidR="00BD6A5A" w:rsidRPr="00BB1DA5" w:rsidRDefault="00BD6A5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A7D5D" w14:textId="099751FE" w:rsidR="00BD6A5A" w:rsidRPr="00BB1DA5" w:rsidRDefault="00BD6A5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месних прерађевина</w:t>
            </w:r>
          </w:p>
        </w:tc>
      </w:tr>
      <w:tr w:rsidR="003F7C95" w:rsidRPr="00BB1DA5" w14:paraId="0448B74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5F5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913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157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58D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9EF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рибе, љускара и мекушаца са производним капацитетом финалних производа већим од 75 t на дан</w:t>
            </w:r>
          </w:p>
        </w:tc>
      </w:tr>
      <w:tr w:rsidR="003F7C95" w:rsidRPr="00BB1DA5" w14:paraId="506D0CE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C38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502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D9C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133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1EE3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рибе, љускара и мекушаца</w:t>
            </w:r>
          </w:p>
        </w:tc>
      </w:tr>
      <w:tr w:rsidR="003F7C95" w:rsidRPr="00BB1DA5" w14:paraId="67AB842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4A7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F77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168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67D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B32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воћа и поврћа – са производним капацитетом финалних производа већим од 300 t на дан (просечна тромесечна вредност)</w:t>
            </w:r>
          </w:p>
        </w:tc>
      </w:tr>
      <w:tr w:rsidR="003F7C95" w:rsidRPr="00BB1DA5" w14:paraId="33FCFBF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969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FD4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726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7E5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7E2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кромпира</w:t>
            </w:r>
          </w:p>
        </w:tc>
      </w:tr>
      <w:tr w:rsidR="003F7C95" w:rsidRPr="00BB1DA5" w14:paraId="37730FF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A6F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09D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DE2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D224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857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сокова од воћа и поврћа</w:t>
            </w:r>
          </w:p>
        </w:tc>
      </w:tr>
      <w:tr w:rsidR="003F7C95" w:rsidRPr="00BB1DA5" w14:paraId="36C296E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87F40" w14:textId="77777777" w:rsidR="00993EDA" w:rsidRPr="00BB1DA5" w:rsidRDefault="00993EDA">
            <w:pPr>
              <w:rPr>
                <w:rFonts w:ascii="Times New Roman" w:hAnsi="Times New Roman" w:cs="Times New Roman"/>
                <w:strike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69225" w14:textId="77777777" w:rsidR="00993EDA" w:rsidRPr="00BB1DA5" w:rsidRDefault="00993EDA">
            <w:pPr>
              <w:rPr>
                <w:rFonts w:ascii="Times New Roman" w:hAnsi="Times New Roman" w:cs="Times New Roman"/>
                <w:strike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14B63" w14:textId="77777777" w:rsidR="00993EDA" w:rsidRPr="00BB1DA5" w:rsidRDefault="00993EDA">
            <w:pPr>
              <w:rPr>
                <w:rFonts w:ascii="Times New Roman" w:hAnsi="Times New Roman" w:cs="Times New Roman"/>
                <w:strike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60CC7" w14:textId="67F4C7F5" w:rsidR="00993EDA" w:rsidRPr="00BB1DA5" w:rsidRDefault="00F33E0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4F2C7" w14:textId="508E80A9" w:rsidR="00993ED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прерада и конзервисање воћа и поврћа</w:t>
            </w:r>
          </w:p>
        </w:tc>
      </w:tr>
      <w:tr w:rsidR="003F7C95" w:rsidRPr="00BB1DA5" w14:paraId="61D5A6E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326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1AA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C1B3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</w:t>
            </w:r>
          </w:p>
          <w:p w14:paraId="6445DC4A" w14:textId="77777777" w:rsidR="00BB66EC" w:rsidRPr="00BB1DA5" w:rsidRDefault="00BB66EC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0F8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247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биљних и животињских уља и масти, са производним капацитетом финалних производа већим од 300 t на дан</w:t>
            </w:r>
          </w:p>
        </w:tc>
      </w:tr>
      <w:tr w:rsidR="003F7C95" w:rsidRPr="00BB1DA5" w14:paraId="7539051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05D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F68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4BF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C6F5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8CA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уља и масти</w:t>
            </w:r>
          </w:p>
        </w:tc>
      </w:tr>
      <w:tr w:rsidR="003F7C95" w:rsidRPr="00BB1DA5" w14:paraId="51DDB56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555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817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46E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93A7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40E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маргарина и сличних јестивих масти</w:t>
            </w:r>
          </w:p>
        </w:tc>
      </w:tr>
      <w:tr w:rsidR="003F7C95" w:rsidRPr="00BB1DA5" w14:paraId="4ECF83B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B5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E77B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48B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86C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0573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текстила</w:t>
            </w:r>
          </w:p>
        </w:tc>
      </w:tr>
      <w:tr w:rsidR="003F7C95" w:rsidRPr="00BB1DA5" w14:paraId="44CA104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0B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E14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0A8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C9B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737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Припрема и предење (прање, бељење бојење итд.) текстилних влакана – чији производни капацитет прелази 10 t на дан</w:t>
            </w:r>
          </w:p>
        </w:tc>
      </w:tr>
      <w:tr w:rsidR="003F7C95" w:rsidRPr="00BB1DA5" w14:paraId="7C94F77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FA48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87B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6EC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1BAF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EC1F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Припрема и предење текстилних влакана</w:t>
            </w:r>
          </w:p>
        </w:tc>
      </w:tr>
      <w:tr w:rsidR="003F7C95" w:rsidRPr="00BB1DA5" w14:paraId="4835917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5F0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E18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16C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53E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8F180" w14:textId="31E57F76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тканина</w:t>
            </w:r>
            <w:r w:rsidR="001B6F70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преко 10 тона на дан</w:t>
            </w:r>
          </w:p>
        </w:tc>
      </w:tr>
      <w:tr w:rsidR="003F7C95" w:rsidRPr="00BB1DA5" w14:paraId="2C6145B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983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386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9D3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D7C8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F83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тканина</w:t>
            </w:r>
          </w:p>
        </w:tc>
      </w:tr>
      <w:tr w:rsidR="003F7C95" w:rsidRPr="00BB1DA5" w14:paraId="15EF22B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C26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24A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C9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55C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6C0CC" w14:textId="31DAFF13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Довршавање текстила</w:t>
            </w:r>
            <w:r w:rsidR="001B6F70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преко 10 тона на дан</w:t>
            </w:r>
          </w:p>
        </w:tc>
      </w:tr>
      <w:tr w:rsidR="003F7C95" w:rsidRPr="00BB1DA5" w14:paraId="7A2A6FF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44A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895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D66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E7A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13.30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5F3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Довршавање текстила</w:t>
            </w:r>
          </w:p>
        </w:tc>
      </w:tr>
      <w:tr w:rsidR="003F7C95" w:rsidRPr="00BB1DA5" w14:paraId="4D382D2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4995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C221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45A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8C0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AF0E5" w14:textId="7A7219A5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Производња коже и предмета од коже </w:t>
            </w:r>
          </w:p>
        </w:tc>
      </w:tr>
      <w:tr w:rsidR="003F7C95" w:rsidRPr="00BB1DA5" w14:paraId="6A90655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9E2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BD4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5530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F03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2EB79" w14:textId="6F6E0F26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Штављење и дорада коже, производња торби и каишева</w:t>
            </w:r>
            <w:r w:rsidR="00BD6A5A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- производног капацитета изнад 12 t финалних производа на дан</w:t>
            </w:r>
          </w:p>
        </w:tc>
      </w:tr>
      <w:tr w:rsidR="003F7C95" w:rsidRPr="00BB1DA5" w14:paraId="641B7BF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D63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0C5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A8E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D224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8AD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Штављење и дорада коже, дорада и бојење крзна</w:t>
            </w:r>
          </w:p>
        </w:tc>
      </w:tr>
      <w:tr w:rsidR="003F7C95" w:rsidRPr="00BB1DA5" w14:paraId="335100C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ED2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6903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7695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0327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C407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путних и ручних торби и каишева</w:t>
            </w:r>
          </w:p>
        </w:tc>
      </w:tr>
      <w:tr w:rsidR="003F7C95" w:rsidRPr="00BB1DA5" w14:paraId="67A915D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72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2F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EB2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570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C66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дрвета и производи од дрвета, осим намештаја</w:t>
            </w:r>
          </w:p>
        </w:tc>
      </w:tr>
      <w:tr w:rsidR="003F7C95" w:rsidRPr="00BB1DA5" w14:paraId="24957CD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750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4C9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8C8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6CF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039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Резање и обрада дрвета</w:t>
            </w:r>
          </w:p>
        </w:tc>
      </w:tr>
      <w:tr w:rsidR="003F7C95" w:rsidRPr="00BB1DA5" w14:paraId="0FFCDDB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3B7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6F6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C9C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48FF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48CD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Резање и обрада дрвета</w:t>
            </w:r>
          </w:p>
        </w:tc>
      </w:tr>
      <w:tr w:rsidR="003F7C95" w:rsidRPr="00BB1DA5" w14:paraId="6A2A235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290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7AC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E7A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4EB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BB4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папира и производа од папира, са производним капацитетом који прелази 20 t на дан</w:t>
            </w:r>
          </w:p>
        </w:tc>
      </w:tr>
      <w:tr w:rsidR="003F7C95" w:rsidRPr="00BB1DA5" w14:paraId="6AE915B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AC1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055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FE5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CD9A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76A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целулозе, папира и картона</w:t>
            </w:r>
          </w:p>
        </w:tc>
      </w:tr>
      <w:tr w:rsidR="003F7C95" w:rsidRPr="00BB1DA5" w14:paraId="585482A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28E0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EA0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788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AC8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6A71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влакана целулозе</w:t>
            </w:r>
          </w:p>
        </w:tc>
      </w:tr>
      <w:tr w:rsidR="003F7C95" w:rsidRPr="00BB1DA5" w14:paraId="692FE5B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633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359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FF4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B09C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3FEB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папира и картона</w:t>
            </w:r>
          </w:p>
        </w:tc>
      </w:tr>
      <w:tr w:rsidR="003F7C95" w:rsidRPr="00BB1DA5" w14:paraId="6C6074E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C3D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3BA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2CB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C42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3B4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предмета од папира и картона</w:t>
            </w:r>
          </w:p>
        </w:tc>
      </w:tr>
      <w:tr w:rsidR="003F7C95" w:rsidRPr="00BB1DA5" w14:paraId="6BE9FA5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286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09E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4CC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53A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360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таласастог папира, картона и амбалаже</w:t>
            </w:r>
          </w:p>
        </w:tc>
      </w:tr>
      <w:tr w:rsidR="003F7C95" w:rsidRPr="00BB1DA5" w14:paraId="7E1FA81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504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359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C37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2A16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5D2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предмета од папира за личну употребу</w:t>
            </w:r>
          </w:p>
        </w:tc>
      </w:tr>
      <w:tr w:rsidR="003F7C95" w:rsidRPr="00BB1DA5" w14:paraId="17D2EC1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0363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D07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AFDB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5095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4F61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канцеларијских предмета од папира</w:t>
            </w:r>
          </w:p>
        </w:tc>
      </w:tr>
      <w:tr w:rsidR="003F7C95" w:rsidRPr="00BB1DA5" w14:paraId="5A2E2FF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7E6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BF2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AEF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4D8E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2DA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тапета</w:t>
            </w:r>
          </w:p>
        </w:tc>
      </w:tr>
      <w:tr w:rsidR="003F7C95" w:rsidRPr="00BB1DA5" w14:paraId="2E4C22D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316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261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A86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A850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F249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производа од папира и картона</w:t>
            </w:r>
          </w:p>
        </w:tc>
      </w:tr>
      <w:tr w:rsidR="003F7C95" w:rsidRPr="00BB1DA5" w14:paraId="0FC7A0B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E0A97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9386C" w14:textId="7CCC028E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19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63A7C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E8A2D" w14:textId="77777777" w:rsidR="009B104C" w:rsidRPr="00BB1DA5" w:rsidRDefault="009B104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7C61A" w14:textId="66C9208A" w:rsidR="009B104C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кокса и деривата нафте</w:t>
            </w:r>
          </w:p>
        </w:tc>
      </w:tr>
      <w:tr w:rsidR="003F7C95" w:rsidRPr="00BB1DA5" w14:paraId="081CD7B1" w14:textId="77777777" w:rsidTr="009376DA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48F2E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593E1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6F31C" w14:textId="5077B41B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19.1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940E1" w14:textId="77777777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ACB10" w14:textId="34BB0473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продуката коксовања</w:t>
            </w:r>
          </w:p>
        </w:tc>
      </w:tr>
      <w:tr w:rsidR="003F7C95" w:rsidRPr="00BB1DA5" w14:paraId="75C11EA8" w14:textId="77777777" w:rsidTr="009376DA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9E961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AF3B3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3DC1E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02650" w14:textId="0EF8A0B3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19.10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ACCD7" w14:textId="61E45054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продуката коксовања</w:t>
            </w:r>
          </w:p>
        </w:tc>
      </w:tr>
      <w:tr w:rsidR="003F7C95" w:rsidRPr="00BB1DA5" w14:paraId="607E4AB6" w14:textId="77777777" w:rsidTr="009376DA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BADA0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09F79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2E8AE" w14:textId="40D7C072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19.2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541A3" w14:textId="77777777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3EFAC" w14:textId="26346314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Производња деривата нафте</w:t>
            </w:r>
          </w:p>
        </w:tc>
      </w:tr>
      <w:tr w:rsidR="003F7C95" w:rsidRPr="00BB1DA5" w14:paraId="0CCC8D8C" w14:textId="77777777" w:rsidTr="009376DA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2C781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C8DC9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81D67" w14:textId="77777777" w:rsidR="002B0650" w:rsidRPr="00BB1DA5" w:rsidRDefault="002B065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6CD9E6" w14:textId="00D7E355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19.20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03276" w14:textId="04864447" w:rsidR="002B0650" w:rsidRPr="00BB1DA5" w:rsidRDefault="002B0650">
            <w:pPr>
              <w:spacing w:after="150"/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Производња деривата нафте</w:t>
            </w:r>
          </w:p>
        </w:tc>
      </w:tr>
      <w:tr w:rsidR="003F7C95" w:rsidRPr="00BB1DA5" w14:paraId="05C0CF4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0F4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6D9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1EE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DA0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4A8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хемикалија и хемијских производа</w:t>
            </w:r>
          </w:p>
        </w:tc>
      </w:tr>
      <w:tr w:rsidR="003F7C95" w:rsidRPr="00BB1DA5" w14:paraId="44B1920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C79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7A7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392C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209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D2A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основних хемикалија и пластичних маса</w:t>
            </w:r>
          </w:p>
        </w:tc>
      </w:tr>
      <w:tr w:rsidR="003F7C95" w:rsidRPr="00BB1DA5" w14:paraId="2ED5484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C03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FEF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499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C22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FD9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индустријских гасова</w:t>
            </w:r>
          </w:p>
        </w:tc>
      </w:tr>
      <w:tr w:rsidR="003F7C95" w:rsidRPr="00BB1DA5" w14:paraId="1847558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29B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7DA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3C5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50C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0FA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средстава за припремање боја и пигмената</w:t>
            </w:r>
          </w:p>
        </w:tc>
      </w:tr>
      <w:tr w:rsidR="003F7C95" w:rsidRPr="00BB1DA5" w14:paraId="489A08AB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8B8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13A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84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CA35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3A5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основних неорганских хемикалија</w:t>
            </w:r>
          </w:p>
        </w:tc>
      </w:tr>
      <w:tr w:rsidR="003F7C95" w:rsidRPr="00BB1DA5" w14:paraId="25CF3EC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B6D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638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CB6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B03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69C8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основних органских хемикалија</w:t>
            </w:r>
          </w:p>
        </w:tc>
      </w:tr>
      <w:tr w:rsidR="003F7C95" w:rsidRPr="00BB1DA5" w14:paraId="5287722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950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9C6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2B0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73C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20.15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DC8A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вештачких ђубрива и азотних једињења</w:t>
            </w:r>
          </w:p>
        </w:tc>
      </w:tr>
      <w:tr w:rsidR="003F7C95" w:rsidRPr="00BB1DA5" w14:paraId="5FC191D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41B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051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F83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8AB1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20.16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7C2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пластичних маса у примарним облицима</w:t>
            </w:r>
          </w:p>
        </w:tc>
      </w:tr>
      <w:tr w:rsidR="003F7C95" w:rsidRPr="00BB1DA5" w14:paraId="79EF918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3F3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37B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00C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3DE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20.17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7449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синтетичког каучука</w:t>
            </w:r>
          </w:p>
        </w:tc>
      </w:tr>
      <w:tr w:rsidR="003F7C95" w:rsidRPr="00BB1DA5" w14:paraId="36706AE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EA9C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336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E507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1FD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65B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пестицида и хемикалија за пољопривреду</w:t>
            </w:r>
          </w:p>
        </w:tc>
      </w:tr>
      <w:tr w:rsidR="003F7C95" w:rsidRPr="00BB1DA5" w14:paraId="0C3F886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2FF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E54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6C5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C91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D205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пестицида и хемикалија за пољопривреду</w:t>
            </w:r>
          </w:p>
        </w:tc>
      </w:tr>
      <w:tr w:rsidR="003F7C95" w:rsidRPr="00BB1DA5" w14:paraId="5E4C981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15BA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59C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40F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2AE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FA8D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боја, лакова и сличних премаза</w:t>
            </w:r>
          </w:p>
        </w:tc>
      </w:tr>
      <w:tr w:rsidR="003F7C95" w:rsidRPr="00BB1DA5" w14:paraId="367CEB0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3AA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E81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BB1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D89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20.30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573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боја, лакова и сличних премаза</w:t>
            </w:r>
          </w:p>
        </w:tc>
      </w:tr>
      <w:tr w:rsidR="003F7C95" w:rsidRPr="00BB1DA5" w14:paraId="77166C4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0E0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DFF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C478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20.4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1B6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F608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детерџената, сапуна и тоалетних препарата</w:t>
            </w:r>
          </w:p>
        </w:tc>
      </w:tr>
      <w:tr w:rsidR="003F7C95" w:rsidRPr="00BB1DA5" w14:paraId="534F101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51F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79D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A523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1E96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20.41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47FF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детерџената, сапуна и средстава за чишћење</w:t>
            </w:r>
          </w:p>
        </w:tc>
      </w:tr>
      <w:tr w:rsidR="003F7C95" w:rsidRPr="00BB1DA5" w14:paraId="3081E64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9DE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7CD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AAD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6552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20.42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D91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парфема и тоалетних препарата</w:t>
            </w:r>
          </w:p>
        </w:tc>
      </w:tr>
      <w:tr w:rsidR="003F7C95" w:rsidRPr="00BB1DA5" w14:paraId="2000F8C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B38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B63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7E6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031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A3C8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хемијских производа</w:t>
            </w:r>
          </w:p>
        </w:tc>
      </w:tr>
      <w:tr w:rsidR="003F7C95" w:rsidRPr="00BB1DA5" w14:paraId="4EE60F9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506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7EB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020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333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20.51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B7D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експлозива</w:t>
            </w:r>
          </w:p>
        </w:tc>
      </w:tr>
      <w:tr w:rsidR="003F7C95" w:rsidRPr="00BB1DA5" w14:paraId="431921C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D8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B3C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C1E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7B63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20.52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6E2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средстава за лепљење</w:t>
            </w:r>
          </w:p>
        </w:tc>
      </w:tr>
      <w:tr w:rsidR="003F7C95" w:rsidRPr="00BB1DA5" w14:paraId="3AC4A6E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161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64A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B03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2976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20.53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7CC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етеричних уља</w:t>
            </w:r>
          </w:p>
        </w:tc>
      </w:tr>
      <w:tr w:rsidR="003F7C95" w:rsidRPr="00BB1DA5" w14:paraId="54A985D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499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088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F7F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924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20.59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E3C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хемијских производа</w:t>
            </w:r>
          </w:p>
        </w:tc>
      </w:tr>
      <w:tr w:rsidR="003F7C95" w:rsidRPr="00BB1DA5" w14:paraId="6E45313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08B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989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781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20.6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058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D45A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вештачких влакана</w:t>
            </w:r>
          </w:p>
        </w:tc>
      </w:tr>
      <w:tr w:rsidR="003F7C95" w:rsidRPr="00BB1DA5" w14:paraId="14FFEBD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E5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0C2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29A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DEA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20.60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AAA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вештачких влакана</w:t>
            </w:r>
          </w:p>
        </w:tc>
      </w:tr>
      <w:tr w:rsidR="003F7C95" w:rsidRPr="00BB1DA5" w14:paraId="728D033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7B9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BE8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21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088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9B5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C59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основних фармацеут. производа и препарата</w:t>
            </w:r>
          </w:p>
        </w:tc>
      </w:tr>
      <w:tr w:rsidR="003F7C95" w:rsidRPr="00BB1DA5" w14:paraId="048B2B6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085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C03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29A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21.1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6BC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8ED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основних фармацеутских производа</w:t>
            </w:r>
          </w:p>
        </w:tc>
      </w:tr>
      <w:tr w:rsidR="003F7C95" w:rsidRPr="00BB1DA5" w14:paraId="14FBCF7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C9E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79D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034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6BD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21.10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3DB9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основних фармацеутских производа</w:t>
            </w:r>
          </w:p>
        </w:tc>
      </w:tr>
      <w:tr w:rsidR="003F7C95" w:rsidRPr="00BB1DA5" w14:paraId="4FD5225B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347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72E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30E8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21.2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129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A94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фармацеутских препарата</w:t>
            </w:r>
          </w:p>
        </w:tc>
      </w:tr>
      <w:tr w:rsidR="003F7C95" w:rsidRPr="00BB1DA5" w14:paraId="0DE4727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3E1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5F4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5A5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33B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21.20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66F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фармацеутских препарата</w:t>
            </w:r>
          </w:p>
        </w:tc>
      </w:tr>
      <w:tr w:rsidR="003F7C95" w:rsidRPr="00BB1DA5" w14:paraId="12EB524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7FA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30D3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E3D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D7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4D2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гуме и пластике</w:t>
            </w:r>
          </w:p>
        </w:tc>
      </w:tr>
      <w:tr w:rsidR="003F7C95" w:rsidRPr="00BB1DA5" w14:paraId="2F87776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05C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93E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ADE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B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FE4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гуме</w:t>
            </w:r>
          </w:p>
        </w:tc>
      </w:tr>
      <w:tr w:rsidR="003F7C95" w:rsidRPr="00BB1DA5" w14:paraId="448D49D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CD2E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4E1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6F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655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6300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гума за возила, протектирање гума</w:t>
            </w:r>
          </w:p>
        </w:tc>
      </w:tr>
      <w:tr w:rsidR="003F7C95" w:rsidRPr="00BB1DA5" w14:paraId="570FC85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7B4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2A6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A29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283E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22.19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AF4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производа од гуме</w:t>
            </w:r>
          </w:p>
        </w:tc>
      </w:tr>
      <w:tr w:rsidR="003F7C95" w:rsidRPr="00BB1DA5" w14:paraId="5DDA1BC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4B2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63D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F12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FC9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F22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пластике</w:t>
            </w:r>
          </w:p>
        </w:tc>
      </w:tr>
      <w:tr w:rsidR="003F7C95" w:rsidRPr="00BB1DA5" w14:paraId="2299B61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846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993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35F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8951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22.21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DC5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плоча, листова, цеви и профила</w:t>
            </w:r>
          </w:p>
        </w:tc>
      </w:tr>
      <w:tr w:rsidR="003F7C95" w:rsidRPr="00BB1DA5" w14:paraId="2456CC4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A82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54D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EE0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289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22.22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0E7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амбалаже од пластике</w:t>
            </w:r>
          </w:p>
        </w:tc>
      </w:tr>
      <w:tr w:rsidR="003F7C95" w:rsidRPr="00BB1DA5" w14:paraId="446E9301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8C2A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02CE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66D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9AF9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22.23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2A4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предмета од пластике за грађевинарство</w:t>
            </w:r>
          </w:p>
        </w:tc>
      </w:tr>
      <w:tr w:rsidR="003F7C95" w:rsidRPr="00BB1DA5" w14:paraId="3597F93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A5D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338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19C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9757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22.29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BF5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производа од пластике</w:t>
            </w:r>
          </w:p>
        </w:tc>
      </w:tr>
      <w:tr w:rsidR="003F7C95" w:rsidRPr="00BB1DA5" w14:paraId="53B31FF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088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D8D98" w14:textId="0189C668" w:rsidR="00993ED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DC03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38F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E215F" w14:textId="59A92C12" w:rsidR="00993ED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неметалних минерала</w:t>
            </w:r>
          </w:p>
        </w:tc>
      </w:tr>
      <w:tr w:rsidR="003F7C95" w:rsidRPr="00BB1DA5" w14:paraId="5BE2F95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DBCB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C92D1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91E77" w14:textId="09A2A5D9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27A1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2D3C5" w14:textId="79C7BCC2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Производња стакла и производа од стакла капацитета </w:t>
            </w:r>
            <w:r w:rsidR="00FC1D7F"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преко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20 t на дан</w:t>
            </w:r>
          </w:p>
        </w:tc>
      </w:tr>
      <w:tr w:rsidR="003F7C95" w:rsidRPr="00BB1DA5" w14:paraId="452E4F2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A1B3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3AB5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1A4E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F88B6" w14:textId="60D1C3E0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C657C" w14:textId="53DB194F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равног стакла</w:t>
            </w:r>
          </w:p>
        </w:tc>
      </w:tr>
      <w:tr w:rsidR="003F7C95" w:rsidRPr="00BB1DA5" w14:paraId="517FB73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D8D1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979E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74E2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D9B37" w14:textId="31D2EA7E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8422F" w14:textId="5FE56C13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Обликовање и обрада равног стакла</w:t>
            </w:r>
          </w:p>
        </w:tc>
      </w:tr>
      <w:tr w:rsidR="003F7C95" w:rsidRPr="00BB1DA5" w14:paraId="1E459DC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40DF7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8BE8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14BC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5073B" w14:textId="7CD8D93B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34407" w14:textId="06E9E0E3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шупљег стакла</w:t>
            </w:r>
          </w:p>
        </w:tc>
      </w:tr>
      <w:tr w:rsidR="003F7C95" w:rsidRPr="00BB1DA5" w14:paraId="3E9327D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2F5A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6716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9CB5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BC983" w14:textId="2E8C52AD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E83CE" w14:textId="1FD06732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стаклених влакана</w:t>
            </w:r>
          </w:p>
        </w:tc>
      </w:tr>
      <w:tr w:rsidR="003F7C95" w:rsidRPr="00BB1DA5" w14:paraId="67E28D8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422F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E132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1AC9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5F1A5" w14:textId="399194B3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23.19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41EE7" w14:textId="20B7CDE4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 обрада осталог стакла</w:t>
            </w:r>
          </w:p>
        </w:tc>
      </w:tr>
      <w:tr w:rsidR="003F7C95" w:rsidRPr="00BB1DA5" w14:paraId="2D8AC04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0558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DA4A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2BD0A" w14:textId="4CBEE8EA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23.2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AF3C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746FB" w14:textId="46DB9013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ватросталних производа</w:t>
            </w:r>
          </w:p>
        </w:tc>
      </w:tr>
      <w:tr w:rsidR="003F7C95" w:rsidRPr="00BB1DA5" w14:paraId="126879C9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15A0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73E7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4547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92F06" w14:textId="6FBB8858" w:rsidR="00321BE5" w:rsidRPr="00BB1DA5" w:rsidRDefault="009376DA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23.20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DD244" w14:textId="71673466" w:rsidR="00321BE5" w:rsidRPr="00BB1DA5" w:rsidRDefault="009376DA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ватросталних производа</w:t>
            </w:r>
          </w:p>
        </w:tc>
      </w:tr>
      <w:tr w:rsidR="003F7C95" w:rsidRPr="00BB1DA5" w14:paraId="53E304D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D1FA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3AE2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D8E6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DA72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2DF9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грађевинских материјала од глине</w:t>
            </w:r>
          </w:p>
          <w:p w14:paraId="636925F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Постројења за производњу керамичких производа печењем са производним капацитетом који прелази 75 t дневно, и/или са капацитетом пећи који прелази 4 m</w:t>
            </w:r>
            <w:r w:rsidRPr="00BB1DA5">
              <w:rPr>
                <w:rFonts w:ascii="Times New Roman" w:hAnsi="Times New Roman" w:cs="Times New Roman"/>
                <w:color w:val="000000"/>
                <w:vertAlign w:val="superscript"/>
                <w:lang w:val="sr-Cyrl-CS"/>
              </w:rPr>
              <w:t>3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са густином пуњења по пећи која прелази 300 kg/m</w:t>
            </w:r>
            <w:r w:rsidRPr="00BB1DA5">
              <w:rPr>
                <w:rFonts w:ascii="Times New Roman" w:hAnsi="Times New Roman" w:cs="Times New Roman"/>
                <w:color w:val="000000"/>
                <w:vertAlign w:val="superscript"/>
                <w:lang w:val="sr-Cyrl-CS"/>
              </w:rPr>
              <w:t>3</w:t>
            </w:r>
          </w:p>
        </w:tc>
      </w:tr>
      <w:tr w:rsidR="003F7C95" w:rsidRPr="00BB1DA5" w14:paraId="26D38C6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EAE1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8677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711C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20AA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FC98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керамичких плочица и плоча</w:t>
            </w:r>
          </w:p>
        </w:tc>
      </w:tr>
      <w:tr w:rsidR="003F7C95" w:rsidRPr="00BB1DA5" w14:paraId="29BD1B5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CFF2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5C24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A02D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BDA0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83C4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опеке, црепа и грађевинских производа</w:t>
            </w:r>
          </w:p>
        </w:tc>
      </w:tr>
      <w:tr w:rsidR="003F7C95" w:rsidRPr="00BB1DA5" w14:paraId="03B3C1E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4116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BD95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E627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3F9A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D124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цемента, креча и гипса</w:t>
            </w:r>
          </w:p>
        </w:tc>
      </w:tr>
      <w:tr w:rsidR="003F7C95" w:rsidRPr="00BB1DA5" w14:paraId="492E670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2A20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E714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BC9D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B274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23.51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EB76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цемента</w:t>
            </w:r>
          </w:p>
        </w:tc>
      </w:tr>
      <w:tr w:rsidR="003F7C95" w:rsidRPr="00BB1DA5" w14:paraId="2C4EC50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4160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E0AD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1F2E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169B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23.52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1F98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креча и гипса</w:t>
            </w:r>
          </w:p>
        </w:tc>
      </w:tr>
      <w:tr w:rsidR="003F7C95" w:rsidRPr="00BB1DA5" w14:paraId="0A3A6A6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6D7D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30682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741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B0EB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0481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основних метала</w:t>
            </w:r>
          </w:p>
        </w:tc>
      </w:tr>
      <w:tr w:rsidR="003F7C95" w:rsidRPr="00BB1DA5" w14:paraId="6AE54D4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FE4C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8827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1862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4D3E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2D65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сировог гвожђа, челика и феролегура</w:t>
            </w:r>
          </w:p>
        </w:tc>
      </w:tr>
      <w:tr w:rsidR="003F7C95" w:rsidRPr="00BB1DA5" w14:paraId="058CA68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3555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CF63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F7F1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A812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24.10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95DB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сировог гвожђа, челика и феролегура</w:t>
            </w:r>
          </w:p>
        </w:tc>
      </w:tr>
      <w:tr w:rsidR="003F7C95" w:rsidRPr="00BB1DA5" w14:paraId="08D8AFA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C236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6713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24CAF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4992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48D9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челичних цеви, профила и фитинга</w:t>
            </w:r>
          </w:p>
        </w:tc>
      </w:tr>
      <w:tr w:rsidR="003F7C95" w:rsidRPr="00BB1DA5" w14:paraId="5B62FC7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4C5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7B78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8E33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112F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24.20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55BD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челичних цеви, профила и фитинга</w:t>
            </w:r>
          </w:p>
        </w:tc>
      </w:tr>
      <w:tr w:rsidR="003F7C95" w:rsidRPr="00BB1DA5" w14:paraId="7BE1634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D368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1C13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D613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79B2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8FFFE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примарне прераде челика</w:t>
            </w:r>
          </w:p>
        </w:tc>
      </w:tr>
      <w:tr w:rsidR="003F7C95" w:rsidRPr="00BB1DA5" w14:paraId="2C5A69D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B6B6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2F2A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3D40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9BE7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24.31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D0F2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Хладно ваљање шипки</w:t>
            </w:r>
          </w:p>
        </w:tc>
      </w:tr>
      <w:tr w:rsidR="003F7C95" w:rsidRPr="00BB1DA5" w14:paraId="605A439B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B127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FD29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EA2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BCB9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24.32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DD392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Хладно ваљање пљоснатих производа</w:t>
            </w:r>
          </w:p>
        </w:tc>
      </w:tr>
      <w:tr w:rsidR="003F7C95" w:rsidRPr="00BB1DA5" w14:paraId="2BC4255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07AA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E67B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D5B1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BF451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24.33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8B06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Хладно обликовање профила</w:t>
            </w:r>
          </w:p>
        </w:tc>
      </w:tr>
      <w:tr w:rsidR="003F7C95" w:rsidRPr="00BB1DA5" w14:paraId="30C96A6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8CD0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F34C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893F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0D39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24.34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1A9B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Хладно вучење жице</w:t>
            </w:r>
          </w:p>
        </w:tc>
      </w:tr>
      <w:tr w:rsidR="003F7C95" w:rsidRPr="00BB1DA5" w14:paraId="1D50B01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330C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23F5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3F32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3C1C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E12B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племенитих и осталих обојених метала</w:t>
            </w:r>
          </w:p>
        </w:tc>
      </w:tr>
      <w:tr w:rsidR="003F7C95" w:rsidRPr="00BB1DA5" w14:paraId="07B93DD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0A31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CCA4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8A60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59EF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0A72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племенитих метала</w:t>
            </w:r>
          </w:p>
        </w:tc>
      </w:tr>
      <w:tr w:rsidR="003F7C95" w:rsidRPr="00BB1DA5" w14:paraId="70D07D2F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61D3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AFAE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9484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711D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3CEC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алуминијума</w:t>
            </w:r>
          </w:p>
        </w:tc>
      </w:tr>
      <w:tr w:rsidR="003F7C95" w:rsidRPr="00BB1DA5" w14:paraId="123EB352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F6C9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486C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3A8E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2B41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426B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олова, цинка и калаја</w:t>
            </w:r>
          </w:p>
        </w:tc>
      </w:tr>
      <w:tr w:rsidR="003F7C95" w:rsidRPr="00BB1DA5" w14:paraId="05006C0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20D0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AC73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A7F7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918A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3946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бакра</w:t>
            </w:r>
          </w:p>
        </w:tc>
      </w:tr>
      <w:tr w:rsidR="003F7C95" w:rsidRPr="00BB1DA5" w14:paraId="5BD9F78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C84F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58AF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1D99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61D5F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24.45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1AE5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обојених метала</w:t>
            </w:r>
          </w:p>
        </w:tc>
      </w:tr>
      <w:tr w:rsidR="003F7C95" w:rsidRPr="00BB1DA5" w14:paraId="1D4E2CC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8D6A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050E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CDEF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2D89D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24.46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CD6EE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нуклеарног горива</w:t>
            </w:r>
          </w:p>
        </w:tc>
      </w:tr>
      <w:tr w:rsidR="003F7C95" w:rsidRPr="00BB1DA5" w14:paraId="5E5A0F5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95AC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BBDB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9C4E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3F7B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3C002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метала</w:t>
            </w:r>
          </w:p>
        </w:tc>
      </w:tr>
      <w:tr w:rsidR="003F7C95" w:rsidRPr="00BB1DA5" w14:paraId="4F5DB06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AD3FF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3A63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D72B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78AD0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5125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гвожђа – капацитета преко 20 t на дан</w:t>
            </w:r>
          </w:p>
        </w:tc>
      </w:tr>
      <w:tr w:rsidR="003F7C95" w:rsidRPr="00BB1DA5" w14:paraId="5B93425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64C7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06FA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7841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3A2A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A5F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челика – капацитета преко 20 t на дан</w:t>
            </w:r>
          </w:p>
        </w:tc>
      </w:tr>
      <w:tr w:rsidR="003F7C95" w:rsidRPr="00BB1DA5" w14:paraId="5F15832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4A0E7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D989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35DB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F7AFE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E349E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лаких метала</w:t>
            </w:r>
          </w:p>
        </w:tc>
      </w:tr>
      <w:tr w:rsidR="003F7C95" w:rsidRPr="00BB1DA5" w14:paraId="7BDEEC5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4CB9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2BBE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EEC7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2C54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74781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осталих обојених метала</w:t>
            </w:r>
          </w:p>
        </w:tc>
      </w:tr>
      <w:tr w:rsidR="003F7C95" w:rsidRPr="00BB1DA5" w14:paraId="05920F5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E971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6DEA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8F80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FD6F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6CB4C" w14:textId="0AF9223D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vertAlign w:val="superscript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производа</w:t>
            </w:r>
          </w:p>
        </w:tc>
      </w:tr>
      <w:tr w:rsidR="003F7C95" w:rsidRPr="00BB1DA5" w14:paraId="485E468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2F8D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1E69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8F4F2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9AE91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AFBE4" w14:textId="1B017CE3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vertAlign w:val="superscript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конструкција</w:t>
            </w:r>
            <w:r w:rsidR="00DC1FF3" w:rsidRPr="00BB1DA5">
              <w:rPr>
                <w:lang w:val="sr-Cyrl-CS"/>
              </w:rPr>
              <w:t xml:space="preserve"> </w:t>
            </w:r>
            <w:r w:rsidR="00DC1FF3" w:rsidRPr="00BB1DA5">
              <w:rPr>
                <w:rFonts w:ascii="Times New Roman" w:hAnsi="Times New Roman" w:cs="Times New Roman"/>
                <w:color w:val="000000"/>
                <w:lang w:val="sr-Cyrl-CS"/>
              </w:rPr>
              <w:t>у базенима капацитета преко 30m</w:t>
            </w:r>
            <w:r w:rsidR="00DC1FF3" w:rsidRPr="00BB1DA5">
              <w:rPr>
                <w:rFonts w:ascii="Times New Roman" w:hAnsi="Times New Roman" w:cs="Times New Roman"/>
                <w:color w:val="000000"/>
                <w:vertAlign w:val="superscript"/>
                <w:lang w:val="sr-Cyrl-CS"/>
              </w:rPr>
              <w:t>3</w:t>
            </w:r>
          </w:p>
        </w:tc>
      </w:tr>
      <w:tr w:rsidR="0095164F" w:rsidRPr="00BB1DA5" w14:paraId="0BA0AAEA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A6387" w14:textId="77777777" w:rsidR="0095164F" w:rsidRPr="00BB1DA5" w:rsidRDefault="0095164F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907C2" w14:textId="77777777" w:rsidR="0095164F" w:rsidRPr="00BB1DA5" w:rsidRDefault="0095164F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B95E4" w14:textId="77777777" w:rsidR="0095164F" w:rsidRPr="00BB1DA5" w:rsidRDefault="0095164F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1FB56" w14:textId="49BF8DCF" w:rsidR="0095164F" w:rsidRPr="00BB1DA5" w:rsidRDefault="0095164F" w:rsidP="00321BE5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25.11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3CBDE" w14:textId="2889AEBA" w:rsidR="0095164F" w:rsidRPr="00BB1DA5" w:rsidRDefault="0095164F" w:rsidP="00321BE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конструкција и делова</w:t>
            </w:r>
          </w:p>
        </w:tc>
      </w:tr>
      <w:tr w:rsidR="003F7C95" w:rsidRPr="00BB1DA5" w14:paraId="715DB4A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027C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393C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9FF7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9F93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A279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врата и прозора</w:t>
            </w:r>
          </w:p>
        </w:tc>
      </w:tr>
      <w:tr w:rsidR="003F7C95" w:rsidRPr="00BB1DA5" w14:paraId="2DBC86E8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0436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7019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4CDA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26AA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2E448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Ковање, пресовање, штанцовање и ваљање метала</w:t>
            </w:r>
          </w:p>
        </w:tc>
      </w:tr>
      <w:tr w:rsidR="003F7C95" w:rsidRPr="00BB1DA5" w14:paraId="0E22D4B3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49B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9171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6F7B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9E9B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25.50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80133" w14:textId="532164AF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Ковање, пресовање, штанцовање и ваљање метала – </w:t>
            </w:r>
            <w:r w:rsidR="002E04D1" w:rsidRPr="00BB1DA5">
              <w:rPr>
                <w:rFonts w:ascii="Times New Roman" w:hAnsi="Times New Roman" w:cs="Times New Roman"/>
                <w:color w:val="000000"/>
                <w:lang w:val="sr-Cyrl-CS"/>
              </w:rPr>
              <w:t>к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овачнице са аутоматским чекићима чија енергија прелази 50 кј по једном чекићу, код којих употребљена топлотна снага прелази 20 mW</w:t>
            </w:r>
          </w:p>
        </w:tc>
      </w:tr>
      <w:tr w:rsidR="003F7C95" w:rsidRPr="00BB1DA5" w14:paraId="5B253D4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F7C3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D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CF04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A59EF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921F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9733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СНAБДEВAЊЕ ЕЛЕКТРИЧНОМ ЕНЕРГИЈОМ, ГАСОМ И ПАРОМ</w:t>
            </w:r>
          </w:p>
        </w:tc>
      </w:tr>
      <w:tr w:rsidR="003F7C95" w:rsidRPr="00BB1DA5" w14:paraId="5FEAFD9D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C86C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BBD7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1308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FE69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DFB3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Снабдевање електричном енергијом, гасом и паром</w:t>
            </w:r>
          </w:p>
        </w:tc>
      </w:tr>
      <w:tr w:rsidR="003F7C95" w:rsidRPr="00BB1DA5" w14:paraId="0A86A5BE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0565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C129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1979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35.1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1AEB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845B3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Производња, пренос и дистрибуција електр. енергије</w:t>
            </w:r>
          </w:p>
        </w:tc>
      </w:tr>
      <w:tr w:rsidR="003F7C95" w:rsidRPr="00BB1DA5" w14:paraId="697C4130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128F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D556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17FA6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ABE20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35.11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C9BA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електричне енергије</w:t>
            </w:r>
          </w:p>
        </w:tc>
      </w:tr>
      <w:tr w:rsidR="003F7C95" w:rsidRPr="00BB1DA5" w14:paraId="1D38706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DC160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07223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7A8F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AF0EA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35.12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91647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Пренос електричне енергије</w:t>
            </w:r>
          </w:p>
        </w:tc>
      </w:tr>
      <w:tr w:rsidR="003F7C95" w:rsidRPr="00BB1DA5" w14:paraId="1FCC23E6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C9AED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02D7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D375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13A9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35.13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22E04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Дистрибуција електричне енергије</w:t>
            </w:r>
          </w:p>
        </w:tc>
      </w:tr>
      <w:tr w:rsidR="003F7C95" w:rsidRPr="00BB1DA5" w14:paraId="45BD45A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9FD3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48FA2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7138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7F3B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35.14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DC10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електричном енергијом</w:t>
            </w:r>
          </w:p>
        </w:tc>
      </w:tr>
      <w:tr w:rsidR="003F7C95" w:rsidRPr="00BB1DA5" w14:paraId="45A77127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5EA78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0A60F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F4439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91015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AB32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гаса и дистрибуција гасоводима</w:t>
            </w:r>
          </w:p>
        </w:tc>
      </w:tr>
      <w:tr w:rsidR="003F7C95" w:rsidRPr="00BB1DA5" w14:paraId="62D3E564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CAF6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9C4C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2F62F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B5C7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35.21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71095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гаса</w:t>
            </w:r>
          </w:p>
        </w:tc>
      </w:tr>
      <w:tr w:rsidR="003F7C95" w:rsidRPr="00BB1DA5" w14:paraId="61B4DCE5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40F2E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7607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C2F04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45D16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35.22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3C40C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Дистрибуција гасовитих горива гасоводом</w:t>
            </w:r>
          </w:p>
        </w:tc>
      </w:tr>
      <w:tr w:rsidR="003F7C95" w:rsidRPr="00BB1DA5" w14:paraId="7A7C1CFC" w14:textId="77777777" w:rsidTr="00F71EF6">
        <w:trPr>
          <w:trHeight w:val="45"/>
          <w:tblCellSpacing w:w="0" w:type="auto"/>
        </w:trPr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B238A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F69FB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19DF9" w14:textId="77777777" w:rsidR="00321BE5" w:rsidRPr="00BB1DA5" w:rsidRDefault="00321BE5" w:rsidP="00321BE5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6207D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35.23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93CBF" w14:textId="77777777" w:rsidR="00321BE5" w:rsidRPr="00BB1DA5" w:rsidRDefault="00321BE5" w:rsidP="00321BE5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гасовитим горивима преко гасоводне мреже</w:t>
            </w:r>
          </w:p>
        </w:tc>
      </w:tr>
    </w:tbl>
    <w:p w14:paraId="545374F8" w14:textId="77777777" w:rsidR="00F65A75" w:rsidRPr="00BB1DA5" w:rsidRDefault="00F65A75">
      <w:pPr>
        <w:spacing w:after="120"/>
        <w:jc w:val="center"/>
        <w:rPr>
          <w:rFonts w:ascii="Times New Roman" w:hAnsi="Times New Roman" w:cs="Times New Roman"/>
          <w:color w:val="000000"/>
          <w:lang w:val="sr-Cyrl-CS"/>
        </w:rPr>
      </w:pPr>
    </w:p>
    <w:p w14:paraId="49D7AC63" w14:textId="77777777" w:rsidR="00F65A75" w:rsidRPr="00BB1DA5" w:rsidRDefault="00F65A75">
      <w:pPr>
        <w:spacing w:after="120"/>
        <w:jc w:val="center"/>
        <w:rPr>
          <w:rFonts w:ascii="Times New Roman" w:hAnsi="Times New Roman" w:cs="Times New Roman"/>
          <w:color w:val="000000"/>
          <w:lang w:val="sr-Cyrl-CS"/>
        </w:rPr>
      </w:pPr>
    </w:p>
    <w:p w14:paraId="0670F932" w14:textId="20BB3B1E" w:rsidR="00993EDA" w:rsidRPr="00BB1DA5" w:rsidRDefault="002B0650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lang w:val="sr-Cyrl-CS"/>
        </w:rPr>
      </w:pPr>
      <w:r w:rsidRPr="00BB1DA5">
        <w:rPr>
          <w:rFonts w:ascii="Times New Roman" w:hAnsi="Times New Roman" w:cs="Times New Roman"/>
          <w:b/>
          <w:bCs/>
          <w:color w:val="000000"/>
          <w:lang w:val="sr-Cyrl-CS"/>
        </w:rPr>
        <w:t>II. ДЕЛАТНОСТ КОЈЕ ИМАЈУ СРЕДЊИ УТИЦАЈ НА ЖИВОТНУ СРЕДИНУ</w:t>
      </w:r>
    </w:p>
    <w:p w14:paraId="7EAADA9F" w14:textId="77777777" w:rsidR="00F651C9" w:rsidRPr="00BB1DA5" w:rsidRDefault="00F651C9">
      <w:pPr>
        <w:spacing w:after="120"/>
        <w:jc w:val="center"/>
        <w:rPr>
          <w:rFonts w:ascii="Times New Roman" w:hAnsi="Times New Roman" w:cs="Times New Roman"/>
          <w:lang w:val="sr-Cyrl-CS"/>
        </w:rPr>
      </w:pPr>
    </w:p>
    <w:tbl>
      <w:tblPr>
        <w:tblW w:w="9055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061"/>
        <w:gridCol w:w="473"/>
        <w:gridCol w:w="656"/>
        <w:gridCol w:w="766"/>
        <w:gridCol w:w="6099"/>
      </w:tblGrid>
      <w:tr w:rsidR="003F7C95" w:rsidRPr="00BB1DA5" w14:paraId="47B5766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4A8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A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46F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538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0C2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2362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ПОЉОПРИВРЕДА, ШУМАРСТВО И РИБАРСТВО</w:t>
            </w:r>
          </w:p>
        </w:tc>
      </w:tr>
      <w:tr w:rsidR="003F7C95" w:rsidRPr="00BB1DA5" w14:paraId="463A013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C12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604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548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3D7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33A2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Пољопривредна производња, лов и услужне делатности</w:t>
            </w:r>
          </w:p>
        </w:tc>
      </w:tr>
      <w:tr w:rsidR="003F7C95" w:rsidRPr="00BB1DA5" w14:paraId="0AC74A0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A0FD3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DDF34" w14:textId="77777777" w:rsidR="00C72CE9" w:rsidRPr="00BB1DA5" w:rsidRDefault="00C72CE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8A7A8" w14:textId="401926F9" w:rsidR="00C72CE9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4A2BC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3E3CF" w14:textId="3AACD286" w:rsidR="00C72CE9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једногодошњих и двогодишњих биљака (жита, поврћа и др.)</w:t>
            </w:r>
          </w:p>
        </w:tc>
      </w:tr>
      <w:tr w:rsidR="003F7C95" w:rsidRPr="00BB1DA5" w14:paraId="1EE8096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E6415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425E2E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401C6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4D475" w14:textId="08DD5CC1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769F1" w14:textId="7EDFC3E3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жита (осим пиринча), легуминоза и уљарица</w:t>
            </w:r>
          </w:p>
        </w:tc>
      </w:tr>
      <w:tr w:rsidR="003F7C95" w:rsidRPr="00BB1DA5" w14:paraId="7DEB7C8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126F0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F7811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DE477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627D39" w14:textId="708E2B28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6AE54C" w14:textId="572362FB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пиринча</w:t>
            </w:r>
          </w:p>
        </w:tc>
      </w:tr>
      <w:tr w:rsidR="003F7C95" w:rsidRPr="00BB1DA5" w14:paraId="096C617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30016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7114D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F917C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D2C12" w14:textId="57F9E003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08935" w14:textId="7C9DDDAA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поврћа, бостана, коренастих и кртоластих биљака</w:t>
            </w:r>
          </w:p>
        </w:tc>
      </w:tr>
      <w:tr w:rsidR="003F7C95" w:rsidRPr="00BB1DA5" w14:paraId="0FBF9C6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76027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07BAE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58EF0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96706" w14:textId="5F40C9FA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24937" w14:textId="1E4588A2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шећерне трске</w:t>
            </w:r>
          </w:p>
        </w:tc>
      </w:tr>
      <w:tr w:rsidR="003F7C95" w:rsidRPr="00BB1DA5" w14:paraId="08B5F89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9CCA8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D04E6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1CA6B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F33B4" w14:textId="7DF7A15D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4925" w14:textId="70950B3D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дувана</w:t>
            </w:r>
          </w:p>
        </w:tc>
      </w:tr>
      <w:tr w:rsidR="003F7C95" w:rsidRPr="00BB1DA5" w14:paraId="360CE13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D6759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7EA1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0A0EE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A84DF" w14:textId="42A0AB71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815E6" w14:textId="16FA2290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биљака за производњу влакана</w:t>
            </w:r>
          </w:p>
        </w:tc>
      </w:tr>
      <w:tr w:rsidR="003F7C95" w:rsidRPr="00BB1DA5" w14:paraId="0B8BF35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2F9C4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4B0D1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08E3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1A078" w14:textId="047E4583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01.19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5D152" w14:textId="6B15B4BC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осталих једногодишњих и двогодишњих биљака</w:t>
            </w:r>
          </w:p>
        </w:tc>
      </w:tr>
      <w:tr w:rsidR="003F7C95" w:rsidRPr="00BB1DA5" w14:paraId="05BD5BD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E0122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FE6BD0" w14:textId="77777777" w:rsidR="00C72CE9" w:rsidRPr="00BB1DA5" w:rsidRDefault="00C72CE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AEB25" w14:textId="4DD6BC6D" w:rsidR="00C72CE9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BC974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C26E7" w14:textId="73B1AB92" w:rsidR="00C72CE9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вишегодишњих биљака (воћа и др.)</w:t>
            </w:r>
          </w:p>
        </w:tc>
      </w:tr>
      <w:tr w:rsidR="003F7C95" w:rsidRPr="00BB1DA5" w14:paraId="1A0F0F9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503826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70595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E2808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27AF8" w14:textId="13E2D3B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4618B" w14:textId="0B1EADEE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грожђа</w:t>
            </w:r>
          </w:p>
        </w:tc>
      </w:tr>
      <w:tr w:rsidR="003F7C95" w:rsidRPr="00BB1DA5" w14:paraId="74A308F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643B7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0850B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CCE5C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597AF" w14:textId="62C66E1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8DC96" w14:textId="57580A26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тропског и суптропског воћа</w:t>
            </w:r>
          </w:p>
        </w:tc>
      </w:tr>
      <w:tr w:rsidR="003F7C95" w:rsidRPr="00BB1DA5" w14:paraId="10016AB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DF4B0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0BD8F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4E493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1D323" w14:textId="759CA65E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DC9BF" w14:textId="3E6027CC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агрума</w:t>
            </w:r>
          </w:p>
        </w:tc>
      </w:tr>
      <w:tr w:rsidR="003F7C95" w:rsidRPr="00BB1DA5" w14:paraId="637EE90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653C0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7CE28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CB377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DBB63" w14:textId="652D0FE6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AB92D" w14:textId="237A259B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јабучастог и коштичавог воћа</w:t>
            </w:r>
          </w:p>
        </w:tc>
      </w:tr>
      <w:tr w:rsidR="003F7C95" w:rsidRPr="00BB1DA5" w14:paraId="2B8F10D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98E4C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4DA0A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DA911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3BDFB3" w14:textId="2C531120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01866E" w14:textId="52F399EF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осталог дрвенастог, жбунастог и језграстог воћа</w:t>
            </w:r>
          </w:p>
        </w:tc>
      </w:tr>
      <w:tr w:rsidR="003F7C95" w:rsidRPr="00BB1DA5" w14:paraId="2B7C243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5384F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E0877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79EF0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931A1" w14:textId="4F7A4BA0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1E287" w14:textId="7C1BA29F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уљних плодова</w:t>
            </w:r>
          </w:p>
        </w:tc>
      </w:tr>
      <w:tr w:rsidR="003F7C95" w:rsidRPr="00BB1DA5" w14:paraId="65D0455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2A661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5D8DD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D796B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7BD43" w14:textId="002F60D3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01.27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48072" w14:textId="0CC7BCD9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биљака за припремање напитака</w:t>
            </w:r>
          </w:p>
        </w:tc>
      </w:tr>
      <w:tr w:rsidR="003F7C95" w:rsidRPr="00BB1DA5" w14:paraId="2516B9C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91BB0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7F2FA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1119A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CFDEF" w14:textId="38017FF8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01.28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6B47A" w14:textId="2F4ADFA7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зачинског, ароматичног и лековитог биља</w:t>
            </w:r>
          </w:p>
        </w:tc>
      </w:tr>
      <w:tr w:rsidR="003F7C95" w:rsidRPr="00BB1DA5" w14:paraId="4D3C572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1BE9C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A648E" w14:textId="77777777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0550F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BE023" w14:textId="30C9CD50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01.29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287B1" w14:textId="371FAFD6" w:rsidR="00E3531A" w:rsidRPr="00BB1DA5" w:rsidRDefault="00F71EF6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осталих вишегодишњих биљака</w:t>
            </w:r>
          </w:p>
        </w:tc>
      </w:tr>
      <w:tr w:rsidR="003F7C95" w:rsidRPr="00BB1DA5" w14:paraId="5CC15F4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C7BF2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7BE0C2" w14:textId="77777777" w:rsidR="00C72CE9" w:rsidRPr="00BB1DA5" w:rsidRDefault="00C72CE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A5768" w14:textId="427E033C" w:rsidR="00C72CE9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7FDF4" w14:textId="77777777" w:rsidR="00C72CE9" w:rsidRPr="00BB1DA5" w:rsidRDefault="00C72CE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C67D4A" w14:textId="114FFCAD" w:rsidR="00C72CE9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садног материјала</w:t>
            </w:r>
          </w:p>
        </w:tc>
      </w:tr>
      <w:tr w:rsidR="003F7C95" w:rsidRPr="00BB1DA5" w14:paraId="1C12C7A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E5F22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480F5" w14:textId="77777777" w:rsidR="00127FF9" w:rsidRPr="00BB1DA5" w:rsidRDefault="00127FF9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3F62B" w14:textId="77777777" w:rsidR="00127FF9" w:rsidRPr="00BB1DA5" w:rsidRDefault="00127FF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7AE2E" w14:textId="79A5936D" w:rsidR="00127FF9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1FD64" w14:textId="08CAA203" w:rsidR="00127FF9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Гајење садног материјала</w:t>
            </w:r>
          </w:p>
        </w:tc>
      </w:tr>
      <w:tr w:rsidR="003F7C95" w:rsidRPr="00BB1DA5" w14:paraId="291C3B0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CA2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878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C107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FCA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95E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животиња</w:t>
            </w:r>
          </w:p>
        </w:tc>
      </w:tr>
      <w:tr w:rsidR="003F7C95" w:rsidRPr="00BB1DA5" w14:paraId="602C255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05F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58A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18F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9C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D89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музних крава</w:t>
            </w:r>
          </w:p>
        </w:tc>
      </w:tr>
      <w:tr w:rsidR="003F7C95" w:rsidRPr="00BB1DA5" w14:paraId="6658496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28F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9EA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5D5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E37A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AC4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других говеда и бивола капацитета 200 места за говеда и више</w:t>
            </w:r>
          </w:p>
        </w:tc>
      </w:tr>
      <w:tr w:rsidR="003F7C95" w:rsidRPr="00BB1DA5" w14:paraId="522CD9B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047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39D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F9F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B9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50B18" w14:textId="77777777" w:rsidR="004C5874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свиња – капацитета од 1.000 до 2.000 места за свиње</w:t>
            </w:r>
            <w:r w:rsidR="004C5874" w:rsidRPr="00BB1DA5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507FCEC9" w14:textId="3FEB22DB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 450 до 750 места за крмаче</w:t>
            </w:r>
          </w:p>
        </w:tc>
      </w:tr>
      <w:tr w:rsidR="003F7C95" w:rsidRPr="00BB1DA5" w14:paraId="45DCA57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96C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15D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693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DB0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01.47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4EC1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живине – до 85.000 места за производњу бројлера</w:t>
            </w:r>
          </w:p>
          <w:p w14:paraId="1952D2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до 40.000 места за живину у узгоју и експлоатацији</w:t>
            </w:r>
          </w:p>
          <w:p w14:paraId="1953FB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укључујући и ловну перад</w:t>
            </w:r>
          </w:p>
        </w:tc>
      </w:tr>
      <w:tr w:rsidR="003F7C95" w:rsidRPr="00BB1DA5" w14:paraId="60959A5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4C70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460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89C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B55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01.49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54504" w14:textId="03D80817" w:rsidR="00993EDA" w:rsidRPr="00BB1DA5" w:rsidRDefault="002B0650" w:rsidP="009341B9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осталих животиња</w:t>
            </w:r>
            <w:r w:rsidR="009341B9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животиња са племенитим крзном капацитета</w:t>
            </w:r>
            <w:r w:rsidR="009341B9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до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1.000 места за животиње са племенитим крзном</w:t>
            </w:r>
          </w:p>
        </w:tc>
      </w:tr>
      <w:tr w:rsidR="003F7C95" w:rsidRPr="00BB1DA5" w14:paraId="611AD6E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802A65" w14:textId="77777777" w:rsidR="00EF214A" w:rsidRPr="00BB1DA5" w:rsidRDefault="00EF214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73A56" w14:textId="77777777" w:rsidR="00EF214A" w:rsidRPr="00BB1DA5" w:rsidRDefault="00EF214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B5C051" w14:textId="2521954D" w:rsidR="00EF214A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FE3C7" w14:textId="4326635A" w:rsidR="00EF214A" w:rsidRPr="00BB1DA5" w:rsidRDefault="00EF214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228FA" w14:textId="4C33BBB4" w:rsidR="00EF214A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Мешовита пољопривредна производња</w:t>
            </w:r>
          </w:p>
        </w:tc>
      </w:tr>
      <w:tr w:rsidR="003F7C95" w:rsidRPr="00BB1DA5" w14:paraId="5AD860F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47CBA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19C80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DA56E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03904" w14:textId="7780B52F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01.50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880FF2" w14:textId="57FE84FD" w:rsidR="00E3531A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Мешовита пољопривредна производња</w:t>
            </w:r>
          </w:p>
        </w:tc>
      </w:tr>
      <w:tr w:rsidR="003F7C95" w:rsidRPr="00BB1DA5" w14:paraId="7F8D58E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72AD9" w14:textId="77777777" w:rsidR="00EF214A" w:rsidRPr="00BB1DA5" w:rsidRDefault="00EF214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38F5D" w14:textId="77777777" w:rsidR="00EF214A" w:rsidRPr="00BB1DA5" w:rsidRDefault="00EF214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FB608" w14:textId="08461B12" w:rsidR="00EF214A" w:rsidRPr="00BB1DA5" w:rsidRDefault="009376D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7232E" w14:textId="3A0045A8" w:rsidR="00EF214A" w:rsidRPr="00BB1DA5" w:rsidRDefault="00EF214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D601E" w14:textId="6E01598F" w:rsidR="00EF214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Услужне делатности у пољопривреди и делатности после жетве</w:t>
            </w:r>
          </w:p>
        </w:tc>
      </w:tr>
      <w:tr w:rsidR="003F7C95" w:rsidRPr="00BB1DA5" w14:paraId="4E58192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8D1FF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D2124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D4582" w14:textId="77777777" w:rsidR="00E3531A" w:rsidRPr="00BB1DA5" w:rsidRDefault="00E3531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0677E" w14:textId="4EA75B46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01.61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3F0964" w14:textId="63926D2C" w:rsidR="00E3531A" w:rsidRPr="00BB1DA5" w:rsidRDefault="00F65A7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гајењу усева и засада</w:t>
            </w:r>
          </w:p>
        </w:tc>
      </w:tr>
      <w:tr w:rsidR="003F7C95" w:rsidRPr="00BB1DA5" w14:paraId="1FB8171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A1BD8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B177E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11783" w14:textId="77777777" w:rsidR="00E3531A" w:rsidRPr="00BB1DA5" w:rsidRDefault="00E3531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FD528" w14:textId="31AB0E85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01.62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12DD4" w14:textId="31C5913F" w:rsidR="00E3531A" w:rsidRPr="00BB1DA5" w:rsidRDefault="00F65A7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делатности у узгоју животиња</w:t>
            </w:r>
          </w:p>
        </w:tc>
      </w:tr>
      <w:tr w:rsidR="003F7C95" w:rsidRPr="00BB1DA5" w14:paraId="14985F3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25EFD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2D393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B62B4" w14:textId="77777777" w:rsidR="00E3531A" w:rsidRPr="00BB1DA5" w:rsidRDefault="00E3531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D664FC" w14:textId="1A60A6D0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01.63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D1056" w14:textId="6696FB79" w:rsidR="00E3531A" w:rsidRPr="00BB1DA5" w:rsidRDefault="00F65A7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Активности после жетве</w:t>
            </w:r>
          </w:p>
        </w:tc>
      </w:tr>
      <w:tr w:rsidR="003F7C95" w:rsidRPr="00BB1DA5" w14:paraId="3F1E136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AC4F9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37898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64E09" w14:textId="77777777" w:rsidR="00E3531A" w:rsidRPr="00BB1DA5" w:rsidRDefault="00E3531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CA1FD" w14:textId="4D0AA8FE" w:rsidR="00E3531A" w:rsidRPr="00BB1DA5" w:rsidRDefault="00E3531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01.64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F1DFC" w14:textId="1E69E667" w:rsidR="00E3531A" w:rsidRPr="00BB1DA5" w:rsidRDefault="00F65A75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Дорада семена</w:t>
            </w:r>
          </w:p>
        </w:tc>
      </w:tr>
      <w:tr w:rsidR="003F7C95" w:rsidRPr="00BB1DA5" w14:paraId="264D231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B6213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E44BA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F5488" w14:textId="68CB77A8" w:rsidR="005050B0" w:rsidRPr="00BB1DA5" w:rsidRDefault="009376DA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AD1C1" w14:textId="77777777" w:rsidR="005050B0" w:rsidRPr="00BB1DA5" w:rsidRDefault="005050B0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DA5C4" w14:textId="3CFA58FD" w:rsidR="005050B0" w:rsidRPr="00BB1DA5" w:rsidRDefault="009376DA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Лов, траперство и одговарајуће услужне делатности</w:t>
            </w:r>
          </w:p>
        </w:tc>
      </w:tr>
      <w:tr w:rsidR="003F7C95" w:rsidRPr="00BB1DA5" w14:paraId="6E3A2BD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8C8F49" w14:textId="54FB04F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1B20B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8379E" w14:textId="77777777" w:rsidR="00E3531A" w:rsidRPr="00BB1DA5" w:rsidRDefault="00E3531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AB0B2" w14:textId="5FC055AE" w:rsidR="00E3531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01.70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95FBA" w14:textId="01144738" w:rsidR="00E3531A" w:rsidRPr="00BB1DA5" w:rsidRDefault="009376D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Лов, траперство и одговарајуће услужне делатности</w:t>
            </w:r>
          </w:p>
        </w:tc>
      </w:tr>
      <w:tr w:rsidR="003F7C95" w:rsidRPr="00BB1DA5" w14:paraId="371BD3F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E1C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A46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02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EEE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323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A30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Шумарство и сеча дрвећа</w:t>
            </w:r>
          </w:p>
        </w:tc>
      </w:tr>
      <w:tr w:rsidR="003F7C95" w:rsidRPr="00BB1DA5" w14:paraId="2353212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1F347" w14:textId="77777777" w:rsidR="00993EDA" w:rsidRPr="00BB1DA5" w:rsidRDefault="00993ED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DEA35B" w14:textId="77777777" w:rsidR="00993EDA" w:rsidRPr="00BB1DA5" w:rsidRDefault="00993ED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DA9F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02.2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E71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13BE2" w14:textId="5893F60A" w:rsidR="00993EDA" w:rsidRPr="00BB1DA5" w:rsidRDefault="00AE163A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Чиста с</w:t>
            </w:r>
            <w:r w:rsidR="002B0650" w:rsidRPr="00BB1DA5">
              <w:rPr>
                <w:rFonts w:ascii="Times New Roman" w:hAnsi="Times New Roman" w:cs="Times New Roman"/>
                <w:color w:val="000000"/>
                <w:lang w:val="sr-Cyrl-CS"/>
              </w:rPr>
              <w:t>еча дрвећа – подручје на коме се простире је веће од 10 ha и више</w:t>
            </w:r>
          </w:p>
        </w:tc>
      </w:tr>
      <w:tr w:rsidR="003F7C95" w:rsidRPr="00BB1DA5" w14:paraId="432F162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C7E2F" w14:textId="77777777" w:rsidR="00993EDA" w:rsidRPr="00BB1DA5" w:rsidRDefault="00993ED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1ABD1" w14:textId="77777777" w:rsidR="00993EDA" w:rsidRPr="00BB1DA5" w:rsidRDefault="00993EDA">
            <w:pPr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923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577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02.20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E249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Сеча дрвећа</w:t>
            </w:r>
          </w:p>
        </w:tc>
      </w:tr>
      <w:tr w:rsidR="003F7C95" w:rsidRPr="00BB1DA5" w14:paraId="7CD23B1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22A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8BAD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3ED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D2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DF23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Рибарство и аквакултуре</w:t>
            </w:r>
          </w:p>
        </w:tc>
      </w:tr>
      <w:tr w:rsidR="003F7C95" w:rsidRPr="00BB1DA5" w14:paraId="03A5CE6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0C4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209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E6F5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2DA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7E9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Риболов</w:t>
            </w:r>
          </w:p>
        </w:tc>
      </w:tr>
      <w:tr w:rsidR="003F7C95" w:rsidRPr="00BB1DA5" w14:paraId="6C5DEE7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D18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E9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EA3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2FB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FB3B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Морски риболов</w:t>
            </w:r>
          </w:p>
        </w:tc>
      </w:tr>
      <w:tr w:rsidR="003F7C95" w:rsidRPr="00BB1DA5" w14:paraId="1363C57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1F8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B22A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E2D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45B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CA2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Слатководни риболов</w:t>
            </w:r>
          </w:p>
        </w:tc>
      </w:tr>
      <w:tr w:rsidR="003F7C95" w:rsidRPr="00BB1DA5" w14:paraId="79247BC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C4A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1D7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C19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40D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5164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Аквакултуре</w:t>
            </w:r>
          </w:p>
        </w:tc>
      </w:tr>
      <w:tr w:rsidR="003F7C95" w:rsidRPr="00BB1DA5" w14:paraId="75C1831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FAC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D6D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10E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42AB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03.22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79F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Слатководне аквакултуре – за салмониде годишње производње 10 t и више</w:t>
            </w:r>
          </w:p>
          <w:p w14:paraId="17A37B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– за циприниде површине 5 ha и веће</w:t>
            </w:r>
          </w:p>
        </w:tc>
      </w:tr>
      <w:tr w:rsidR="003F7C95" w:rsidRPr="00BB1DA5" w14:paraId="723FA3D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E17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C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845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C67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B99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320D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ПРЕРАЂИВАЧКА ИНДУСТРИЈА</w:t>
            </w:r>
          </w:p>
        </w:tc>
      </w:tr>
      <w:tr w:rsidR="003F7C95" w:rsidRPr="00BB1DA5" w14:paraId="09617A8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DFA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F2A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19E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B9D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CE81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прехрамбених производа</w:t>
            </w:r>
          </w:p>
        </w:tc>
      </w:tr>
      <w:tr w:rsidR="003F7C95" w:rsidRPr="00BB1DA5" w14:paraId="571BCC2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646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3560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83F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A65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BAF9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меса и производа од меса у кланицама капацитета до 50 t меса на дан</w:t>
            </w:r>
          </w:p>
        </w:tc>
      </w:tr>
      <w:tr w:rsidR="003F7C95" w:rsidRPr="00BB1DA5" w14:paraId="3E3E377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308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9C9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C6E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DFB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8AB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меса</w:t>
            </w:r>
          </w:p>
        </w:tc>
      </w:tr>
      <w:tr w:rsidR="003F7C95" w:rsidRPr="00BB1DA5" w14:paraId="09D7B93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32F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A20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4D0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3A68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913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живинског меса</w:t>
            </w:r>
          </w:p>
        </w:tc>
      </w:tr>
      <w:tr w:rsidR="003F7C95" w:rsidRPr="00BB1DA5" w14:paraId="2F5E0CC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926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667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99B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F451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AD36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месних прерађевина</w:t>
            </w:r>
          </w:p>
        </w:tc>
      </w:tr>
      <w:tr w:rsidR="003F7C95" w:rsidRPr="00BB1DA5" w14:paraId="442C292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C5A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C7D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90E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95E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135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рибе, љускара и мекушаца са производним капацитетом финалних производа до 75 t на дан</w:t>
            </w:r>
          </w:p>
        </w:tc>
      </w:tr>
      <w:tr w:rsidR="003F7C95" w:rsidRPr="00BB1DA5" w14:paraId="09A3F7A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40D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3EC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C9E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7A03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B8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рибе, љускара и мекушаца</w:t>
            </w:r>
          </w:p>
        </w:tc>
      </w:tr>
      <w:tr w:rsidR="003F7C95" w:rsidRPr="00BB1DA5" w14:paraId="08D0260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0CA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7CA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763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E54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1B9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воћа и поврћа – са производним капацитетом финалних производа до 300 t на дан (просечна тромесечна вредност)</w:t>
            </w:r>
          </w:p>
        </w:tc>
      </w:tr>
      <w:tr w:rsidR="003F7C95" w:rsidRPr="00BB1DA5" w14:paraId="2CE7E75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EE7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AC6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17A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6678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F9C9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и конзервисање кромпира</w:t>
            </w:r>
          </w:p>
        </w:tc>
      </w:tr>
      <w:tr w:rsidR="003F7C95" w:rsidRPr="00BB1DA5" w14:paraId="69B63CB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9F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ACD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B86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F75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370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сокова од воћа и поврћа</w:t>
            </w:r>
          </w:p>
        </w:tc>
      </w:tr>
      <w:tr w:rsidR="003F7C95" w:rsidRPr="00BB1DA5" w14:paraId="675AEC7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4F1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A24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A73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C02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10.39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DEB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прерада и конзервисање воћа и поврћа</w:t>
            </w:r>
          </w:p>
        </w:tc>
      </w:tr>
      <w:tr w:rsidR="003F7C95" w:rsidRPr="00BB1DA5" w14:paraId="678F092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F3D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737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0E0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AFD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036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биљних и животињских уља и масти са производним капацитетом финалних производа до 300 t на дан</w:t>
            </w:r>
          </w:p>
        </w:tc>
      </w:tr>
      <w:tr w:rsidR="003F7C95" w:rsidRPr="00BB1DA5" w14:paraId="7450566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F09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B38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F34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C517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E9A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уља и масти</w:t>
            </w:r>
          </w:p>
        </w:tc>
      </w:tr>
      <w:tr w:rsidR="003F7C95" w:rsidRPr="00BB1DA5" w14:paraId="6D1342A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070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76D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010A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BB2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10.42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8BA6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маргарина и сличних јестивих масти</w:t>
            </w:r>
          </w:p>
        </w:tc>
      </w:tr>
      <w:tr w:rsidR="003F7C95" w:rsidRPr="00BB1DA5" w14:paraId="3183743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FEC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69A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79A8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F35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A07A1" w14:textId="6A321481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Производња млечних производа </w:t>
            </w:r>
          </w:p>
        </w:tc>
      </w:tr>
      <w:tr w:rsidR="003F7C95" w:rsidRPr="00BB1DA5" w14:paraId="742B0A1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F56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CF0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D080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924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10.51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C7D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млека и производња сирева</w:t>
            </w:r>
          </w:p>
        </w:tc>
      </w:tr>
      <w:tr w:rsidR="003F7C95" w:rsidRPr="00BB1DA5" w14:paraId="10362F8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F70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424A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DE9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51D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10.52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0B8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сладоледа</w:t>
            </w:r>
          </w:p>
        </w:tc>
      </w:tr>
      <w:tr w:rsidR="003F7C95" w:rsidRPr="00BB1DA5" w14:paraId="35C7B34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B24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6E5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EF9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DF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4A8A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млинских и скробних производа</w:t>
            </w:r>
          </w:p>
        </w:tc>
      </w:tr>
      <w:tr w:rsidR="003F7C95" w:rsidRPr="00BB1DA5" w14:paraId="6E0A7EE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4F6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261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31A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8F3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10.61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BE6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млинских производа</w:t>
            </w:r>
          </w:p>
        </w:tc>
      </w:tr>
      <w:tr w:rsidR="003F7C95" w:rsidRPr="00BB1DA5" w14:paraId="0E02288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337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7B7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E2A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BB4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10.62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AA1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скроба и скробних производа</w:t>
            </w:r>
          </w:p>
        </w:tc>
      </w:tr>
      <w:tr w:rsidR="003F7C95" w:rsidRPr="00BB1DA5" w14:paraId="5EC202F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A6A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599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086D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1F7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C98E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пекарских производа и тестенине</w:t>
            </w:r>
          </w:p>
        </w:tc>
      </w:tr>
      <w:tr w:rsidR="003F7C95" w:rsidRPr="00BB1DA5" w14:paraId="1AEEF0A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8E1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DCE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C30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5296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10.71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14C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хлеба, свежег пецива и колача</w:t>
            </w:r>
          </w:p>
        </w:tc>
      </w:tr>
      <w:tr w:rsidR="003F7C95" w:rsidRPr="00BB1DA5" w14:paraId="5F347E2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361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350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60AA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319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10.72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75C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двопека, кекса, трајног пецива и колача</w:t>
            </w:r>
          </w:p>
        </w:tc>
      </w:tr>
      <w:tr w:rsidR="003F7C95" w:rsidRPr="00BB1DA5" w14:paraId="42628DD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6C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984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B17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48E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10.73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37A9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макарона, резанаца и сличних производа</w:t>
            </w:r>
          </w:p>
        </w:tc>
      </w:tr>
      <w:tr w:rsidR="003F7C95" w:rsidRPr="00BB1DA5" w14:paraId="3D41E41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7E6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FA4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170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733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CE7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прехрамбених производа</w:t>
            </w:r>
          </w:p>
        </w:tc>
      </w:tr>
      <w:tr w:rsidR="003F7C95" w:rsidRPr="00BB1DA5" w14:paraId="5E5F218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0B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9D9C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38E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AA94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C58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шећера</w:t>
            </w:r>
          </w:p>
        </w:tc>
      </w:tr>
      <w:tr w:rsidR="003F7C95" w:rsidRPr="00BB1DA5" w14:paraId="61C3FB0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5B2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501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2A4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A794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BD3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чоколаде и кондиторских производа</w:t>
            </w:r>
          </w:p>
        </w:tc>
      </w:tr>
      <w:tr w:rsidR="003F7C95" w:rsidRPr="00BB1DA5" w14:paraId="3BF2951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2D0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79F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3F3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8D10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B97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чаја и кафе</w:t>
            </w:r>
          </w:p>
        </w:tc>
      </w:tr>
      <w:tr w:rsidR="003F7C95" w:rsidRPr="00BB1DA5" w14:paraId="75C4E23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EA08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0F04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D8A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D08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DA4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зачина и других додатака храни</w:t>
            </w:r>
          </w:p>
        </w:tc>
      </w:tr>
      <w:tr w:rsidR="003F7C95" w:rsidRPr="00BB1DA5" w14:paraId="603D4EB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6F4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441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B92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027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8400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готових јела</w:t>
            </w:r>
          </w:p>
        </w:tc>
      </w:tr>
      <w:tr w:rsidR="003F7C95" w:rsidRPr="00BB1DA5" w14:paraId="73813AE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0C9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692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218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6AF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D11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хранљивих препарата и дијететске хране</w:t>
            </w:r>
          </w:p>
        </w:tc>
      </w:tr>
      <w:tr w:rsidR="003F7C95" w:rsidRPr="00BB1DA5" w14:paraId="0F38A86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DFA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267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F44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2D69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10.89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ED18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прехрамбених производа</w:t>
            </w:r>
          </w:p>
        </w:tc>
      </w:tr>
      <w:tr w:rsidR="003F7C95" w:rsidRPr="00BB1DA5" w14:paraId="7D907ED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1E7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EFF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AC2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447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C9D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готове хране за животиње</w:t>
            </w:r>
          </w:p>
        </w:tc>
      </w:tr>
      <w:tr w:rsidR="003F7C95" w:rsidRPr="00BB1DA5" w14:paraId="6031749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ED6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893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DE7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88F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ABC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готове хране за домаће животиње</w:t>
            </w:r>
          </w:p>
        </w:tc>
      </w:tr>
      <w:tr w:rsidR="003F7C95" w:rsidRPr="00BB1DA5" w14:paraId="3F43E1E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31C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36B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E3B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4C91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10.92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451D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готове хране за кућне љубимце</w:t>
            </w:r>
          </w:p>
        </w:tc>
      </w:tr>
      <w:tr w:rsidR="003F7C95" w:rsidRPr="00BB1DA5" w14:paraId="127CCA2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DEA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FE8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61D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FFA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767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пића</w:t>
            </w:r>
          </w:p>
        </w:tc>
      </w:tr>
      <w:tr w:rsidR="003F7C95" w:rsidRPr="00BB1DA5" w14:paraId="688D266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376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52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BDC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255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1F9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пића</w:t>
            </w:r>
          </w:p>
        </w:tc>
      </w:tr>
      <w:tr w:rsidR="003F7C95" w:rsidRPr="00BB1DA5" w14:paraId="7826C70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6B8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E95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7CE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00E2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C939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Дестилација, пречишћавање и мешање пића</w:t>
            </w:r>
          </w:p>
        </w:tc>
      </w:tr>
      <w:tr w:rsidR="003F7C95" w:rsidRPr="00BB1DA5" w14:paraId="7D16925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DE9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1CA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275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880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033F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вина од грожђа</w:t>
            </w:r>
          </w:p>
        </w:tc>
      </w:tr>
      <w:tr w:rsidR="003F7C95" w:rsidRPr="00BB1DA5" w14:paraId="75BAF03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957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608C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B8E3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B983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C48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пића и осталих воћних вина</w:t>
            </w:r>
          </w:p>
        </w:tc>
      </w:tr>
      <w:tr w:rsidR="003F7C95" w:rsidRPr="00BB1DA5" w14:paraId="36FBBFB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F76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A6A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2D3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375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6B3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недестилованих ферментисаних пића</w:t>
            </w:r>
          </w:p>
        </w:tc>
      </w:tr>
      <w:tr w:rsidR="003F7C95" w:rsidRPr="00BB1DA5" w14:paraId="00FCE8E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6DB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7CA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4ED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4715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C2C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пива</w:t>
            </w:r>
          </w:p>
        </w:tc>
      </w:tr>
      <w:tr w:rsidR="003F7C95" w:rsidRPr="00BB1DA5" w14:paraId="6A8E8B1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F16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06BF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9E9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564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CA0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слада</w:t>
            </w:r>
          </w:p>
        </w:tc>
      </w:tr>
      <w:tr w:rsidR="003F7C95" w:rsidRPr="00BB1DA5" w14:paraId="5844321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89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885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91E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DE7D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11.07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339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освежавајућих пића и флаширане воде</w:t>
            </w:r>
          </w:p>
        </w:tc>
      </w:tr>
      <w:tr w:rsidR="003F7C95" w:rsidRPr="00BB1DA5" w14:paraId="46EF015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289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D0C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12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E28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6CE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C49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дуванских производа</w:t>
            </w:r>
          </w:p>
        </w:tc>
      </w:tr>
      <w:tr w:rsidR="003F7C95" w:rsidRPr="00BB1DA5" w14:paraId="309A559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35A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FF9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5E9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12.0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AD5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1EB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дуванских производа</w:t>
            </w:r>
          </w:p>
        </w:tc>
      </w:tr>
      <w:tr w:rsidR="003F7C95" w:rsidRPr="00BB1DA5" w14:paraId="3ABCCF5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329E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29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148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044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12.00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1007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дуванских производа</w:t>
            </w:r>
          </w:p>
        </w:tc>
      </w:tr>
      <w:tr w:rsidR="003F7C95" w:rsidRPr="00BB1DA5" w14:paraId="4793533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A45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08D6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CF2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2E6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1AD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текстила</w:t>
            </w:r>
          </w:p>
        </w:tc>
      </w:tr>
      <w:tr w:rsidR="003F7C95" w:rsidRPr="00BB1DA5" w14:paraId="12D3521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BAB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E4E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9398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075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BE669" w14:textId="1E4976AD" w:rsidR="00993EDA" w:rsidRPr="00BB1DA5" w:rsidRDefault="002B0650">
            <w:pPr>
              <w:spacing w:after="150"/>
              <w:rPr>
                <w:rFonts w:ascii="Times New Roman" w:hAnsi="Times New Roman" w:cs="Times New Roman"/>
                <w:bCs/>
                <w:lang w:val="sr-Cyrl-CS"/>
              </w:rPr>
            </w:pPr>
            <w:r w:rsidRPr="00BB1DA5">
              <w:rPr>
                <w:rFonts w:ascii="Times New Roman" w:hAnsi="Times New Roman" w:cs="Times New Roman"/>
                <w:bCs/>
                <w:color w:val="000000"/>
                <w:lang w:val="sr-Cyrl-CS"/>
              </w:rPr>
              <w:t>Припрема и предење текстилних влакана – чији је производни капацитет мањи од 10 t на дан</w:t>
            </w:r>
          </w:p>
        </w:tc>
      </w:tr>
      <w:tr w:rsidR="003F7C95" w:rsidRPr="00BB1DA5" w14:paraId="0D2618F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02B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123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1E7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09E4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13.10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5979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Припрема и предење текстилних влакана</w:t>
            </w:r>
          </w:p>
        </w:tc>
      </w:tr>
      <w:tr w:rsidR="003F7C95" w:rsidRPr="00BB1DA5" w14:paraId="14CF192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84E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12E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968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A46A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418FA" w14:textId="25AB3D5C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тканина</w:t>
            </w:r>
            <w:r w:rsidR="001B6F70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до 10 тона на дан</w:t>
            </w:r>
          </w:p>
        </w:tc>
      </w:tr>
      <w:tr w:rsidR="003F7C95" w:rsidRPr="00BB1DA5" w14:paraId="5CB652B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470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11E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C5B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F74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294E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тканина</w:t>
            </w:r>
          </w:p>
        </w:tc>
      </w:tr>
      <w:tr w:rsidR="003F7C95" w:rsidRPr="00BB1DA5" w14:paraId="7FF91DD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0A5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44A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09FC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EC0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BF094" w14:textId="76A30224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Довршавање текстила</w:t>
            </w:r>
            <w:r w:rsidR="001B6F70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до 10 тона на дан</w:t>
            </w:r>
          </w:p>
        </w:tc>
      </w:tr>
      <w:tr w:rsidR="003F7C95" w:rsidRPr="00BB1DA5" w14:paraId="393DDFF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A33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55A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763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57E1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2FC1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Довршавање текстила</w:t>
            </w:r>
          </w:p>
        </w:tc>
      </w:tr>
      <w:tr w:rsidR="003F7C95" w:rsidRPr="00BB1DA5" w14:paraId="2CEDD53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6BA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93A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019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56B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9019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осталог текстила</w:t>
            </w:r>
          </w:p>
        </w:tc>
      </w:tr>
      <w:tr w:rsidR="003F7C95" w:rsidRPr="00BB1DA5" w14:paraId="503E039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897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946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FA6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495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B1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плетених и кукичаних материјала</w:t>
            </w:r>
          </w:p>
        </w:tc>
      </w:tr>
      <w:tr w:rsidR="003F7C95" w:rsidRPr="00BB1DA5" w14:paraId="75F88DE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DCE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C09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48D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63C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729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готових текстилних производа, осим одеће</w:t>
            </w:r>
          </w:p>
        </w:tc>
      </w:tr>
      <w:tr w:rsidR="003F7C95" w:rsidRPr="00BB1DA5" w14:paraId="490732F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86D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0A7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202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B1A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D15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тепиха и прекривача за под</w:t>
            </w:r>
          </w:p>
        </w:tc>
      </w:tr>
      <w:tr w:rsidR="003F7C95" w:rsidRPr="00BB1DA5" w14:paraId="33D0229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B21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690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A3A7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178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5FF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ужади, канапа, плетеница и мрежа</w:t>
            </w:r>
          </w:p>
        </w:tc>
      </w:tr>
      <w:tr w:rsidR="003F7C95" w:rsidRPr="00BB1DA5" w14:paraId="7A9BB1A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C9B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AB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4EC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84CD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7A89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нетканог текстила и предмета, осим одеће</w:t>
            </w:r>
          </w:p>
        </w:tc>
      </w:tr>
      <w:tr w:rsidR="003F7C95" w:rsidRPr="00BB1DA5" w14:paraId="3820E3D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C074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EEE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328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586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CDA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техничког и индустријског текстила</w:t>
            </w:r>
          </w:p>
        </w:tc>
      </w:tr>
      <w:tr w:rsidR="003F7C95" w:rsidRPr="00BB1DA5" w14:paraId="05721D0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19D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E99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8BA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710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13.99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85A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текстилних предмета</w:t>
            </w:r>
          </w:p>
        </w:tc>
      </w:tr>
      <w:tr w:rsidR="003F7C95" w:rsidRPr="00BB1DA5" w14:paraId="6F3E428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0B2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8DFE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1A0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3EF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4D3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одевних предмета</w:t>
            </w:r>
          </w:p>
        </w:tc>
      </w:tr>
      <w:tr w:rsidR="003F7C95" w:rsidRPr="00BB1DA5" w14:paraId="47A0CB6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B13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47D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842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E2D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C39C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одеће, осим крзнене</w:t>
            </w:r>
          </w:p>
        </w:tc>
      </w:tr>
      <w:tr w:rsidR="003F7C95" w:rsidRPr="00BB1DA5" w14:paraId="3F83C02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8E9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F79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2BC3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B46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C14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кожне одеће</w:t>
            </w:r>
          </w:p>
        </w:tc>
      </w:tr>
      <w:tr w:rsidR="003F7C95" w:rsidRPr="00BB1DA5" w14:paraId="086F5DC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FDE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C4D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BD4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66A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E01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радне одеће</w:t>
            </w:r>
          </w:p>
        </w:tc>
      </w:tr>
      <w:tr w:rsidR="003F7C95" w:rsidRPr="00BB1DA5" w14:paraId="6D1801D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CA9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E8A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55B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D8E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300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одеће</w:t>
            </w:r>
          </w:p>
        </w:tc>
      </w:tr>
      <w:tr w:rsidR="003F7C95" w:rsidRPr="00BB1DA5" w14:paraId="36F80B1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BD4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8BC1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4A0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E99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2DF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рубља</w:t>
            </w:r>
          </w:p>
        </w:tc>
      </w:tr>
      <w:tr w:rsidR="003F7C95" w:rsidRPr="00BB1DA5" w14:paraId="172DFDD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E0F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495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7D6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411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14.19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24F6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одевних предмета и прибора</w:t>
            </w:r>
          </w:p>
        </w:tc>
      </w:tr>
      <w:tr w:rsidR="003F7C95" w:rsidRPr="00BB1DA5" w14:paraId="5B8A209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0C5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64A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B3BE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575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555D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крзна</w:t>
            </w:r>
          </w:p>
        </w:tc>
      </w:tr>
      <w:tr w:rsidR="003F7C95" w:rsidRPr="00BB1DA5" w14:paraId="00FC705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24A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4E3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3A12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A87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CF8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крзна</w:t>
            </w:r>
          </w:p>
        </w:tc>
      </w:tr>
      <w:tr w:rsidR="003F7C95" w:rsidRPr="00BB1DA5" w14:paraId="7466632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DB6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00C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DA5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261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9417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плетене и кукичане одеће</w:t>
            </w:r>
          </w:p>
        </w:tc>
      </w:tr>
      <w:tr w:rsidR="003F7C95" w:rsidRPr="00BB1DA5" w14:paraId="5F11F67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654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2554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A7F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CFF0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0928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плетених и кукичаних чарапа</w:t>
            </w:r>
          </w:p>
        </w:tc>
      </w:tr>
      <w:tr w:rsidR="003F7C95" w:rsidRPr="00BB1DA5" w14:paraId="2C69191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A3B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8B3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188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6FF5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14.39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DA5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плетене и кукичане одеће</w:t>
            </w:r>
          </w:p>
        </w:tc>
      </w:tr>
      <w:tr w:rsidR="003F7C95" w:rsidRPr="00BB1DA5" w14:paraId="433BF17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35E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90B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C14C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6153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8FA01" w14:textId="071DEA65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коже и предмета од коже</w:t>
            </w:r>
          </w:p>
        </w:tc>
      </w:tr>
      <w:tr w:rsidR="003F7C95" w:rsidRPr="00BB1DA5" w14:paraId="7FE42FE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90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B78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B9B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267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38F0F" w14:textId="7B10F04A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Штављење и дорада коже, производња торби и каишева</w:t>
            </w:r>
            <w:r w:rsidR="00BD6A5A" w:rsidRPr="00BB1DA5">
              <w:rPr>
                <w:lang w:val="sr-Cyrl-CS"/>
              </w:rPr>
              <w:t xml:space="preserve"> - </w:t>
            </w:r>
            <w:r w:rsidR="00BD6A5A"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производног капацитета до 12 t финалних производа на дан</w:t>
            </w:r>
          </w:p>
        </w:tc>
      </w:tr>
      <w:tr w:rsidR="003F7C95" w:rsidRPr="00BB1DA5" w14:paraId="36F40C6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A7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14F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4F94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D03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E8C2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Штављење и дорада коже, дорада и бојење крзна</w:t>
            </w:r>
          </w:p>
        </w:tc>
      </w:tr>
      <w:tr w:rsidR="003F7C95" w:rsidRPr="00BB1DA5" w14:paraId="500C34E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CFA3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853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B17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94B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1AB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путних и ручних торби и каишева</w:t>
            </w:r>
          </w:p>
        </w:tc>
      </w:tr>
      <w:tr w:rsidR="003F7C95" w:rsidRPr="00BB1DA5" w14:paraId="3DC567A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64B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9EF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894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B99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B14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обуће</w:t>
            </w:r>
          </w:p>
        </w:tc>
      </w:tr>
      <w:tr w:rsidR="003F7C95" w:rsidRPr="00BB1DA5" w14:paraId="41C7931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713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533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0BC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E1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15.20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A70D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обуће</w:t>
            </w:r>
          </w:p>
        </w:tc>
      </w:tr>
      <w:tr w:rsidR="003F7C95" w:rsidRPr="00BB1DA5" w14:paraId="02FA786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3A3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0F83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F46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435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AE18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Прерада дрвета и производи од дрвета, осим намештаја</w:t>
            </w:r>
          </w:p>
        </w:tc>
      </w:tr>
      <w:tr w:rsidR="003F7C95" w:rsidRPr="00BB1DA5" w14:paraId="1168400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A77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E2F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A53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DE0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D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дрвета, плуте, прућа и сламе</w:t>
            </w:r>
          </w:p>
        </w:tc>
      </w:tr>
      <w:tr w:rsidR="003F7C95" w:rsidRPr="00BB1DA5" w14:paraId="07AB7B1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BED0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12C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637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B5B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3D19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фурнира и плоча од дрвета</w:t>
            </w:r>
          </w:p>
        </w:tc>
      </w:tr>
      <w:tr w:rsidR="003F7C95" w:rsidRPr="00BB1DA5" w14:paraId="656960D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D41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01E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EF1B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CCD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D524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паркета</w:t>
            </w:r>
          </w:p>
        </w:tc>
      </w:tr>
      <w:tr w:rsidR="003F7C95" w:rsidRPr="00BB1DA5" w14:paraId="6AE9CB5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571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D65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841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BCF7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16.23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246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грађевинске столарије и елемената</w:t>
            </w:r>
          </w:p>
        </w:tc>
      </w:tr>
      <w:tr w:rsidR="003F7C95" w:rsidRPr="00BB1DA5" w14:paraId="462399E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A90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7BF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D66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297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16.24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5BA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дрвне амбалаже</w:t>
            </w:r>
          </w:p>
        </w:tc>
      </w:tr>
      <w:tr w:rsidR="003F7C95" w:rsidRPr="00BB1DA5" w14:paraId="785B3B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4208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11E03" w14:textId="440E6C68" w:rsidR="00EC1734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8FE5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1C0EB" w14:textId="47126111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2E07E" w14:textId="6B08EB7E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папира и производа од папира, са производним капацитетом до 20 t на дан</w:t>
            </w:r>
          </w:p>
        </w:tc>
      </w:tr>
      <w:tr w:rsidR="003F7C95" w:rsidRPr="00BB1DA5" w14:paraId="2649A48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60FF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F6B17" w14:textId="075E21E6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C54EF" w14:textId="24C692EA" w:rsidR="00EC1734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306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8C63B" w14:textId="263D8340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целулозе, папира и картона</w:t>
            </w:r>
          </w:p>
        </w:tc>
      </w:tr>
      <w:tr w:rsidR="003F7C95" w:rsidRPr="00BB1DA5" w14:paraId="6CC3512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9490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43D2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BF63D" w14:textId="38C29660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2448B" w14:textId="6AD57355" w:rsidR="00EC1734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C8627" w14:textId="2A50C0FC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влакана целулозе</w:t>
            </w:r>
          </w:p>
        </w:tc>
      </w:tr>
      <w:tr w:rsidR="003F7C95" w:rsidRPr="00BB1DA5" w14:paraId="4FE669D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DD80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4821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FA37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FEB46" w14:textId="4424F5E9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18F61" w14:textId="14C5C9BB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папира и картона</w:t>
            </w:r>
          </w:p>
        </w:tc>
      </w:tr>
      <w:tr w:rsidR="003F7C95" w:rsidRPr="00BB1DA5" w14:paraId="350BD8F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7ECC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419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B3F86" w14:textId="258E67AB" w:rsidR="00EC1734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0BA72" w14:textId="62C2C575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D54D2" w14:textId="4F109F32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предмета од папира и картона</w:t>
            </w:r>
          </w:p>
        </w:tc>
      </w:tr>
      <w:tr w:rsidR="003F7C95" w:rsidRPr="00BB1DA5" w14:paraId="24BC1B1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FBCB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8C1A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919F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55ED0" w14:textId="5B9BB566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31BBE" w14:textId="737A80CF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таласастог папира, картона и амбалаже</w:t>
            </w:r>
          </w:p>
        </w:tc>
      </w:tr>
      <w:tr w:rsidR="003F7C95" w:rsidRPr="00BB1DA5" w14:paraId="0C3B58E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9389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D123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15AA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027EA" w14:textId="36A9E347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81506" w14:textId="1B815508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предмета од папира за личну употребу</w:t>
            </w:r>
          </w:p>
        </w:tc>
      </w:tr>
      <w:tr w:rsidR="003F7C95" w:rsidRPr="00BB1DA5" w14:paraId="134B810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F5C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ABE9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F32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CAAED" w14:textId="3E1A6BD5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638BC" w14:textId="0005DBDA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канцеларијских предмета од папира</w:t>
            </w:r>
          </w:p>
        </w:tc>
      </w:tr>
      <w:tr w:rsidR="003F7C95" w:rsidRPr="00BB1DA5" w14:paraId="6B06B48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2BA3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DEE4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AD2AA" w14:textId="03859A90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0986D" w14:textId="1DF29C93" w:rsidR="00EC1734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4712D" w14:textId="74DA7A44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тапета</w:t>
            </w:r>
          </w:p>
        </w:tc>
      </w:tr>
      <w:tr w:rsidR="003F7C95" w:rsidRPr="00BB1DA5" w14:paraId="312B312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9399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37B3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B0F0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D3B4B" w14:textId="7BDBEA03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17.29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8705B" w14:textId="71867BFF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производа од папира и картона</w:t>
            </w:r>
          </w:p>
        </w:tc>
      </w:tr>
      <w:tr w:rsidR="003F7C95" w:rsidRPr="00BB1DA5" w14:paraId="3165532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07BB0" w14:textId="77777777" w:rsidR="009B104C" w:rsidRPr="00BB1DA5" w:rsidRDefault="009B104C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5F942" w14:textId="6F3F0CBF" w:rsidR="009B104C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18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84F84" w14:textId="77777777" w:rsidR="009B104C" w:rsidRPr="00BB1DA5" w:rsidRDefault="009B104C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F3C37" w14:textId="77777777" w:rsidR="009B104C" w:rsidRPr="00BB1DA5" w:rsidRDefault="009B104C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5EBD6" w14:textId="4570CF07" w:rsidR="009B104C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Штампање и умножавање аудио и видео-записа</w:t>
            </w:r>
          </w:p>
        </w:tc>
      </w:tr>
      <w:tr w:rsidR="003F7C95" w:rsidRPr="00BB1DA5" w14:paraId="6F74B22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9F506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9C55C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566FD" w14:textId="0B107452" w:rsidR="002B0650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18.1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CC876" w14:textId="77777777" w:rsidR="002B0650" w:rsidRPr="00BB1DA5" w:rsidRDefault="002B0650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31475" w14:textId="3E473B0F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Штампање и штампарске услуге</w:t>
            </w:r>
          </w:p>
        </w:tc>
      </w:tr>
      <w:tr w:rsidR="003F7C95" w:rsidRPr="00BB1DA5" w14:paraId="66A5A17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8C9B9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F8EE7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A25D0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953A2" w14:textId="4ECDEF4B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18.11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A5B19" w14:textId="2E8FB303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Штампање новина</w:t>
            </w:r>
          </w:p>
        </w:tc>
      </w:tr>
      <w:tr w:rsidR="003F7C95" w:rsidRPr="00BB1DA5" w14:paraId="2D169DC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FF149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B8679D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BFA08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3D275" w14:textId="2DDE6C30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18.12.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DAC45" w14:textId="1B72C132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штампање</w:t>
            </w:r>
          </w:p>
        </w:tc>
      </w:tr>
      <w:tr w:rsidR="003F7C95" w:rsidRPr="00BB1DA5" w14:paraId="2EAC826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B9F7B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2225F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D9DE8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FAFD0" w14:textId="2DD1B9FB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18.13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89301" w14:textId="3782824A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припреме за штампу</w:t>
            </w:r>
          </w:p>
        </w:tc>
      </w:tr>
      <w:tr w:rsidR="003F7C95" w:rsidRPr="00BB1DA5" w14:paraId="6BF347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3D464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7E3C2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964BC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A89A5" w14:textId="6F81F69C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18.14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F3078" w14:textId="6F655BEF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Књиговезачке и сродне услуге</w:t>
            </w:r>
          </w:p>
        </w:tc>
      </w:tr>
      <w:tr w:rsidR="003F7C95" w:rsidRPr="00BB1DA5" w14:paraId="296A972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3ECC1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E8540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AB9A0" w14:textId="5C945C8C" w:rsidR="002B0650" w:rsidRPr="00BB1DA5" w:rsidRDefault="009376DA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18.2.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FECA5" w14:textId="77777777" w:rsidR="002B0650" w:rsidRPr="00BB1DA5" w:rsidRDefault="002B0650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62E4A" w14:textId="6A17A3C6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Умножавање снимљених записа</w:t>
            </w:r>
          </w:p>
        </w:tc>
      </w:tr>
      <w:tr w:rsidR="003F7C95" w:rsidRPr="00BB1DA5" w14:paraId="1AC5D40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2C2B7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49F80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7D41B" w14:textId="77777777" w:rsidR="002B0650" w:rsidRPr="00BB1DA5" w:rsidRDefault="002B0650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0EB25" w14:textId="0EDD7378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18.20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9D463" w14:textId="29BE9B05" w:rsidR="002B0650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Умножавање снимљених записа</w:t>
            </w:r>
          </w:p>
        </w:tc>
      </w:tr>
      <w:tr w:rsidR="00AB5413" w:rsidRPr="00BB1DA5" w14:paraId="4AFD01B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0BD31" w14:textId="77777777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6A059" w14:textId="68650FC9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23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3BDD" w14:textId="77777777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F93B6" w14:textId="77777777" w:rsidR="00AB5413" w:rsidRPr="00BB1DA5" w:rsidRDefault="00AB5413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25B7F" w14:textId="22D973BE" w:rsidR="00AB5413" w:rsidRPr="00BB1DA5" w:rsidRDefault="00AB5413" w:rsidP="00AB5413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неметалних минерала</w:t>
            </w:r>
          </w:p>
        </w:tc>
      </w:tr>
      <w:tr w:rsidR="00AB5413" w:rsidRPr="00BB1DA5" w14:paraId="2BA7F60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D4FCD" w14:textId="77777777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B5E1C" w14:textId="77777777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654EE" w14:textId="024EA37C" w:rsidR="00AB5413" w:rsidRPr="00BB1DA5" w:rsidRDefault="00AB5413" w:rsidP="00EC173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23.1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4F291" w14:textId="77777777" w:rsidR="00AB5413" w:rsidRPr="00BB1DA5" w:rsidRDefault="00AB5413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AA927" w14:textId="30BB6F15" w:rsidR="00AB5413" w:rsidRPr="00BB1DA5" w:rsidRDefault="00AB5413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стакла и производа од стакла капацитета до 20 t на дан</w:t>
            </w:r>
          </w:p>
        </w:tc>
      </w:tr>
      <w:tr w:rsidR="00FC1D7F" w:rsidRPr="00BB1DA5" w14:paraId="626409D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198D2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093B8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FD51B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F4FC9" w14:textId="4A8C5666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4D032" w14:textId="7D8BD730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равног стакла</w:t>
            </w:r>
          </w:p>
        </w:tc>
      </w:tr>
      <w:tr w:rsidR="00FC1D7F" w:rsidRPr="00BB1DA5" w14:paraId="3BBE6B4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85DD7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4C811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BE82E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6E26E" w14:textId="69A0D1CE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99F3B" w14:textId="78ADE00A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Обликовање и обрада равног стакла</w:t>
            </w:r>
          </w:p>
        </w:tc>
      </w:tr>
      <w:tr w:rsidR="00FC1D7F" w:rsidRPr="00BB1DA5" w14:paraId="3ACBB10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02D44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56558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D9A11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C4164" w14:textId="1F2A7B6B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54A2F" w14:textId="6868DD76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шупљег стакла</w:t>
            </w:r>
          </w:p>
        </w:tc>
      </w:tr>
      <w:tr w:rsidR="00FC1D7F" w:rsidRPr="00BB1DA5" w14:paraId="06DE67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3E67FE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87721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F107F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D89401" w14:textId="190D0AF7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2C93A" w14:textId="0BC33235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стаклених влакана</w:t>
            </w:r>
          </w:p>
        </w:tc>
      </w:tr>
      <w:tr w:rsidR="00FC1D7F" w:rsidRPr="00BB1DA5" w14:paraId="4F6C1D2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1F91A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E419F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84F2C" w14:textId="77777777" w:rsidR="00FC1D7F" w:rsidRPr="00BB1DA5" w:rsidRDefault="00FC1D7F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21FBA" w14:textId="64B1903E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23.19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80D1F" w14:textId="0C6CBCBF" w:rsidR="00FC1D7F" w:rsidRPr="00BB1DA5" w:rsidRDefault="00FC1D7F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 обрада осталог стакла</w:t>
            </w:r>
          </w:p>
        </w:tc>
      </w:tr>
      <w:tr w:rsidR="003F7C95" w:rsidRPr="00BB1DA5" w14:paraId="10A2138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A1DD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82F3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8A7A7" w14:textId="4E83ED8C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4748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B162A" w14:textId="15794283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грађевинских материјала од глине</w:t>
            </w:r>
          </w:p>
          <w:p w14:paraId="2066539B" w14:textId="62D6AB49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Постројења за производњу керамичких производа печењем са производним капацитетом до 75 t дневно, и/или са капацитетом пећи до 4 m</w:t>
            </w:r>
            <w:r w:rsidRPr="00BB1DA5">
              <w:rPr>
                <w:rFonts w:ascii="Times New Roman" w:hAnsi="Times New Roman" w:cs="Times New Roman"/>
                <w:vertAlign w:val="superscript"/>
                <w:lang w:val="sr-Cyrl-CS"/>
              </w:rPr>
              <w:t>3</w:t>
            </w:r>
            <w:r w:rsidRPr="00BB1DA5">
              <w:rPr>
                <w:rFonts w:ascii="Times New Roman" w:hAnsi="Times New Roman" w:cs="Times New Roman"/>
                <w:lang w:val="sr-Cyrl-CS"/>
              </w:rPr>
              <w:t xml:space="preserve"> са густином пуњења по пећи до 300 kg/m</w:t>
            </w:r>
            <w:r w:rsidRPr="00BB1DA5">
              <w:rPr>
                <w:rFonts w:ascii="Times New Roman" w:hAnsi="Times New Roman" w:cs="Times New Roman"/>
                <w:vertAlign w:val="superscript"/>
                <w:lang w:val="sr-Cyrl-CS"/>
              </w:rPr>
              <w:t>3</w:t>
            </w:r>
          </w:p>
        </w:tc>
      </w:tr>
      <w:tr w:rsidR="003F7C95" w:rsidRPr="00BB1DA5" w14:paraId="48969D4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356E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93B8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E581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5D88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05DA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керамичких плочица и плоча</w:t>
            </w:r>
          </w:p>
        </w:tc>
      </w:tr>
      <w:tr w:rsidR="003F7C95" w:rsidRPr="00BB1DA5" w14:paraId="0361EC7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B6D3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92C4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43EB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7B32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1890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опеке, црепа и грађевинских производа</w:t>
            </w:r>
          </w:p>
        </w:tc>
      </w:tr>
      <w:tr w:rsidR="003F7C95" w:rsidRPr="00BB1DA5" w14:paraId="4316F25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969C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C85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6DFD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70F8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AA92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керамичких и порцеланских производа</w:t>
            </w:r>
          </w:p>
        </w:tc>
      </w:tr>
      <w:tr w:rsidR="003F7C95" w:rsidRPr="00BB1DA5" w14:paraId="41D9DFE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B28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D6E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586A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AD63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7A10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керамичких предмета за домаћинство</w:t>
            </w:r>
          </w:p>
        </w:tc>
      </w:tr>
      <w:tr w:rsidR="003F7C95" w:rsidRPr="00BB1DA5" w14:paraId="056EDD8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FE15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4651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6D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116F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B4D3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санитарних керамичких производа</w:t>
            </w:r>
          </w:p>
        </w:tc>
      </w:tr>
      <w:tr w:rsidR="003F7C95" w:rsidRPr="00BB1DA5" w14:paraId="003035A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538B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DB8E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BF38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B3C7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A9B3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изолатора и изолац. прибора од керамике</w:t>
            </w:r>
          </w:p>
        </w:tc>
      </w:tr>
      <w:tr w:rsidR="003F7C95" w:rsidRPr="00BB1DA5" w14:paraId="5361A49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686B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A951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6523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D176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74A7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техничких производа од керамике</w:t>
            </w:r>
          </w:p>
        </w:tc>
      </w:tr>
      <w:tr w:rsidR="003F7C95" w:rsidRPr="00BB1DA5" w14:paraId="5585CAF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3B5A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DADF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81A8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E643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23.49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679A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керамичких производа</w:t>
            </w:r>
          </w:p>
        </w:tc>
      </w:tr>
      <w:tr w:rsidR="003F7C95" w:rsidRPr="00BB1DA5" w14:paraId="7D7AAC2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7602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FD75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5CA8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84C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73C8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бетона, цемента и гипса</w:t>
            </w:r>
          </w:p>
        </w:tc>
      </w:tr>
      <w:tr w:rsidR="003F7C95" w:rsidRPr="00BB1DA5" w14:paraId="4664D8B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B90E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329C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605F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0A72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A7B9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бетона за грађевинарство</w:t>
            </w:r>
          </w:p>
        </w:tc>
      </w:tr>
      <w:tr w:rsidR="003F7C95" w:rsidRPr="00BB1DA5" w14:paraId="0C4F237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B353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5F43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6F5B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E34F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CC3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гипса за грађевинарство</w:t>
            </w:r>
          </w:p>
        </w:tc>
      </w:tr>
      <w:tr w:rsidR="003F7C95" w:rsidRPr="00BB1DA5" w14:paraId="3AE6059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F736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A151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8372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8893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3F54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свежег бетона</w:t>
            </w:r>
          </w:p>
        </w:tc>
      </w:tr>
      <w:tr w:rsidR="003F7C95" w:rsidRPr="00BB1DA5" w14:paraId="188F260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0D59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F892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D81F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F069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CBB6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малтера</w:t>
            </w:r>
          </w:p>
        </w:tc>
      </w:tr>
      <w:tr w:rsidR="003F7C95" w:rsidRPr="00BB1DA5" w14:paraId="14F04FF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1EA6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941F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35E9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0AED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0E5E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цемента с влакнима</w:t>
            </w:r>
          </w:p>
        </w:tc>
      </w:tr>
      <w:tr w:rsidR="003F7C95" w:rsidRPr="00BB1DA5" w14:paraId="4A2DAC2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8A56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E1EC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ED71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F36D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23.69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6F47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производа од бетона и гипса</w:t>
            </w:r>
          </w:p>
        </w:tc>
      </w:tr>
      <w:tr w:rsidR="003F7C95" w:rsidRPr="00BB1DA5" w14:paraId="65793CA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271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6E00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C6C0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9A8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3D46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Сечење, обликовање и обрада камена</w:t>
            </w:r>
          </w:p>
        </w:tc>
      </w:tr>
      <w:tr w:rsidR="003F7C95" w:rsidRPr="00BB1DA5" w14:paraId="2A9C612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8B17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C805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545B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0D78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23.70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8F92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Сечење, обликовање и обрада камена</w:t>
            </w:r>
          </w:p>
        </w:tc>
      </w:tr>
      <w:tr w:rsidR="003F7C95" w:rsidRPr="00BB1DA5" w14:paraId="696AF81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6290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03CD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BF6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BAA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64CB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брусних и осталих неметалних производа</w:t>
            </w:r>
          </w:p>
        </w:tc>
      </w:tr>
      <w:tr w:rsidR="003F7C95" w:rsidRPr="00BB1DA5" w14:paraId="31213ED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BF60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B21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216D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3B6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D891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брусних производа</w:t>
            </w:r>
          </w:p>
        </w:tc>
      </w:tr>
      <w:tr w:rsidR="003F7C95" w:rsidRPr="00BB1DA5" w14:paraId="57A6BDF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40E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CDE8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26D0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ECE5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23.99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DA24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производа од неметалних минерала</w:t>
            </w:r>
          </w:p>
        </w:tc>
      </w:tr>
      <w:tr w:rsidR="003F7C95" w:rsidRPr="00BB1DA5" w14:paraId="6A310AB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484F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DAFA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77A4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B8209" w14:textId="2DEED471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87799" w14:textId="4523A516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гвожђа – капацитета до 20 t на дан</w:t>
            </w:r>
          </w:p>
        </w:tc>
      </w:tr>
      <w:tr w:rsidR="003F7C95" w:rsidRPr="00BB1DA5" w14:paraId="65E1F0C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47C2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BDDC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7ED9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19816" w14:textId="449A6012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24.52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4579C" w14:textId="0AEB3454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Ливење челика – капацитета до 20 t на дан</w:t>
            </w:r>
          </w:p>
        </w:tc>
      </w:tr>
      <w:tr w:rsidR="003F7C95" w:rsidRPr="00BB1DA5" w14:paraId="3A48BA4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21CC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6975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7F1E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78E2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504E0" w14:textId="299ED21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vertAlign w:val="superscript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производа, осим машина</w:t>
            </w:r>
            <w:r w:rsidR="00C91824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</w:p>
        </w:tc>
      </w:tr>
      <w:tr w:rsidR="003F7C95" w:rsidRPr="00BB1DA5" w14:paraId="56EA788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EF2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67DF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B1BB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2EAA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2260D" w14:textId="75E5864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vertAlign w:val="superscript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конструкција</w:t>
            </w:r>
            <w:r w:rsidR="006F6D5C"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 у базенима капацитета до 30m</w:t>
            </w:r>
            <w:r w:rsidR="006F6D5C" w:rsidRPr="00BB1DA5">
              <w:rPr>
                <w:rFonts w:ascii="Times New Roman" w:hAnsi="Times New Roman" w:cs="Times New Roman"/>
                <w:color w:val="000000"/>
                <w:vertAlign w:val="superscript"/>
                <w:lang w:val="sr-Cyrl-CS"/>
              </w:rPr>
              <w:t>3</w:t>
            </w:r>
          </w:p>
        </w:tc>
      </w:tr>
      <w:tr w:rsidR="003F7C95" w:rsidRPr="00BB1DA5" w14:paraId="0FA0AA6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F52B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46D9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C846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15C9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A8EA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конструкција и делова</w:t>
            </w:r>
          </w:p>
        </w:tc>
      </w:tr>
      <w:tr w:rsidR="003F7C95" w:rsidRPr="00BB1DA5" w14:paraId="7849759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5778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633A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96D4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3340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009E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врата и прозора</w:t>
            </w:r>
          </w:p>
        </w:tc>
      </w:tr>
      <w:tr w:rsidR="003F7C95" w:rsidRPr="00BB1DA5" w14:paraId="4CB08B7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1911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86B8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23F7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A544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03F1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металних цистерни и контејнера</w:t>
            </w:r>
          </w:p>
        </w:tc>
      </w:tr>
      <w:tr w:rsidR="003F7C95" w:rsidRPr="00BB1DA5" w14:paraId="785732A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39D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ABA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FAC8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ABF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4FB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котлова и радијатора за грејање</w:t>
            </w:r>
          </w:p>
        </w:tc>
      </w:tr>
      <w:tr w:rsidR="003F7C95" w:rsidRPr="00BB1DA5" w14:paraId="4A210EC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E8D8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846B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CB53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FD7D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25.29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73D8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металних цистерни и контејнера</w:t>
            </w:r>
          </w:p>
        </w:tc>
      </w:tr>
      <w:tr w:rsidR="003F7C95" w:rsidRPr="00BB1DA5" w14:paraId="4AF3B22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0F03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347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6766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922D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A484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парних котлова, осим за центр. грејање</w:t>
            </w:r>
          </w:p>
        </w:tc>
      </w:tr>
      <w:tr w:rsidR="003F7C95" w:rsidRPr="00BB1DA5" w14:paraId="22562B4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613E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746C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459A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F4B9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361A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парних котлова, осим за центр. грејање</w:t>
            </w:r>
          </w:p>
        </w:tc>
      </w:tr>
      <w:tr w:rsidR="003F7C95" w:rsidRPr="00BB1DA5" w14:paraId="61A9A65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7BE1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4CDD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9047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C7FB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CD52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оружја и муниције</w:t>
            </w:r>
          </w:p>
        </w:tc>
      </w:tr>
      <w:tr w:rsidR="003F7C95" w:rsidRPr="00BB1DA5" w14:paraId="01C8666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000F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30DD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74E8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C147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25.40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AE6E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оружја и муниције</w:t>
            </w:r>
          </w:p>
        </w:tc>
      </w:tr>
      <w:tr w:rsidR="003F7C95" w:rsidRPr="00BB1DA5" w14:paraId="7A7DF7D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A83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7EC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1A01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7E73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D18D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Ковање, пресовање, штанцовање и ваљање метала</w:t>
            </w:r>
          </w:p>
        </w:tc>
      </w:tr>
      <w:tr w:rsidR="003F7C95" w:rsidRPr="00BB1DA5" w14:paraId="18C1CA0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A054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9D06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D0E8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34EB2" w14:textId="3A98604E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25.50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EF3F5" w14:textId="507EF8E6" w:rsidR="00EC1734" w:rsidRPr="00BB1DA5" w:rsidRDefault="009376DA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Ковање, пресовање, штанцовање и ваљање метала – </w:t>
            </w:r>
            <w:r w:rsidR="002E04D1" w:rsidRPr="00BB1DA5">
              <w:rPr>
                <w:rFonts w:ascii="Times New Roman" w:hAnsi="Times New Roman" w:cs="Times New Roman"/>
                <w:color w:val="000000"/>
                <w:lang w:val="sr-Cyrl-CS"/>
              </w:rPr>
              <w:t>к</w:t>
            </w: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овачнице са аутоматским чекићима чија енергија до 50 кј по једном чекићу, код којих употребљена топлотна снага не прелази 20 mw</w:t>
            </w:r>
          </w:p>
        </w:tc>
      </w:tr>
      <w:tr w:rsidR="003F7C95" w:rsidRPr="00BB1DA5" w14:paraId="62715FC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162E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D619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58D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2A22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351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Обрада и превлачење метала и машинска обрада метала</w:t>
            </w:r>
          </w:p>
        </w:tc>
      </w:tr>
      <w:tr w:rsidR="003F7C95" w:rsidRPr="00BB1DA5" w14:paraId="708DB3D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4AA2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0E8A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AD9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5243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25.61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ADB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Обрада и превлачење метала</w:t>
            </w:r>
          </w:p>
        </w:tc>
      </w:tr>
      <w:tr w:rsidR="003F7C95" w:rsidRPr="00BB1DA5" w14:paraId="2440D37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9C03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EAD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FE8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F76C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25.62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D1A2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Машинска обрада метала</w:t>
            </w:r>
          </w:p>
        </w:tc>
      </w:tr>
      <w:tr w:rsidR="003F7C95" w:rsidRPr="00BB1DA5" w14:paraId="1858466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D1D6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EA3F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5B5A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720A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CCE6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сечива, алата и металне робе</w:t>
            </w:r>
          </w:p>
        </w:tc>
      </w:tr>
      <w:tr w:rsidR="003F7C95" w:rsidRPr="00BB1DA5" w14:paraId="7B5315D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19B3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D210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8769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A340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25.71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BD5B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сечива</w:t>
            </w:r>
          </w:p>
        </w:tc>
      </w:tr>
      <w:tr w:rsidR="003F7C95" w:rsidRPr="00BB1DA5" w14:paraId="53A1FA9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9A7B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3930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D8B2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035C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25.72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CE31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брава и окова</w:t>
            </w:r>
          </w:p>
        </w:tc>
      </w:tr>
      <w:tr w:rsidR="003F7C95" w:rsidRPr="00BB1DA5" w14:paraId="235E7CF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78D7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9AA9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2902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17A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25.73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C68D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алата</w:t>
            </w:r>
          </w:p>
        </w:tc>
      </w:tr>
      <w:tr w:rsidR="003F7C95" w:rsidRPr="00BB1DA5" w14:paraId="1C4D714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CAB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C039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1C1B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0925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B1B2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металних производа</w:t>
            </w:r>
          </w:p>
        </w:tc>
      </w:tr>
      <w:tr w:rsidR="003F7C95" w:rsidRPr="00BB1DA5" w14:paraId="0F3AA10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568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8746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6860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1C3D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F98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челичних буради и сличне амбалаже</w:t>
            </w:r>
          </w:p>
        </w:tc>
      </w:tr>
      <w:tr w:rsidR="003F7C95" w:rsidRPr="00BB1DA5" w14:paraId="7B283F4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F86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0152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7C6D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3175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44A0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амбалаже од лаких метала</w:t>
            </w:r>
          </w:p>
        </w:tc>
      </w:tr>
      <w:tr w:rsidR="003F7C95" w:rsidRPr="00BB1DA5" w14:paraId="32329F2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FD5F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F47E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662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BC77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F28F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жичаних производа, ланаца и опруга</w:t>
            </w:r>
          </w:p>
        </w:tc>
      </w:tr>
      <w:tr w:rsidR="003F7C95" w:rsidRPr="00BB1DA5" w14:paraId="5394FA8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0BA2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2C8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0AE8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43FC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024E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везних елемената и вијчаних производа</w:t>
            </w:r>
          </w:p>
        </w:tc>
      </w:tr>
      <w:tr w:rsidR="003F7C95" w:rsidRPr="00BB1DA5" w14:paraId="5479B27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AE40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9DC9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0921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0E17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25.99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6175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металних производа</w:t>
            </w:r>
          </w:p>
        </w:tc>
      </w:tr>
      <w:tr w:rsidR="003F7C95" w:rsidRPr="00BB1DA5" w14:paraId="6C4FA0D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0DEA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B12A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6490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DA27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F474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рачунара, електронских и оптичких произв.</w:t>
            </w:r>
          </w:p>
        </w:tc>
      </w:tr>
      <w:tr w:rsidR="003F7C95" w:rsidRPr="00BB1DA5" w14:paraId="380D1FE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AAE7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44B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9C40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2603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1FAB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електронских елемената и плоча</w:t>
            </w:r>
          </w:p>
        </w:tc>
      </w:tr>
      <w:tr w:rsidR="003F7C95" w:rsidRPr="00BB1DA5" w14:paraId="37137B6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E4C7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95A9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5EE8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CCBE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7E18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електронских елемената</w:t>
            </w:r>
          </w:p>
        </w:tc>
      </w:tr>
      <w:tr w:rsidR="003F7C95" w:rsidRPr="00BB1DA5" w14:paraId="1562734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2720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CDB7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D5B0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9C9E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DD5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штампаних електронских плоча</w:t>
            </w:r>
          </w:p>
        </w:tc>
      </w:tr>
      <w:tr w:rsidR="003F7C95" w:rsidRPr="00BB1DA5" w14:paraId="4FD629B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DB8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7B4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161A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C34F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88D6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рачунара и периферне опреме</w:t>
            </w:r>
          </w:p>
        </w:tc>
      </w:tr>
      <w:tr w:rsidR="003F7C95" w:rsidRPr="00BB1DA5" w14:paraId="54C27FB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B6E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4C61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F5FD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D1AB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5D2B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рачунара и периферне опреме</w:t>
            </w:r>
          </w:p>
        </w:tc>
      </w:tr>
      <w:tr w:rsidR="003F7C95" w:rsidRPr="00BB1DA5" w14:paraId="375D738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A6E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AB7A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4E8D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4A7F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D7DB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комуникационе опреме</w:t>
            </w:r>
          </w:p>
        </w:tc>
      </w:tr>
      <w:tr w:rsidR="003F7C95" w:rsidRPr="00BB1DA5" w14:paraId="7D369BC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6FBC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50DE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33B3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4C20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4F7E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комуникационе опреме</w:t>
            </w:r>
          </w:p>
        </w:tc>
      </w:tr>
      <w:tr w:rsidR="003F7C95" w:rsidRPr="00BB1DA5" w14:paraId="748AFD5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2F2B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7279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660A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8067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C1A5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електронских уређаја за широку потрошњу</w:t>
            </w:r>
          </w:p>
        </w:tc>
      </w:tr>
      <w:tr w:rsidR="003F7C95" w:rsidRPr="00BB1DA5" w14:paraId="2503F97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5602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75E1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2481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5689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26.40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B0DF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електронских уређаја за широку потрошњу</w:t>
            </w:r>
          </w:p>
        </w:tc>
      </w:tr>
      <w:tr w:rsidR="003F7C95" w:rsidRPr="00BB1DA5" w14:paraId="685C286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686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F8F2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4C81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D78F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68EA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мерних инструмената и сатова</w:t>
            </w:r>
          </w:p>
        </w:tc>
      </w:tr>
      <w:tr w:rsidR="003F7C95" w:rsidRPr="00BB1DA5" w14:paraId="01696C8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637F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D6B3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8476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7E30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26.51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D6E9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мерних инструмената и апарата</w:t>
            </w:r>
          </w:p>
        </w:tc>
      </w:tr>
      <w:tr w:rsidR="003F7C95" w:rsidRPr="00BB1DA5" w14:paraId="731E3FB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55BA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AAD2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184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3496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26.52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B3B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сатова</w:t>
            </w:r>
          </w:p>
        </w:tc>
      </w:tr>
      <w:tr w:rsidR="003F7C95" w:rsidRPr="00BB1DA5" w14:paraId="7EA9898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FA5C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789A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894A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B7B0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A688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електромедицинске опреме</w:t>
            </w:r>
          </w:p>
        </w:tc>
      </w:tr>
      <w:tr w:rsidR="003F7C95" w:rsidRPr="00BB1DA5" w14:paraId="5F354CE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D71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3D88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7AEE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EB72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26.60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5331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електромедицинске опреме</w:t>
            </w:r>
          </w:p>
        </w:tc>
      </w:tr>
      <w:tr w:rsidR="003F7C95" w:rsidRPr="00BB1DA5" w14:paraId="3366335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4DE9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D0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E003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B434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0D9F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оптичких инструмената и фотогр. опреме</w:t>
            </w:r>
          </w:p>
        </w:tc>
      </w:tr>
      <w:tr w:rsidR="003F7C95" w:rsidRPr="00BB1DA5" w14:paraId="288ED52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C786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311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13A0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CA58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26.70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78E6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оптичких инструмената и фотогр. опреме</w:t>
            </w:r>
          </w:p>
        </w:tc>
      </w:tr>
      <w:tr w:rsidR="003F7C95" w:rsidRPr="00BB1DA5" w14:paraId="648520E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AA1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1BA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ADC8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26.8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A8EC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3D4B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магнетних и оптичких носилаца записа</w:t>
            </w:r>
          </w:p>
        </w:tc>
      </w:tr>
      <w:tr w:rsidR="003F7C95" w:rsidRPr="00BB1DA5" w14:paraId="65E0A49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C8B1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0181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A03E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56A7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26.80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17EF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магнетних и оптичких носилаца записа</w:t>
            </w:r>
          </w:p>
        </w:tc>
      </w:tr>
      <w:tr w:rsidR="003F7C95" w:rsidRPr="00BB1DA5" w14:paraId="34F273F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827E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F8EF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CE05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83DE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CADC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електричне опреме</w:t>
            </w:r>
          </w:p>
        </w:tc>
      </w:tr>
      <w:tr w:rsidR="003F7C95" w:rsidRPr="00BB1DA5" w14:paraId="04EAD54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6D28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8113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921F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95A1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248A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електромотора и опреме за дистрибуцију</w:t>
            </w:r>
          </w:p>
        </w:tc>
      </w:tr>
      <w:tr w:rsidR="003F7C95" w:rsidRPr="00BB1DA5" w14:paraId="4DA8E31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5337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3AC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F304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CCA4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994A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електромот. генератора и трансформатора</w:t>
            </w:r>
          </w:p>
        </w:tc>
      </w:tr>
      <w:tr w:rsidR="003F7C95" w:rsidRPr="00BB1DA5" w14:paraId="5BF9FFB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C150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0D36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A6F3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A045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5A2F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опреме за дистрибуцију електр. енергије</w:t>
            </w:r>
          </w:p>
        </w:tc>
      </w:tr>
      <w:tr w:rsidR="003F7C95" w:rsidRPr="00BB1DA5" w14:paraId="42456A3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512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ACD3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F94B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9133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3CE1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батерија и акумулатора</w:t>
            </w:r>
          </w:p>
        </w:tc>
      </w:tr>
      <w:tr w:rsidR="003F7C95" w:rsidRPr="00BB1DA5" w14:paraId="6F08E46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9C75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0D68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3D4E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CBC5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389C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батерија и акумулатора</w:t>
            </w:r>
          </w:p>
        </w:tc>
      </w:tr>
      <w:tr w:rsidR="003F7C95" w:rsidRPr="00BB1DA5" w14:paraId="241B127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FA9E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5ABE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0A47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26A7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BD73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жичане и кабловске опреме</w:t>
            </w:r>
          </w:p>
        </w:tc>
      </w:tr>
      <w:tr w:rsidR="003F7C95" w:rsidRPr="00BB1DA5" w14:paraId="062797A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1659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3DDF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7F9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0F46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CD5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каблова од оптичких влакана</w:t>
            </w:r>
          </w:p>
        </w:tc>
      </w:tr>
      <w:tr w:rsidR="003F7C95" w:rsidRPr="00BB1DA5" w14:paraId="798DE13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1705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01D9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CDF9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B39C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3E2B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електронских и електр. каблова</w:t>
            </w:r>
          </w:p>
        </w:tc>
      </w:tr>
      <w:tr w:rsidR="003F7C95" w:rsidRPr="00BB1DA5" w14:paraId="1B7473C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528A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4B73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606E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2EBA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27.33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6966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опреме за повезивање жица и каблова</w:t>
            </w:r>
          </w:p>
        </w:tc>
      </w:tr>
      <w:tr w:rsidR="003F7C95" w:rsidRPr="00BB1DA5" w14:paraId="09844B8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AD0C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8CF5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817E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9A8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A96B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опреме за осветљење</w:t>
            </w:r>
          </w:p>
        </w:tc>
      </w:tr>
      <w:tr w:rsidR="003F7C95" w:rsidRPr="00BB1DA5" w14:paraId="493CDB6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29FE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E73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21A5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96CD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27.40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09FB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опреме за осветљење</w:t>
            </w:r>
          </w:p>
        </w:tc>
      </w:tr>
      <w:tr w:rsidR="003F7C95" w:rsidRPr="00BB1DA5" w14:paraId="6925425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A75D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73DA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5F2C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EDF4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9A39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апарата за домаћинство</w:t>
            </w:r>
          </w:p>
        </w:tc>
      </w:tr>
      <w:tr w:rsidR="003F7C95" w:rsidRPr="00BB1DA5" w14:paraId="47EB7CF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F4B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0D21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936C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6D8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27.51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3CFE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електричних апарата за домаћинство</w:t>
            </w:r>
          </w:p>
        </w:tc>
      </w:tr>
      <w:tr w:rsidR="003F7C95" w:rsidRPr="00BB1DA5" w14:paraId="38D7B6D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6552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E1E0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1B58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CBEA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27.52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9D2C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неелектричних апарата за домаћинство</w:t>
            </w:r>
          </w:p>
        </w:tc>
      </w:tr>
      <w:tr w:rsidR="003F7C95" w:rsidRPr="00BB1DA5" w14:paraId="65116F0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D554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E61F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0DEE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50BA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CF28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електричне опреме</w:t>
            </w:r>
          </w:p>
        </w:tc>
      </w:tr>
      <w:tr w:rsidR="003F7C95" w:rsidRPr="00BB1DA5" w14:paraId="1955338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E142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8BC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9C58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CBA9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27.90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F232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електричне опреме</w:t>
            </w:r>
          </w:p>
        </w:tc>
      </w:tr>
      <w:tr w:rsidR="003F7C95" w:rsidRPr="00BB1DA5" w14:paraId="7085CAF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705D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787E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5AC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FD5B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713F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непоменутих машина и опреме</w:t>
            </w:r>
          </w:p>
        </w:tc>
      </w:tr>
      <w:tr w:rsidR="003F7C95" w:rsidRPr="00BB1DA5" w14:paraId="34FB5EF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73B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AD64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BA38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E742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AAF8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опште намене</w:t>
            </w:r>
          </w:p>
        </w:tc>
      </w:tr>
      <w:tr w:rsidR="003F7C95" w:rsidRPr="00BB1DA5" w14:paraId="01D3046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6528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868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EE15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7566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B06D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мотора и турбина, осим за моторна возила</w:t>
            </w:r>
          </w:p>
        </w:tc>
      </w:tr>
      <w:tr w:rsidR="003F7C95" w:rsidRPr="00BB1DA5" w14:paraId="51162A1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CE57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CF93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115F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5331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5212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хидрауличних погонских уређаја</w:t>
            </w:r>
          </w:p>
        </w:tc>
      </w:tr>
      <w:tr w:rsidR="003F7C95" w:rsidRPr="00BB1DA5" w14:paraId="2759FD3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A7CE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709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FF3C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8389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FD92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пумпи и компресора</w:t>
            </w:r>
          </w:p>
        </w:tc>
      </w:tr>
      <w:tr w:rsidR="003F7C95" w:rsidRPr="00BB1DA5" w14:paraId="2355926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3F73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05A8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D49C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335C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1C8E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славина и вентила</w:t>
            </w:r>
          </w:p>
        </w:tc>
      </w:tr>
      <w:tr w:rsidR="003F7C95" w:rsidRPr="00BB1DA5" w14:paraId="316EBB2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E215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272C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A2A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DC4E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28.15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869C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лежајева, зупчаника и зупчастих елемената</w:t>
            </w:r>
          </w:p>
        </w:tc>
      </w:tr>
      <w:tr w:rsidR="003F7C95" w:rsidRPr="00BB1DA5" w14:paraId="3DD0D94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F9CE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3A89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815D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B480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7FE3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машина опште намене</w:t>
            </w:r>
          </w:p>
        </w:tc>
      </w:tr>
      <w:tr w:rsidR="003F7C95" w:rsidRPr="00BB1DA5" w14:paraId="357C134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D3DE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CCC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BD8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7257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4959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индустријских пећи и горионика</w:t>
            </w:r>
          </w:p>
        </w:tc>
      </w:tr>
      <w:tr w:rsidR="003F7C95" w:rsidRPr="00BB1DA5" w14:paraId="678A235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C7EE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E5F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459C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499C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D595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опреме за подизање и преношење</w:t>
            </w:r>
          </w:p>
        </w:tc>
      </w:tr>
      <w:tr w:rsidR="003F7C95" w:rsidRPr="00BB1DA5" w14:paraId="4539D56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AC9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C87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1654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74FF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3F4F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канцеларијских машина и опреме</w:t>
            </w:r>
          </w:p>
        </w:tc>
      </w:tr>
      <w:tr w:rsidR="003F7C95" w:rsidRPr="00BB1DA5" w14:paraId="6111C23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D1F2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0ADE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C3A2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EDB3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C443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ручних погонских апарата са механизмима</w:t>
            </w:r>
          </w:p>
        </w:tc>
      </w:tr>
      <w:tr w:rsidR="003F7C95" w:rsidRPr="00BB1DA5" w14:paraId="35F9C54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5198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0AC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02CB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18F6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6369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расхладне и вентилационе опреме</w:t>
            </w:r>
          </w:p>
        </w:tc>
      </w:tr>
      <w:tr w:rsidR="003F7C95" w:rsidRPr="00BB1DA5" w14:paraId="522A3B2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12CA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AB49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E1DD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B313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28.29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C1E1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машина и апарата опште намене</w:t>
            </w:r>
          </w:p>
        </w:tc>
      </w:tr>
      <w:tr w:rsidR="003F7C95" w:rsidRPr="00BB1DA5" w14:paraId="7ED81BA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C443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21E9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D5A0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94B00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156B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пољопривреду и шумарство</w:t>
            </w:r>
          </w:p>
        </w:tc>
      </w:tr>
      <w:tr w:rsidR="003F7C95" w:rsidRPr="00BB1DA5" w14:paraId="6F78D3F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964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322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F15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4770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7E0D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пољопривреду и шумарство</w:t>
            </w:r>
          </w:p>
        </w:tc>
      </w:tr>
      <w:tr w:rsidR="003F7C95" w:rsidRPr="00BB1DA5" w14:paraId="16297D6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9B34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F9C4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C63A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7FF8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262E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обраду метала и алат. машина</w:t>
            </w:r>
          </w:p>
        </w:tc>
      </w:tr>
      <w:tr w:rsidR="003F7C95" w:rsidRPr="00BB1DA5" w14:paraId="6988022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DB74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E1D1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E57C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9C95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28.41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D6E2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обраду метала</w:t>
            </w:r>
          </w:p>
        </w:tc>
      </w:tr>
      <w:tr w:rsidR="003F7C95" w:rsidRPr="00BB1DA5" w14:paraId="646A540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72AD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28AE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7F79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1574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28.49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F3F4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алатних машина</w:t>
            </w:r>
          </w:p>
        </w:tc>
      </w:tr>
      <w:tr w:rsidR="003F7C95" w:rsidRPr="00BB1DA5" w14:paraId="55AC983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5E82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8240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B87D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75F2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B4F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машина за специјалне намене</w:t>
            </w:r>
          </w:p>
        </w:tc>
      </w:tr>
      <w:tr w:rsidR="003F7C95" w:rsidRPr="00BB1DA5" w14:paraId="328BAD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8CF9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0007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E825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B046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55B4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металургију</w:t>
            </w:r>
          </w:p>
        </w:tc>
      </w:tr>
      <w:tr w:rsidR="003F7C95" w:rsidRPr="00BB1DA5" w14:paraId="1DDEA8A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B3B1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7398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6A4C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CD4C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C297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руднике и грађевинарство</w:t>
            </w:r>
          </w:p>
        </w:tc>
      </w:tr>
      <w:tr w:rsidR="003F7C95" w:rsidRPr="00BB1DA5" w14:paraId="6A7CD7E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89EA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A54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53CC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8853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B655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индустр. хране, пића и дувана</w:t>
            </w:r>
          </w:p>
        </w:tc>
      </w:tr>
      <w:tr w:rsidR="003F7C95" w:rsidRPr="00BB1DA5" w14:paraId="7EA7822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3DC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9EE6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AAD2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231B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A5DA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индустр. текстила, одеће и коже</w:t>
            </w:r>
          </w:p>
        </w:tc>
      </w:tr>
      <w:tr w:rsidR="003F7C95" w:rsidRPr="00BB1DA5" w14:paraId="0BE83C4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995F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A352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6546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13D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B6D2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индустрију папира и картона</w:t>
            </w:r>
          </w:p>
        </w:tc>
      </w:tr>
      <w:tr w:rsidR="003F7C95" w:rsidRPr="00BB1DA5" w14:paraId="2A12999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D3D0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BB33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879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799C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323D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израду пластике и гуме</w:t>
            </w:r>
          </w:p>
        </w:tc>
      </w:tr>
      <w:tr w:rsidR="003F7C95" w:rsidRPr="00BB1DA5" w14:paraId="6D6CE66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B0F5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791F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8382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0090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28.99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8882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машина за остале специјалне намене</w:t>
            </w:r>
          </w:p>
        </w:tc>
      </w:tr>
      <w:tr w:rsidR="003F7C95" w:rsidRPr="00BB1DA5" w14:paraId="6DEE868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02F9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ED8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DB68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032B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71A0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моторних возила и приколица</w:t>
            </w:r>
          </w:p>
        </w:tc>
      </w:tr>
      <w:tr w:rsidR="003F7C95" w:rsidRPr="00BB1DA5" w14:paraId="4D4FA7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C299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5189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E423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FD3A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7C86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моторних возила</w:t>
            </w:r>
          </w:p>
        </w:tc>
      </w:tr>
      <w:tr w:rsidR="003F7C95" w:rsidRPr="00BB1DA5" w14:paraId="3E389CE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9384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039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8C7D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6639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29.10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72FF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моторних возила</w:t>
            </w:r>
          </w:p>
        </w:tc>
      </w:tr>
      <w:tr w:rsidR="003F7C95" w:rsidRPr="00BB1DA5" w14:paraId="1D6ECCA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8395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C75E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3FAB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B8C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ED85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каросерија за моторна возила и приколице</w:t>
            </w:r>
          </w:p>
        </w:tc>
      </w:tr>
      <w:tr w:rsidR="003F7C95" w:rsidRPr="00BB1DA5" w14:paraId="079ABFC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E52A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6842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9773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F03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F3D2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каросерија за моторна возила и приколице</w:t>
            </w:r>
          </w:p>
        </w:tc>
      </w:tr>
      <w:tr w:rsidR="003F7C95" w:rsidRPr="00BB1DA5" w14:paraId="10930CE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B829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CCFA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68D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65A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BF71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делова за моторна возила и моторе</w:t>
            </w:r>
          </w:p>
        </w:tc>
      </w:tr>
      <w:tr w:rsidR="003F7C95" w:rsidRPr="00BB1DA5" w14:paraId="50BD21F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251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A8CD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93F1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51C8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37CF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електричне опреме за моторна возила</w:t>
            </w:r>
          </w:p>
        </w:tc>
      </w:tr>
      <w:tr w:rsidR="003F7C95" w:rsidRPr="00BB1DA5" w14:paraId="72E41BA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CB03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1CD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03F4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8A4E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29.32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A693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делова за моторна возила</w:t>
            </w:r>
          </w:p>
        </w:tc>
      </w:tr>
      <w:tr w:rsidR="003F7C95" w:rsidRPr="00BB1DA5" w14:paraId="4B1C01C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5D55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695A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8EE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ED5D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3DA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саобраћајних средстава</w:t>
            </w:r>
          </w:p>
        </w:tc>
      </w:tr>
      <w:tr w:rsidR="003F7C95" w:rsidRPr="00BB1DA5" w14:paraId="449A764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C59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3FED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3316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B0CF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D43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бродова и чамаца</w:t>
            </w:r>
          </w:p>
        </w:tc>
      </w:tr>
      <w:tr w:rsidR="003F7C95" w:rsidRPr="00BB1DA5" w14:paraId="108A753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761B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DB6D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B9F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DA16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6063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бродова и пловних објеката</w:t>
            </w:r>
          </w:p>
        </w:tc>
      </w:tr>
      <w:tr w:rsidR="003F7C95" w:rsidRPr="00BB1DA5" w14:paraId="2342AB2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F2F5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7380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E2DB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C2A3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C089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Израда чамаца за спорт и разоноду</w:t>
            </w:r>
          </w:p>
        </w:tc>
      </w:tr>
      <w:tr w:rsidR="003F7C95" w:rsidRPr="00BB1DA5" w14:paraId="175B20F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CBB4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970E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D2D2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A05D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EC6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локомотива и шинских возила</w:t>
            </w:r>
          </w:p>
        </w:tc>
      </w:tr>
      <w:tr w:rsidR="003F7C95" w:rsidRPr="00BB1DA5" w14:paraId="79BFE8E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D64A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B0CE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9955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1F0C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F2DE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локомотива и шинских возила</w:t>
            </w:r>
          </w:p>
        </w:tc>
      </w:tr>
      <w:tr w:rsidR="003F7C95" w:rsidRPr="00BB1DA5" w14:paraId="3944AD4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7C44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1E57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D8C0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1DB6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B101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ваздушних и свемирских летелица</w:t>
            </w:r>
          </w:p>
        </w:tc>
      </w:tr>
      <w:tr w:rsidR="003F7C95" w:rsidRPr="00BB1DA5" w14:paraId="5881646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93B3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26B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42C7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B576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4F9D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ваздушних и свемирских летелица</w:t>
            </w:r>
          </w:p>
        </w:tc>
      </w:tr>
      <w:tr w:rsidR="003F7C95" w:rsidRPr="00BB1DA5" w14:paraId="74DEF4E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59F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F3B0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854C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9634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3A1B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борбених војних возила</w:t>
            </w:r>
          </w:p>
        </w:tc>
      </w:tr>
      <w:tr w:rsidR="003F7C95" w:rsidRPr="00BB1DA5" w14:paraId="2C4AA91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5B6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0E18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9DD7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16EF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30.40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A48E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борбених војних возила</w:t>
            </w:r>
          </w:p>
        </w:tc>
      </w:tr>
      <w:tr w:rsidR="003F7C95" w:rsidRPr="00BB1DA5" w14:paraId="49F645B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5D0E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B86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58EE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747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8F39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транспортних средстава</w:t>
            </w:r>
          </w:p>
        </w:tc>
      </w:tr>
      <w:tr w:rsidR="003F7C95" w:rsidRPr="00BB1DA5" w14:paraId="308302A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D777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CDEF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3195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673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3800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мотоцикала</w:t>
            </w:r>
          </w:p>
        </w:tc>
      </w:tr>
      <w:tr w:rsidR="003F7C95" w:rsidRPr="00BB1DA5" w14:paraId="07DE9A3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99B6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BBD5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BCDA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C929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30.92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FD94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бицикала и инвалидских колица</w:t>
            </w:r>
          </w:p>
        </w:tc>
      </w:tr>
      <w:tr w:rsidR="003F7C95" w:rsidRPr="00BB1DA5" w14:paraId="71E85A4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FC0C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4132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F65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FA2D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30.99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7B49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остале транспортне опреме</w:t>
            </w:r>
          </w:p>
        </w:tc>
      </w:tr>
      <w:tr w:rsidR="003F7C95" w:rsidRPr="00BB1DA5" w14:paraId="15794D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B2F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9E66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9236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F4D4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38A9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намештаја</w:t>
            </w:r>
          </w:p>
        </w:tc>
      </w:tr>
      <w:tr w:rsidR="003F7C95" w:rsidRPr="00BB1DA5" w14:paraId="131822E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E587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53E0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A4A9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7DB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BD78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намештаја</w:t>
            </w:r>
          </w:p>
        </w:tc>
      </w:tr>
      <w:tr w:rsidR="003F7C95" w:rsidRPr="00BB1DA5" w14:paraId="7B813A5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0792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4703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287E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5C95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31.01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B0A9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намештаја за пословне просторе</w:t>
            </w:r>
          </w:p>
        </w:tc>
      </w:tr>
      <w:tr w:rsidR="003F7C95" w:rsidRPr="00BB1DA5" w14:paraId="46169A4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D1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AE70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D466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23E2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31.02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801B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кухињског намештаја</w:t>
            </w:r>
          </w:p>
        </w:tc>
      </w:tr>
      <w:tr w:rsidR="003F7C95" w:rsidRPr="00BB1DA5" w14:paraId="6D86C89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8821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4457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A93A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FD6F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31.03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7C03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мадраца</w:t>
            </w:r>
          </w:p>
        </w:tc>
      </w:tr>
      <w:tr w:rsidR="003F7C95" w:rsidRPr="00BB1DA5" w14:paraId="5F6A436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9256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E0D8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9FE1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4759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31.09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1050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осталог намештаја</w:t>
            </w:r>
          </w:p>
        </w:tc>
      </w:tr>
      <w:tr w:rsidR="003F7C95" w:rsidRPr="00BB1DA5" w14:paraId="4EAEA1B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8447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7941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866A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6248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31F8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прерађивачке делатности</w:t>
            </w:r>
          </w:p>
        </w:tc>
      </w:tr>
      <w:tr w:rsidR="003F7C95" w:rsidRPr="00BB1DA5" w14:paraId="5D62653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ED17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73A0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99F9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C528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6C36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накита, бижутерије и сличних предмета</w:t>
            </w:r>
          </w:p>
        </w:tc>
      </w:tr>
      <w:tr w:rsidR="003F7C95" w:rsidRPr="00BB1DA5" w14:paraId="24AF4D5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2987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F2B9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872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8599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0F3A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Ковање новца</w:t>
            </w:r>
          </w:p>
        </w:tc>
      </w:tr>
      <w:tr w:rsidR="003F7C95" w:rsidRPr="00BB1DA5" w14:paraId="76ED127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5F07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80A5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142C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AEB2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D5A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накита и сродних предмета</w:t>
            </w:r>
          </w:p>
        </w:tc>
      </w:tr>
      <w:tr w:rsidR="003F7C95" w:rsidRPr="00BB1DA5" w14:paraId="4317389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9404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4E6A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140F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918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CCD9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имитације накита и сродних производа</w:t>
            </w:r>
          </w:p>
        </w:tc>
      </w:tr>
      <w:tr w:rsidR="003F7C95" w:rsidRPr="00BB1DA5" w14:paraId="1D3E32F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3284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C74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3C3C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A30A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8AF6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музичких инструмената</w:t>
            </w:r>
          </w:p>
        </w:tc>
      </w:tr>
      <w:tr w:rsidR="003F7C95" w:rsidRPr="00BB1DA5" w14:paraId="09C4A7B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56C0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DCA3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293A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6CC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96C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музичких инструмената</w:t>
            </w:r>
          </w:p>
        </w:tc>
      </w:tr>
      <w:tr w:rsidR="003F7C95" w:rsidRPr="00BB1DA5" w14:paraId="7232B18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223C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3EB3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2F62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AA60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FAB7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спортске опреме</w:t>
            </w:r>
          </w:p>
        </w:tc>
      </w:tr>
      <w:tr w:rsidR="003F7C95" w:rsidRPr="00BB1DA5" w14:paraId="68D14BA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2519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6F3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7394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DC17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30C0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спортске опреме</w:t>
            </w:r>
          </w:p>
        </w:tc>
      </w:tr>
      <w:tr w:rsidR="003F7C95" w:rsidRPr="00BB1DA5" w14:paraId="57D5E3C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0EB5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030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35A8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590B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E815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игара и играчака</w:t>
            </w:r>
          </w:p>
        </w:tc>
      </w:tr>
      <w:tr w:rsidR="003F7C95" w:rsidRPr="00BB1DA5" w14:paraId="3A56CBE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FB04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A074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6222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A346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32.40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9FAC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игара и играчака</w:t>
            </w:r>
          </w:p>
        </w:tc>
      </w:tr>
      <w:tr w:rsidR="003F7C95" w:rsidRPr="00BB1DA5" w14:paraId="5290F9D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969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C0A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B74B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A377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EFB7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медицинских и стоматолошких материјала</w:t>
            </w:r>
          </w:p>
        </w:tc>
      </w:tr>
      <w:tr w:rsidR="003F7C95" w:rsidRPr="00BB1DA5" w14:paraId="7EF4018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D742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D440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8585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14B6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32.50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7AEA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медицинских и стоматолошких материјала</w:t>
            </w:r>
          </w:p>
        </w:tc>
      </w:tr>
      <w:tr w:rsidR="003F7C95" w:rsidRPr="00BB1DA5" w14:paraId="4F676402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B6F2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5418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ECD3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3078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586F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прерађивачке делатности</w:t>
            </w:r>
          </w:p>
        </w:tc>
      </w:tr>
      <w:tr w:rsidR="003F7C95" w:rsidRPr="00BB1DA5" w14:paraId="0E63F7F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475F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F863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D9A6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8CC1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9649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метли и четки</w:t>
            </w:r>
          </w:p>
        </w:tc>
      </w:tr>
      <w:tr w:rsidR="003F7C95" w:rsidRPr="00BB1DA5" w14:paraId="47C69CF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C06F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4C5F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C6F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F8C7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32.99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CFDE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осталих предмета</w:t>
            </w:r>
          </w:p>
        </w:tc>
      </w:tr>
      <w:tr w:rsidR="003F7C95" w:rsidRPr="00BB1DA5" w14:paraId="5390A70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0226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449C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C71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4943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7E9C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и монтажа машина и опреме</w:t>
            </w:r>
          </w:p>
        </w:tc>
      </w:tr>
      <w:tr w:rsidR="003F7C95" w:rsidRPr="00BB1DA5" w14:paraId="53B6D59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382D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E614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669B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2363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5F64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металних производа, машина и опреме</w:t>
            </w:r>
          </w:p>
        </w:tc>
      </w:tr>
      <w:tr w:rsidR="003F7C95" w:rsidRPr="00BB1DA5" w14:paraId="349B1E7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CF81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67C5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C3A3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152E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721D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металних производа</w:t>
            </w:r>
          </w:p>
        </w:tc>
      </w:tr>
      <w:tr w:rsidR="003F7C95" w:rsidRPr="00BB1DA5" w14:paraId="747D4DA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D56E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BF6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1F52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6B1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4A7F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машина</w:t>
            </w:r>
          </w:p>
        </w:tc>
      </w:tr>
      <w:tr w:rsidR="003F7C95" w:rsidRPr="00BB1DA5" w14:paraId="7DFB14B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8069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16D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3EBB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720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0F81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електронске и оптичке опреме</w:t>
            </w:r>
          </w:p>
        </w:tc>
      </w:tr>
      <w:tr w:rsidR="003F7C95" w:rsidRPr="00BB1DA5" w14:paraId="18E38BC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6F32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AA8A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61E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B1EA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3CF4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електричне опреме</w:t>
            </w:r>
          </w:p>
        </w:tc>
      </w:tr>
      <w:tr w:rsidR="003F7C95" w:rsidRPr="00BB1DA5" w14:paraId="2723C92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5C83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F33B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0850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CD76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33.15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1681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и одржавање бродова и чамаца</w:t>
            </w:r>
          </w:p>
        </w:tc>
      </w:tr>
      <w:tr w:rsidR="003F7C95" w:rsidRPr="00BB1DA5" w14:paraId="6D63562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87B8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7401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24A4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79DA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33.16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78A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и одржавање летелица</w:t>
            </w:r>
          </w:p>
        </w:tc>
      </w:tr>
      <w:tr w:rsidR="003F7C95" w:rsidRPr="00BB1DA5" w14:paraId="50126E1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C8C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279B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3B11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D191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33.17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781F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и одржавање друге транспортне опреме</w:t>
            </w:r>
          </w:p>
        </w:tc>
      </w:tr>
      <w:tr w:rsidR="003F7C95" w:rsidRPr="00BB1DA5" w14:paraId="12C80CA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68ED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2E58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C965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0F5F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33.19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863C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остале опреме</w:t>
            </w:r>
          </w:p>
        </w:tc>
      </w:tr>
      <w:tr w:rsidR="003F7C95" w:rsidRPr="00BB1DA5" w14:paraId="3C43A35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B24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F07F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24E0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72EB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7FEB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Монтажа индустријских машина и опреме</w:t>
            </w:r>
          </w:p>
        </w:tc>
      </w:tr>
      <w:tr w:rsidR="003F7C95" w:rsidRPr="00BB1DA5" w14:paraId="48EACBA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D6FC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53FB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937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121E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33.20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F513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Монтажа индустријских машина и опреме</w:t>
            </w:r>
          </w:p>
        </w:tc>
      </w:tr>
      <w:tr w:rsidR="003F7C95" w:rsidRPr="00BB1DA5" w14:paraId="72F4A3C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726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D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AEBE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7C04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892C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41E8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СНAБДEВAЊЕ ЕЛЕКТРИЧНОМ ЕНЕРГИЈОМ, ГАСОМ И ПАРОМ</w:t>
            </w:r>
          </w:p>
        </w:tc>
      </w:tr>
      <w:tr w:rsidR="003F7C95" w:rsidRPr="00BB1DA5" w14:paraId="44C1C59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D0E2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57D0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A8DF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4687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75D4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Снабдевање електричном енергијом, гасом и паром</w:t>
            </w:r>
          </w:p>
        </w:tc>
      </w:tr>
      <w:tr w:rsidR="003F7C95" w:rsidRPr="00BB1DA5" w14:paraId="652B46F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6A54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0343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0197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EC5C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51B7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Снабдевање паром и климатизација</w:t>
            </w:r>
          </w:p>
        </w:tc>
      </w:tr>
      <w:tr w:rsidR="003F7C95" w:rsidRPr="00BB1DA5" w14:paraId="5A47467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F894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1CD5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07CE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5212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35.30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6CB6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Снабдевање паром и климатизација</w:t>
            </w:r>
          </w:p>
        </w:tc>
      </w:tr>
      <w:tr w:rsidR="003F7C95" w:rsidRPr="00BB1DA5" w14:paraId="2AEF066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7986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E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E785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B82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88AB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E09E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СНАБДЕВАЊЕ ВОДОМ И УПРАВЉАЊЕ ОТПАДНИМ ВОДАМА</w:t>
            </w:r>
          </w:p>
        </w:tc>
      </w:tr>
      <w:tr w:rsidR="003F7C95" w:rsidRPr="00BB1DA5" w14:paraId="1BF8EF0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5D10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095B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36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C72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972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615A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Сакупљање, пречишћавање и дистрибуција воде</w:t>
            </w:r>
          </w:p>
        </w:tc>
      </w:tr>
      <w:tr w:rsidR="003F7C95" w:rsidRPr="00BB1DA5" w14:paraId="117CDFF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686B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8DB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7D6B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36.0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5A1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F60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Сакупљање, пречишћавање и дистрибуција воде</w:t>
            </w:r>
          </w:p>
        </w:tc>
      </w:tr>
      <w:tr w:rsidR="003F7C95" w:rsidRPr="00BB1DA5" w14:paraId="33600A0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95A6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E006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33BB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7182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36.00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651E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Сакупљање, пречишћавање и дистрибуција воде</w:t>
            </w:r>
          </w:p>
        </w:tc>
      </w:tr>
      <w:tr w:rsidR="003F7C95" w:rsidRPr="00BB1DA5" w14:paraId="7155FC5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E11A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7FC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37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C38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168F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550B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Уклањање отпадних вода</w:t>
            </w:r>
          </w:p>
        </w:tc>
      </w:tr>
      <w:tr w:rsidR="003F7C95" w:rsidRPr="00BB1DA5" w14:paraId="2E45741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E14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016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1978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37.0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FCD5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6847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Уклањање отпадних вода</w:t>
            </w:r>
          </w:p>
        </w:tc>
      </w:tr>
      <w:tr w:rsidR="003F7C95" w:rsidRPr="00BB1DA5" w14:paraId="6985C3F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4926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EAF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90A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4DDE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37.00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151A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Уклањање отпадних вода</w:t>
            </w:r>
          </w:p>
        </w:tc>
      </w:tr>
      <w:tr w:rsidR="003F7C95" w:rsidRPr="00BB1DA5" w14:paraId="3CA21E5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AB35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EF2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11AD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04A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1562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Сакупљање, третман и одлагање отпада</w:t>
            </w:r>
          </w:p>
        </w:tc>
      </w:tr>
      <w:tr w:rsidR="003F7C95" w:rsidRPr="00BB1DA5" w14:paraId="06FBE84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3784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91E5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EE44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923E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25AA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 отпада</w:t>
            </w:r>
          </w:p>
        </w:tc>
      </w:tr>
      <w:tr w:rsidR="003F7C95" w:rsidRPr="00BB1DA5" w14:paraId="259444D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A7CC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2A73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6455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F22C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4FB2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 отпада који није опасан</w:t>
            </w:r>
          </w:p>
        </w:tc>
      </w:tr>
      <w:tr w:rsidR="003F7C95" w:rsidRPr="00BB1DA5" w14:paraId="64176F2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0AF2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BA7C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17EB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766D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0DB3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 опасног отпада</w:t>
            </w:r>
          </w:p>
        </w:tc>
      </w:tr>
      <w:tr w:rsidR="003F7C95" w:rsidRPr="00BB1DA5" w14:paraId="7EB95FF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0FE2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2A16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64BF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D76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FE32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Третман и одлагање отпада</w:t>
            </w:r>
          </w:p>
        </w:tc>
      </w:tr>
      <w:tr w:rsidR="003F7C95" w:rsidRPr="00BB1DA5" w14:paraId="4783A26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3BE6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B70D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5E87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4D63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A7E1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Третман и одлагање отпада који није опасан</w:t>
            </w:r>
          </w:p>
        </w:tc>
      </w:tr>
      <w:tr w:rsidR="003F7C95" w:rsidRPr="00BB1DA5" w14:paraId="606DCEF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A1AC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2B24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DB0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3116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FC32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Третман и одлагање опасног отпада</w:t>
            </w:r>
          </w:p>
        </w:tc>
      </w:tr>
      <w:tr w:rsidR="003F7C95" w:rsidRPr="00BB1DA5" w14:paraId="684EEA5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848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D8AE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791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ECDD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C26F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Поновна употреба материјала</w:t>
            </w:r>
          </w:p>
        </w:tc>
      </w:tr>
      <w:tr w:rsidR="003F7C95" w:rsidRPr="00BB1DA5" w14:paraId="0E16050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07F3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E487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FAA8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D725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7DB5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Демонтажа олупина</w:t>
            </w:r>
          </w:p>
        </w:tc>
      </w:tr>
      <w:tr w:rsidR="003F7C95" w:rsidRPr="00BB1DA5" w14:paraId="272F5B1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C8DE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CAA0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31FD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A34E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38.32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C770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Поновна употреба разврстаних материјала</w:t>
            </w:r>
          </w:p>
        </w:tc>
      </w:tr>
      <w:tr w:rsidR="003F7C95" w:rsidRPr="00BB1DA5" w14:paraId="6EE3C19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5DAB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39CA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39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CAEA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4C7D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312C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Санација, рекултивација и управљање отпадом</w:t>
            </w:r>
          </w:p>
        </w:tc>
      </w:tr>
      <w:tr w:rsidR="003F7C95" w:rsidRPr="00BB1DA5" w14:paraId="0B5A78A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7B12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2F3A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A8ED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39.0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6658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2F33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Санација, рекултивација и управљање отпадом</w:t>
            </w:r>
          </w:p>
        </w:tc>
      </w:tr>
      <w:tr w:rsidR="003F7C95" w:rsidRPr="00BB1DA5" w14:paraId="3B8CEFA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2699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8B88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C704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D48F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39.00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3E88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Санација, рекултивација и управљање отпадом</w:t>
            </w:r>
          </w:p>
        </w:tc>
      </w:tr>
      <w:tr w:rsidR="003F7C95" w:rsidRPr="00BB1DA5" w14:paraId="4E00AEB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33E9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F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463D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82D0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3C57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B96B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ГРАЂЕВИНАРСТВО</w:t>
            </w:r>
          </w:p>
        </w:tc>
      </w:tr>
      <w:tr w:rsidR="003F7C95" w:rsidRPr="00BB1DA5" w14:paraId="2F11420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B4E9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3B6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41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761F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59D9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B7C6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зграда</w:t>
            </w:r>
          </w:p>
        </w:tc>
      </w:tr>
      <w:tr w:rsidR="003F7C95" w:rsidRPr="00BB1DA5" w14:paraId="351EE3C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EFDF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24E3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E76A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41.1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9ED9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D3B7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Разрада грађевинских пројеката</w:t>
            </w:r>
          </w:p>
        </w:tc>
      </w:tr>
      <w:tr w:rsidR="003F7C95" w:rsidRPr="00BB1DA5" w14:paraId="11E1F00B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50ED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6A4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244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9742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41.10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B18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Разрада грађевинских пројеката</w:t>
            </w:r>
          </w:p>
        </w:tc>
      </w:tr>
      <w:tr w:rsidR="003F7C95" w:rsidRPr="00BB1DA5" w14:paraId="102E8E8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2841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1C1F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A09BF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41.2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4E4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C86D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стамбених и нестамбених зграда</w:t>
            </w:r>
          </w:p>
        </w:tc>
      </w:tr>
      <w:tr w:rsidR="003F7C95" w:rsidRPr="00BB1DA5" w14:paraId="0372D0B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E74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6507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8CA5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7CD9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41.20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6ED1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стамбених и нестамбених зграда</w:t>
            </w:r>
          </w:p>
        </w:tc>
      </w:tr>
      <w:tr w:rsidR="003F7C95" w:rsidRPr="00BB1DA5" w14:paraId="4C82A7C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DE74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D7C3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3D88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749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9670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осталих грађевина</w:t>
            </w:r>
          </w:p>
        </w:tc>
      </w:tr>
      <w:tr w:rsidR="003F7C95" w:rsidRPr="00BB1DA5" w14:paraId="2D5276C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B392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CB8C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89C4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12E3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77BB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путева и железничких пруга</w:t>
            </w:r>
          </w:p>
        </w:tc>
      </w:tr>
      <w:tr w:rsidR="003F7C95" w:rsidRPr="00BB1DA5" w14:paraId="47D1A828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43CF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4775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2749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F52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3E84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путева и аутопутева</w:t>
            </w:r>
          </w:p>
        </w:tc>
      </w:tr>
      <w:tr w:rsidR="003F7C95" w:rsidRPr="00BB1DA5" w14:paraId="6A52289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D64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45FA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6033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68A1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C227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железничких пруга и подземних железница</w:t>
            </w:r>
          </w:p>
        </w:tc>
      </w:tr>
      <w:tr w:rsidR="003F7C95" w:rsidRPr="00BB1DA5" w14:paraId="281B17F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BCCA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7B59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DD98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F56C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FF8D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мостова и тунела</w:t>
            </w:r>
          </w:p>
        </w:tc>
      </w:tr>
      <w:tr w:rsidR="003F7C95" w:rsidRPr="00BB1DA5" w14:paraId="5793AA5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2CF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A0F9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4496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1430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4022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цевовода, електр. и комуникационих водова</w:t>
            </w:r>
          </w:p>
        </w:tc>
      </w:tr>
      <w:tr w:rsidR="003F7C95" w:rsidRPr="00BB1DA5" w14:paraId="1A9D6520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AEEC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107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D08A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139D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4EB2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цевовода</w:t>
            </w:r>
          </w:p>
        </w:tc>
      </w:tr>
      <w:tr w:rsidR="003F7C95" w:rsidRPr="00BB1DA5" w14:paraId="11B942E7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D341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3804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C6F7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E170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5603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електричних и телекомуникационих водова</w:t>
            </w:r>
          </w:p>
        </w:tc>
      </w:tr>
      <w:tr w:rsidR="003F7C95" w:rsidRPr="00BB1DA5" w14:paraId="641CCA4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8436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DA13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E0DE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7170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B3A6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осталих грађевина</w:t>
            </w:r>
          </w:p>
        </w:tc>
      </w:tr>
      <w:tr w:rsidR="003F7C95" w:rsidRPr="00BB1DA5" w14:paraId="0427F69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9C4F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6EFA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4E06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1266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C3C7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хидротехничких објеката</w:t>
            </w:r>
          </w:p>
        </w:tc>
      </w:tr>
      <w:tr w:rsidR="003F7C95" w:rsidRPr="00BB1DA5" w14:paraId="38D09BE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C17D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9C295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9CC7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5A20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42.99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50A1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Изградња осталих непоменутих грађевина</w:t>
            </w:r>
          </w:p>
        </w:tc>
      </w:tr>
      <w:tr w:rsidR="003F7C95" w:rsidRPr="00BB1DA5" w14:paraId="2ABCC18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A93D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6502E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EF3F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1285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63A0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Специјализовани грађевински радови</w:t>
            </w:r>
          </w:p>
        </w:tc>
      </w:tr>
      <w:tr w:rsidR="003F7C95" w:rsidRPr="00BB1DA5" w14:paraId="5E11BBA9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9780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E03B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1BAFB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F02C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B679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Рушење и припремање градилишта</w:t>
            </w:r>
          </w:p>
        </w:tc>
      </w:tr>
      <w:tr w:rsidR="003F7C95" w:rsidRPr="00BB1DA5" w14:paraId="6C0085CA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9180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C02B7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0DA1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C1D6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43.11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1630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Рушење објеката</w:t>
            </w:r>
          </w:p>
        </w:tc>
      </w:tr>
      <w:tr w:rsidR="003F7C95" w:rsidRPr="00BB1DA5" w14:paraId="07DDF9D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981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82EB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4C16E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D4D1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43.12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4153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Припремање градилишта</w:t>
            </w:r>
          </w:p>
        </w:tc>
      </w:tr>
      <w:tr w:rsidR="003F7C95" w:rsidRPr="00BB1DA5" w14:paraId="2C80D4E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60B9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858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52D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540A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43.13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DF6C6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Испитивање терена бушењем и сондирањем</w:t>
            </w:r>
          </w:p>
        </w:tc>
      </w:tr>
      <w:tr w:rsidR="003F7C95" w:rsidRPr="00BB1DA5" w14:paraId="39528BA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5A7D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4ED3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C8E4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BF29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77EA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Инсталациони радови у грађевинарству</w:t>
            </w:r>
          </w:p>
        </w:tc>
      </w:tr>
      <w:tr w:rsidR="003F7C95" w:rsidRPr="00BB1DA5" w14:paraId="4341076D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893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D2E1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DE38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F5EE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43.21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7C29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Постављање електричних инсталација</w:t>
            </w:r>
          </w:p>
        </w:tc>
      </w:tr>
      <w:tr w:rsidR="003F7C95" w:rsidRPr="00BB1DA5" w14:paraId="2EB9343E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6C2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D7F4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965C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2044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43.22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A8C6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Постављање водоводних и климатизационих система</w:t>
            </w:r>
          </w:p>
        </w:tc>
      </w:tr>
      <w:tr w:rsidR="003F7C95" w:rsidRPr="00BB1DA5" w14:paraId="45AD6A95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60CC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541D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B2E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1896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43.29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0306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инсталациони радови у грађевинарству</w:t>
            </w:r>
          </w:p>
        </w:tc>
      </w:tr>
      <w:tr w:rsidR="003F7C95" w:rsidRPr="00BB1DA5" w14:paraId="27F015C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EB27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06A8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274F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EC22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9A59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Завршни грађевинско-занатски радови</w:t>
            </w:r>
          </w:p>
        </w:tc>
      </w:tr>
      <w:tr w:rsidR="003F7C95" w:rsidRPr="00BB1DA5" w14:paraId="2A86450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78F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B9D7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495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518B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2C82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Малтерисање</w:t>
            </w:r>
          </w:p>
        </w:tc>
      </w:tr>
      <w:tr w:rsidR="003F7C95" w:rsidRPr="00BB1DA5" w14:paraId="46E3B76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41AB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1457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259D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E749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C722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Уградња столарије</w:t>
            </w:r>
          </w:p>
        </w:tc>
      </w:tr>
      <w:tr w:rsidR="003F7C95" w:rsidRPr="00BB1DA5" w14:paraId="6209550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ED81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4814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0975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A21C5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43.33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E5B8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Постављање подних и зидних облога</w:t>
            </w:r>
          </w:p>
        </w:tc>
      </w:tr>
      <w:tr w:rsidR="003F7C95" w:rsidRPr="00BB1DA5" w14:paraId="4595BED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EEBD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A873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17F2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8BE6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43.34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D8C8D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Бојење и застакљивање</w:t>
            </w:r>
          </w:p>
        </w:tc>
      </w:tr>
      <w:tr w:rsidR="003F7C95" w:rsidRPr="00BB1DA5" w14:paraId="5935DD33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7DC43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9B4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835B8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19303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43.39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1924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завршни радови</w:t>
            </w:r>
          </w:p>
        </w:tc>
      </w:tr>
      <w:tr w:rsidR="003F7C95" w:rsidRPr="00BB1DA5" w14:paraId="3C6D13E4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3CFD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90435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33952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B0E5B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26D7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специфични грађевински радови</w:t>
            </w:r>
          </w:p>
        </w:tc>
      </w:tr>
      <w:tr w:rsidR="003F7C95" w:rsidRPr="00BB1DA5" w14:paraId="7E23367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0E02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324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421F9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82EB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43.91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4F3A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Кровни радови</w:t>
            </w:r>
          </w:p>
        </w:tc>
      </w:tr>
      <w:tr w:rsidR="003F7C95" w:rsidRPr="00BB1DA5" w14:paraId="52DCAA6C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D37F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7E1C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C94B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1DDA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43.99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18A8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непоменути специфични грађевински радови</w:t>
            </w:r>
          </w:p>
        </w:tc>
      </w:tr>
      <w:tr w:rsidR="003F7C95" w:rsidRPr="00BB1DA5" w14:paraId="2D9FC2B1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2C65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H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051B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BF6C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62E1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227DC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САОБРАЋАЈ И СКЛАДИШТЕЊЕ</w:t>
            </w:r>
          </w:p>
        </w:tc>
      </w:tr>
      <w:tr w:rsidR="003F7C95" w:rsidRPr="00BB1DA5" w14:paraId="6F196A9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CDABD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0733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0F26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F2E36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C7F38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Копнени саобраћај и цевоводни транспорт</w:t>
            </w:r>
          </w:p>
        </w:tc>
      </w:tr>
      <w:tr w:rsidR="003F7C95" w:rsidRPr="00BB1DA5" w14:paraId="2B9D1596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C497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AAC01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55311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08F90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06B30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Друмски превоз терета и услуге пресељења</w:t>
            </w:r>
          </w:p>
        </w:tc>
      </w:tr>
      <w:tr w:rsidR="003F7C95" w:rsidRPr="00BB1DA5" w14:paraId="64A2B56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1ECC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5DE4C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DC614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4B724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49.41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2E40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Друмски превоз терета</w:t>
            </w:r>
          </w:p>
        </w:tc>
      </w:tr>
      <w:tr w:rsidR="003F7C95" w:rsidRPr="00BB1DA5" w14:paraId="68B7519F" w14:textId="77777777" w:rsidTr="00F651C9">
        <w:trPr>
          <w:trHeight w:val="45"/>
          <w:tblCellSpacing w:w="0" w:type="auto"/>
        </w:trPr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75BCF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9F10A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0C222" w14:textId="77777777" w:rsidR="00EC1734" w:rsidRPr="00BB1DA5" w:rsidRDefault="00EC1734" w:rsidP="00EC173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4605A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49.42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139E7" w14:textId="77777777" w:rsidR="00EC1734" w:rsidRPr="00BB1DA5" w:rsidRDefault="00EC1734" w:rsidP="00EC1734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пресељења</w:t>
            </w:r>
          </w:p>
        </w:tc>
      </w:tr>
    </w:tbl>
    <w:p w14:paraId="3D8F390B" w14:textId="3DD07F72" w:rsidR="00993EDA" w:rsidRPr="00BB1DA5" w:rsidRDefault="002B0650" w:rsidP="00030CE6">
      <w:pPr>
        <w:spacing w:after="150"/>
        <w:rPr>
          <w:rFonts w:ascii="Times New Roman" w:hAnsi="Times New Roman" w:cs="Times New Roman"/>
          <w:b/>
          <w:bCs/>
          <w:lang w:val="sr-Cyrl-CS"/>
        </w:rPr>
      </w:pPr>
      <w:r w:rsidRPr="00BB1DA5">
        <w:rPr>
          <w:rFonts w:ascii="Times New Roman" w:hAnsi="Times New Roman" w:cs="Times New Roman"/>
          <w:lang w:val="sr-Cyrl-CS"/>
        </w:rPr>
        <w:br/>
      </w:r>
      <w:r w:rsidRPr="00BB1DA5">
        <w:rPr>
          <w:rFonts w:ascii="Times New Roman" w:hAnsi="Times New Roman" w:cs="Times New Roman"/>
          <w:color w:val="000000"/>
          <w:lang w:val="sr-Cyrl-CS"/>
        </w:rPr>
        <w:t xml:space="preserve">  </w:t>
      </w:r>
    </w:p>
    <w:p w14:paraId="3A8C20D4" w14:textId="77777777" w:rsidR="00993EDA" w:rsidRPr="00BB1DA5" w:rsidRDefault="002B0650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lang w:val="sr-Cyrl-CS"/>
        </w:rPr>
      </w:pPr>
      <w:r w:rsidRPr="00BB1DA5">
        <w:rPr>
          <w:rFonts w:ascii="Times New Roman" w:hAnsi="Times New Roman" w:cs="Times New Roman"/>
          <w:b/>
          <w:bCs/>
          <w:color w:val="000000"/>
          <w:lang w:val="sr-Cyrl-CS"/>
        </w:rPr>
        <w:t>III. ДЕЛАТНОСТ КОЈЕ ИМАЈУ МАЛИ УТИЦАЈ НА ЖИВОТНУ СРЕДИНУ</w:t>
      </w:r>
    </w:p>
    <w:p w14:paraId="1C54B32A" w14:textId="77777777" w:rsidR="005050B0" w:rsidRPr="00BB1DA5" w:rsidRDefault="005050B0">
      <w:pPr>
        <w:spacing w:after="120"/>
        <w:jc w:val="center"/>
        <w:rPr>
          <w:rFonts w:ascii="Times New Roman" w:hAnsi="Times New Roman" w:cs="Times New Roman"/>
          <w:lang w:val="sr-Cyrl-CS"/>
        </w:rPr>
      </w:pPr>
    </w:p>
    <w:tbl>
      <w:tblPr>
        <w:tblW w:w="9055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242"/>
        <w:gridCol w:w="687"/>
        <w:gridCol w:w="923"/>
        <w:gridCol w:w="1194"/>
        <w:gridCol w:w="5009"/>
      </w:tblGrid>
      <w:tr w:rsidR="003F7C95" w:rsidRPr="00BB1DA5" w14:paraId="507E02F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8E0C4" w14:textId="74AB084F" w:rsidR="005050B0" w:rsidRPr="00BB1DA5" w:rsidRDefault="00F33E0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А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390CD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6DAE4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8558A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65A96" w14:textId="788108CD" w:rsidR="005050B0" w:rsidRPr="00BB1DA5" w:rsidRDefault="00F33E0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ПОЉОПРИВРЕДА, ШУМАРСТВО И РИБАРСТВО</w:t>
            </w:r>
          </w:p>
        </w:tc>
      </w:tr>
      <w:tr w:rsidR="003F7C95" w:rsidRPr="00BB1DA5" w14:paraId="77865FF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D5577" w14:textId="77777777" w:rsidR="009B104C" w:rsidRPr="00BB1DA5" w:rsidRDefault="009B104C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49EC2" w14:textId="4FF47A24" w:rsidR="009B104C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B3AF1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0E772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BED95" w14:textId="6E45627B" w:rsidR="009B104C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Пољопривредна производња, лов и услужне делатности</w:t>
            </w:r>
          </w:p>
        </w:tc>
      </w:tr>
      <w:tr w:rsidR="003F7C95" w:rsidRPr="00BB1DA5" w14:paraId="7A7B4DC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6F4AD" w14:textId="77777777" w:rsidR="009B104C" w:rsidRPr="00BB1DA5" w:rsidRDefault="009B104C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57FE4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82F02" w14:textId="38CA9D4F" w:rsidR="009B104C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0501F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E7A6C" w14:textId="0B2C44F1" w:rsidR="009B104C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Узгој животиња</w:t>
            </w:r>
          </w:p>
        </w:tc>
      </w:tr>
      <w:tr w:rsidR="003F7C95" w:rsidRPr="00BB1DA5" w14:paraId="29C595C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C06F7" w14:textId="77777777" w:rsidR="00F33E04" w:rsidRPr="00BB1DA5" w:rsidRDefault="00F33E04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43D19" w14:textId="77777777" w:rsidR="00F33E04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8BC39" w14:textId="77777777" w:rsidR="00F33E04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9D63C" w14:textId="4F25ACCA" w:rsidR="00F33E04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01.42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C9B7C" w14:textId="6960BF40" w:rsidR="00F33E04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Узгој других говеда и бивола капацитета до 200 места </w:t>
            </w:r>
          </w:p>
        </w:tc>
      </w:tr>
      <w:tr w:rsidR="004C5874" w:rsidRPr="00BB1DA5" w14:paraId="7C4E0C7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97077" w14:textId="77777777" w:rsidR="004C5874" w:rsidRPr="00BB1DA5" w:rsidRDefault="004C5874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C79F9" w14:textId="77777777" w:rsidR="004C5874" w:rsidRPr="00BB1DA5" w:rsidRDefault="004C587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FF8EF" w14:textId="77777777" w:rsidR="004C5874" w:rsidRPr="00BB1DA5" w:rsidRDefault="004C5874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DBA7F" w14:textId="7333BB96" w:rsidR="004C5874" w:rsidRPr="00BB1DA5" w:rsidRDefault="004C587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01.46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D3F3B" w14:textId="2E4D7B39" w:rsidR="004C5874" w:rsidRPr="00BB1DA5" w:rsidRDefault="004C5874" w:rsidP="004C587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 xml:space="preserve">Узгој свиња – капацитета од 100 до 1000 места за свиње </w:t>
            </w:r>
          </w:p>
          <w:p w14:paraId="33987F07" w14:textId="6B3F33DB" w:rsidR="004C5874" w:rsidRPr="00BB1DA5" w:rsidRDefault="004C5874" w:rsidP="004C5874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 100 до 450 места за крмаче</w:t>
            </w:r>
          </w:p>
        </w:tc>
      </w:tr>
      <w:tr w:rsidR="003F7C95" w:rsidRPr="00BB1DA5" w14:paraId="5CE834C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0DBF8" w14:textId="77777777" w:rsidR="005050B0" w:rsidRPr="00BB1DA5" w:rsidRDefault="005050B0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3A224" w14:textId="04C68C23" w:rsidR="005050B0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0323E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45554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A6B6F" w14:textId="73BC7397" w:rsidR="005050B0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Шумарство и сеча дрвећа</w:t>
            </w:r>
          </w:p>
        </w:tc>
      </w:tr>
      <w:tr w:rsidR="003F7C95" w:rsidRPr="00BB1DA5" w14:paraId="7A8E471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0C48F" w14:textId="77777777" w:rsidR="005050B0" w:rsidRPr="00BB1DA5" w:rsidRDefault="005050B0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17604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97003" w14:textId="0903D28B" w:rsidR="005050B0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02.3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B06F8" w14:textId="77777777" w:rsidR="005050B0" w:rsidRPr="00BB1DA5" w:rsidRDefault="005050B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C736CE" w14:textId="0DDAD82A" w:rsidR="005050B0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Сакупљање шумских плодова</w:t>
            </w:r>
          </w:p>
        </w:tc>
      </w:tr>
      <w:tr w:rsidR="003F7C95" w:rsidRPr="00BB1DA5" w14:paraId="5A62C46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AE9E8" w14:textId="77777777" w:rsidR="009B104C" w:rsidRPr="00BB1DA5" w:rsidRDefault="009B104C">
            <w:pPr>
              <w:spacing w:after="150"/>
              <w:rPr>
                <w:rFonts w:ascii="Times New Roman" w:hAnsi="Times New Roman" w:cs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9C48AB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C8FD4" w14:textId="199CD80C" w:rsidR="009B104C" w:rsidRPr="00BB1DA5" w:rsidRDefault="00F33E04">
            <w:pPr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lang w:val="sr-Cyrl-CS"/>
              </w:rPr>
              <w:t>02.4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68B55" w14:textId="77777777" w:rsidR="009B104C" w:rsidRPr="00BB1DA5" w:rsidRDefault="009B104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C3B7B" w14:textId="5ED7E768" w:rsidR="009B104C" w:rsidRPr="00BB1DA5" w:rsidRDefault="00532DDC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вези са шумарством</w:t>
            </w:r>
          </w:p>
        </w:tc>
      </w:tr>
      <w:tr w:rsidR="003F7C95" w:rsidRPr="00BB1DA5" w14:paraId="6AFBA7E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449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G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5961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BCD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CEB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23F1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И МАЛО И ПОПРАВКА МОТОРНИХ ВОЗИЛА</w:t>
            </w:r>
          </w:p>
        </w:tc>
      </w:tr>
      <w:tr w:rsidR="003F7C95" w:rsidRPr="00BB1DA5" w14:paraId="4C718D0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549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15B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7EA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272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A6E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и мало и поправка моторних возила</w:t>
            </w:r>
          </w:p>
        </w:tc>
      </w:tr>
      <w:tr w:rsidR="003F7C95" w:rsidRPr="00BB1DA5" w14:paraId="4C2237C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BBD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FCD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3EB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6EF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48C2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моторним возилима</w:t>
            </w:r>
          </w:p>
        </w:tc>
      </w:tr>
      <w:tr w:rsidR="003F7C95" w:rsidRPr="00BB1DA5" w14:paraId="0FBF383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34F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7D2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A7D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E66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3DE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аутомобилима и лаким моторним возилима</w:t>
            </w:r>
          </w:p>
        </w:tc>
      </w:tr>
      <w:tr w:rsidR="003F7C95" w:rsidRPr="00BB1DA5" w14:paraId="28885DE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B5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4844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44E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DC8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FC2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осталим моторним возилима</w:t>
            </w:r>
          </w:p>
        </w:tc>
      </w:tr>
      <w:tr w:rsidR="003F7C95" w:rsidRPr="00BB1DA5" w14:paraId="4A768F0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784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A0F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64EA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556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9FA5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Одржавање и поправка моторних возила</w:t>
            </w:r>
          </w:p>
        </w:tc>
      </w:tr>
      <w:tr w:rsidR="003F7C95" w:rsidRPr="00BB1DA5" w14:paraId="645C20E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A30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45F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EA3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966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79F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Одржавање и поправка моторних возила</w:t>
            </w:r>
          </w:p>
        </w:tc>
      </w:tr>
      <w:tr w:rsidR="003F7C95" w:rsidRPr="00BB1DA5" w14:paraId="13BD705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7D6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AD6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121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F96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AD4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деловима и прибором за моторна возила</w:t>
            </w:r>
          </w:p>
        </w:tc>
      </w:tr>
      <w:tr w:rsidR="003F7C95" w:rsidRPr="00BB1DA5" w14:paraId="674DF4C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CAD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C67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7C0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8273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5C8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деловима и опремом за возила</w:t>
            </w:r>
          </w:p>
        </w:tc>
      </w:tr>
      <w:tr w:rsidR="003F7C95" w:rsidRPr="00BB1DA5" w14:paraId="2D5B14F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3CB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03F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05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485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B3D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деловима и опремом за возила</w:t>
            </w:r>
          </w:p>
        </w:tc>
      </w:tr>
      <w:tr w:rsidR="003F7C95" w:rsidRPr="00BB1DA5" w14:paraId="3E0C4CF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FCA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5A6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2A3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D97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F0A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мотоциклима, деловима и поправка мотоцик.</w:t>
            </w:r>
          </w:p>
        </w:tc>
      </w:tr>
      <w:tr w:rsidR="003F7C95" w:rsidRPr="00BB1DA5" w14:paraId="1DA7F19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1FB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866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D1A7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C5C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45.40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295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мотоциклима, деловима и поправка мотоцик.</w:t>
            </w:r>
          </w:p>
        </w:tc>
      </w:tr>
      <w:tr w:rsidR="003F7C95" w:rsidRPr="00BB1DA5" w14:paraId="13A7D05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AFB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5F7F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56E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5CCC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DEE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велико, осим трговине моторним возилима</w:t>
            </w:r>
          </w:p>
        </w:tc>
      </w:tr>
      <w:tr w:rsidR="003F7C95" w:rsidRPr="00BB1DA5" w14:paraId="289F3B2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FEA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1DB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5BF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FF8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820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за накнаду</w:t>
            </w:r>
          </w:p>
        </w:tc>
      </w:tr>
      <w:tr w:rsidR="003F7C95" w:rsidRPr="00BB1DA5" w14:paraId="031F697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C53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CFE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7460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43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9091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пољопривредних сировина</w:t>
            </w:r>
          </w:p>
        </w:tc>
      </w:tr>
      <w:tr w:rsidR="003F7C95" w:rsidRPr="00BB1DA5" w14:paraId="1734422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CC7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237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B61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261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C58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горива, руда и метала</w:t>
            </w:r>
          </w:p>
        </w:tc>
      </w:tr>
      <w:tr w:rsidR="003F7C95" w:rsidRPr="00BB1DA5" w14:paraId="2051C5E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A3A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11D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C7D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915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9334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грађевинског материјала</w:t>
            </w:r>
          </w:p>
        </w:tc>
      </w:tr>
      <w:tr w:rsidR="003F7C95" w:rsidRPr="00BB1DA5" w14:paraId="19B5EA7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0DE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78E1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2DD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FF1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43E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машина и индустријске опреме</w:t>
            </w:r>
          </w:p>
        </w:tc>
      </w:tr>
      <w:tr w:rsidR="003F7C95" w:rsidRPr="00BB1DA5" w14:paraId="65674D5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17D5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1B0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36FF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AC9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8746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намештаја и металне робе</w:t>
            </w:r>
          </w:p>
        </w:tc>
      </w:tr>
      <w:tr w:rsidR="003F7C95" w:rsidRPr="00BB1DA5" w14:paraId="2E5461A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FEB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73E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BFC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D58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F48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текстила, одеће, крзна и обуће</w:t>
            </w:r>
          </w:p>
        </w:tc>
      </w:tr>
      <w:tr w:rsidR="003F7C95" w:rsidRPr="00BB1DA5" w14:paraId="11E8A96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3DE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808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0E0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E6A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46.17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60B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хране, пића и дувана</w:t>
            </w:r>
          </w:p>
        </w:tc>
      </w:tr>
      <w:tr w:rsidR="003F7C95" w:rsidRPr="00BB1DA5" w14:paraId="1D95268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6C7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3FA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D71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701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46.18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67A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Специјализовано посредовање у продаји производа</w:t>
            </w:r>
          </w:p>
        </w:tc>
      </w:tr>
      <w:tr w:rsidR="003F7C95" w:rsidRPr="00BB1DA5" w14:paraId="6E6C606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420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17F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EF6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FF0C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441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Посредовање у продаји разноврсних производа</w:t>
            </w:r>
          </w:p>
        </w:tc>
      </w:tr>
      <w:tr w:rsidR="003F7C95" w:rsidRPr="00BB1DA5" w14:paraId="1354F3D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C66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0B6A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B88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4BF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439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пољопривредним сировинама</w:t>
            </w:r>
          </w:p>
        </w:tc>
      </w:tr>
      <w:tr w:rsidR="003F7C95" w:rsidRPr="00BB1DA5" w14:paraId="6CF2CA3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B6B3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D6E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2FA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579C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E90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житом, сировим дуваном и семењем</w:t>
            </w:r>
          </w:p>
        </w:tc>
      </w:tr>
      <w:tr w:rsidR="003F7C95" w:rsidRPr="00BB1DA5" w14:paraId="748CDD1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47D9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1F8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9CB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3C0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5A1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цвећем и садницама</w:t>
            </w:r>
          </w:p>
        </w:tc>
      </w:tr>
      <w:tr w:rsidR="003F7C95" w:rsidRPr="00BB1DA5" w14:paraId="3E4B9F9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B58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A7F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205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355C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46.23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EC6C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животињама</w:t>
            </w:r>
          </w:p>
        </w:tc>
      </w:tr>
      <w:tr w:rsidR="003F7C95" w:rsidRPr="00BB1DA5" w14:paraId="5CBB4B0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58C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B79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528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770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46.24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2F1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сировом и довршеном кожом</w:t>
            </w:r>
          </w:p>
        </w:tc>
      </w:tr>
      <w:tr w:rsidR="003F7C95" w:rsidRPr="00BB1DA5" w14:paraId="262FB80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A12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012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CABE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CD43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69E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храном, пићима и дуваном</w:t>
            </w:r>
          </w:p>
        </w:tc>
      </w:tr>
      <w:tr w:rsidR="003F7C95" w:rsidRPr="00BB1DA5" w14:paraId="054C9C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308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841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D13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9D7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186C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воћем и поврћем</w:t>
            </w:r>
          </w:p>
        </w:tc>
      </w:tr>
      <w:tr w:rsidR="003F7C95" w:rsidRPr="00BB1DA5" w14:paraId="066BFEE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BC8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2F82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6B2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B283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33C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месом и производима од меса</w:t>
            </w:r>
          </w:p>
        </w:tc>
      </w:tr>
      <w:tr w:rsidR="003F7C95" w:rsidRPr="00BB1DA5" w14:paraId="37D9F75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FBE7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A92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2E1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5D7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B662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млечним производима и мастима</w:t>
            </w:r>
          </w:p>
        </w:tc>
      </w:tr>
      <w:tr w:rsidR="003F7C95" w:rsidRPr="00BB1DA5" w14:paraId="2A294AC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2F8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113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B8C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EE8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D476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пићима</w:t>
            </w:r>
          </w:p>
        </w:tc>
      </w:tr>
      <w:tr w:rsidR="003F7C95" w:rsidRPr="00BB1DA5" w14:paraId="4B9AF30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79B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54F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844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8DB3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E72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дуванским производима</w:t>
            </w:r>
          </w:p>
        </w:tc>
      </w:tr>
      <w:tr w:rsidR="003F7C95" w:rsidRPr="00BB1DA5" w14:paraId="1EF6107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95E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9BE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58E2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B3FC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A14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шећером, чоколадом и слаткишима</w:t>
            </w:r>
          </w:p>
        </w:tc>
      </w:tr>
      <w:tr w:rsidR="003F7C95" w:rsidRPr="00BB1DA5" w14:paraId="588C001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2BD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65BB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57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E1F7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46.37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9660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кафом, чајевима, какаом и зачинима</w:t>
            </w:r>
          </w:p>
        </w:tc>
      </w:tr>
      <w:tr w:rsidR="003F7C95" w:rsidRPr="00BB1DA5" w14:paraId="6002E0D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91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D2E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2DB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9CE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46.38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2C88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осталом храном, укључујући рибу</w:t>
            </w:r>
          </w:p>
        </w:tc>
      </w:tr>
      <w:tr w:rsidR="003F7C95" w:rsidRPr="00BB1DA5" w14:paraId="3E0194A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797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FDB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258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996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46.39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E32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Неспецијализована трговина на велико храном и пићима</w:t>
            </w:r>
          </w:p>
        </w:tc>
      </w:tr>
      <w:tr w:rsidR="003F7C95" w:rsidRPr="00BB1DA5" w14:paraId="29B64C9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186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CDA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0DEB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26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A79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предметима за домаћинство</w:t>
            </w:r>
          </w:p>
        </w:tc>
      </w:tr>
      <w:tr w:rsidR="003F7C95" w:rsidRPr="00BB1DA5" w14:paraId="338EFD1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445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AE5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FE9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D06F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095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текстилом</w:t>
            </w:r>
          </w:p>
        </w:tc>
      </w:tr>
      <w:tr w:rsidR="003F7C95" w:rsidRPr="00BB1DA5" w14:paraId="19FB136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010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C70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84F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CE19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819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одећом и обућом</w:t>
            </w:r>
          </w:p>
        </w:tc>
      </w:tr>
      <w:tr w:rsidR="003F7C95" w:rsidRPr="00BB1DA5" w14:paraId="0205402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4CD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EF5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9DE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B37B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52A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електр. апаратима за домаћинство</w:t>
            </w:r>
          </w:p>
        </w:tc>
      </w:tr>
      <w:tr w:rsidR="003F7C95" w:rsidRPr="00BB1DA5" w14:paraId="31F4E8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B63E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443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ADB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A32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6D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порцуланом и стакленом робом</w:t>
            </w:r>
          </w:p>
        </w:tc>
      </w:tr>
      <w:tr w:rsidR="003F7C95" w:rsidRPr="00BB1DA5" w14:paraId="4DA1BBB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7B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99C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783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821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081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парфимеријским производима</w:t>
            </w:r>
          </w:p>
        </w:tc>
      </w:tr>
      <w:tr w:rsidR="003F7C95" w:rsidRPr="00BB1DA5" w14:paraId="37245D4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AFF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3B9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322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1C43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11AF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фармацеутским производима</w:t>
            </w:r>
          </w:p>
        </w:tc>
      </w:tr>
      <w:tr w:rsidR="003F7C95" w:rsidRPr="00BB1DA5" w14:paraId="27FB33A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B6E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982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02E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6F77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46.47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18A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намештајем и теписима</w:t>
            </w:r>
          </w:p>
        </w:tc>
      </w:tr>
      <w:tr w:rsidR="003F7C95" w:rsidRPr="00BB1DA5" w14:paraId="7AE7AC5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9AF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1FB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9B6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5343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46.48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06E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сатовима и накитом</w:t>
            </w:r>
          </w:p>
        </w:tc>
      </w:tr>
      <w:tr w:rsidR="003F7C95" w:rsidRPr="00BB1DA5" w14:paraId="2561199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BD8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E99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6F6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DDA6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46.49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FED5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осталим производима</w:t>
            </w:r>
          </w:p>
        </w:tc>
      </w:tr>
      <w:tr w:rsidR="003F7C95" w:rsidRPr="00BB1DA5" w14:paraId="1370B55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FA0C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7D3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718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46.5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B88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BED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информационо-комуникац. опремом</w:t>
            </w:r>
          </w:p>
        </w:tc>
      </w:tr>
      <w:tr w:rsidR="003F7C95" w:rsidRPr="00BB1DA5" w14:paraId="2330003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A24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5BE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740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60B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46.51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623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рачунарима и софтверима</w:t>
            </w:r>
          </w:p>
        </w:tc>
      </w:tr>
      <w:tr w:rsidR="003F7C95" w:rsidRPr="00BB1DA5" w14:paraId="0062A12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4FE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130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A11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A8D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46.52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50D0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електронским деловима и опремом</w:t>
            </w:r>
          </w:p>
        </w:tc>
      </w:tr>
      <w:tr w:rsidR="003F7C95" w:rsidRPr="00BB1DA5" w14:paraId="4CD7731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C87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2F2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5B06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DC8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6F3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осталим машинама и прибором</w:t>
            </w:r>
          </w:p>
        </w:tc>
      </w:tr>
      <w:tr w:rsidR="003F7C95" w:rsidRPr="00BB1DA5" w14:paraId="479D983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6AC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EC7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D18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574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DF6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пољопривредним машинама</w:t>
            </w:r>
          </w:p>
        </w:tc>
      </w:tr>
      <w:tr w:rsidR="003F7C95" w:rsidRPr="00BB1DA5" w14:paraId="6AE7900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49B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E53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51F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DA3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0A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алатним машинама</w:t>
            </w:r>
          </w:p>
        </w:tc>
      </w:tr>
      <w:tr w:rsidR="003F7C95" w:rsidRPr="00BB1DA5" w14:paraId="408CE22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E40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F93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F30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AF6D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CBD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рударским и грађ. машинама</w:t>
            </w:r>
          </w:p>
        </w:tc>
      </w:tr>
      <w:tr w:rsidR="003F7C95" w:rsidRPr="00BB1DA5" w14:paraId="47C09AA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D2A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2B8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D514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4D5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1E44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машинама за текстилну индустрију</w:t>
            </w:r>
          </w:p>
        </w:tc>
      </w:tr>
      <w:tr w:rsidR="003F7C95" w:rsidRPr="00BB1DA5" w14:paraId="40FE76F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96D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644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6E1E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4D7B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3A8C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канцеларијским намештајем</w:t>
            </w:r>
          </w:p>
        </w:tc>
      </w:tr>
      <w:tr w:rsidR="003F7C95" w:rsidRPr="00BB1DA5" w14:paraId="44267B9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7B78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8E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7AA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36F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1B69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осталим канцеларијским машинама</w:t>
            </w:r>
          </w:p>
        </w:tc>
      </w:tr>
      <w:tr w:rsidR="003F7C95" w:rsidRPr="00BB1DA5" w14:paraId="50AF55B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168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35D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5B8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02A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46.69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8A21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осталим машинама и опремом</w:t>
            </w:r>
          </w:p>
        </w:tc>
      </w:tr>
      <w:tr w:rsidR="003F7C95" w:rsidRPr="00BB1DA5" w14:paraId="60A0955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78B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CB2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4AB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8DB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325D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специјализована трговина на велико</w:t>
            </w:r>
          </w:p>
        </w:tc>
      </w:tr>
      <w:tr w:rsidR="003F7C95" w:rsidRPr="00BB1DA5" w14:paraId="385A278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DB6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BC2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120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65D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EFA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чврстим и течним горивима</w:t>
            </w:r>
          </w:p>
        </w:tc>
      </w:tr>
      <w:tr w:rsidR="003F7C95" w:rsidRPr="00BB1DA5" w14:paraId="0D71CAD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A35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97E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DE9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1CA7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0B8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металима и металним рудама</w:t>
            </w:r>
          </w:p>
        </w:tc>
      </w:tr>
      <w:tr w:rsidR="003F7C95" w:rsidRPr="00BB1DA5" w14:paraId="4094757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FD7E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A70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A0A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F7DD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AA6F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дрветом и грађ. материјалом</w:t>
            </w:r>
          </w:p>
        </w:tc>
      </w:tr>
      <w:tr w:rsidR="003F7C95" w:rsidRPr="00BB1DA5" w14:paraId="667801C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A92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764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F0D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120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134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металном робом</w:t>
            </w:r>
          </w:p>
        </w:tc>
      </w:tr>
      <w:tr w:rsidR="003F7C95" w:rsidRPr="00BB1DA5" w14:paraId="1FD8376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9D4A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F4F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441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5DF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E5FA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хемијским производима</w:t>
            </w:r>
          </w:p>
        </w:tc>
      </w:tr>
      <w:tr w:rsidR="003F7C95" w:rsidRPr="00BB1DA5" w14:paraId="349A44F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130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E06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635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7557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79C7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осталим полупроизводима</w:t>
            </w:r>
          </w:p>
        </w:tc>
      </w:tr>
      <w:tr w:rsidR="003F7C95" w:rsidRPr="00BB1DA5" w14:paraId="0C551F7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499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C52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CA7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4B8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46.77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8634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велико отпацима и остацима</w:t>
            </w:r>
          </w:p>
        </w:tc>
      </w:tr>
      <w:tr w:rsidR="003F7C95" w:rsidRPr="00BB1DA5" w14:paraId="68BC224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3EF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02C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9B00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1CA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E6D1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Неспецијализована трговина на велико</w:t>
            </w:r>
          </w:p>
        </w:tc>
      </w:tr>
      <w:tr w:rsidR="003F7C95" w:rsidRPr="00BB1DA5" w14:paraId="633B4DD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B37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047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DEE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7D0A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46.90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C8B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Неспецијализована трговина на велико</w:t>
            </w:r>
          </w:p>
        </w:tc>
      </w:tr>
      <w:tr w:rsidR="003F7C95" w:rsidRPr="00BB1DA5" w14:paraId="0AD7661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56D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907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2B1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2B74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EDD2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мало, осим трговине моторним возилима</w:t>
            </w:r>
          </w:p>
        </w:tc>
      </w:tr>
      <w:tr w:rsidR="003F7C95" w:rsidRPr="00BB1DA5" w14:paraId="5FE8320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3F4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31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B646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E73B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A27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у неспецијализованим продавницама</w:t>
            </w:r>
          </w:p>
        </w:tc>
      </w:tr>
      <w:tr w:rsidR="003F7C95" w:rsidRPr="00BB1DA5" w14:paraId="56DD9E2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4F5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9E5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8BA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7BA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DF7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у неспец. продавн. претежно храном</w:t>
            </w:r>
          </w:p>
        </w:tc>
      </w:tr>
      <w:tr w:rsidR="003F7C95" w:rsidRPr="00BB1DA5" w14:paraId="330BBDF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95A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1C2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40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608D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EBA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трговина на мало у неспецијализ. продавницама</w:t>
            </w:r>
          </w:p>
        </w:tc>
      </w:tr>
      <w:tr w:rsidR="003F7C95" w:rsidRPr="00BB1DA5" w14:paraId="3124B27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354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3F6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184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E45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99E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храном, пићима и дуваном</w:t>
            </w:r>
          </w:p>
        </w:tc>
      </w:tr>
      <w:tr w:rsidR="003F7C95" w:rsidRPr="00BB1DA5" w14:paraId="3628EF2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FE5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966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1C0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1C5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C84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воћем и поврћем</w:t>
            </w:r>
          </w:p>
        </w:tc>
      </w:tr>
      <w:tr w:rsidR="003F7C95" w:rsidRPr="00BB1DA5" w14:paraId="42FED03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B7C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E3DA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EF5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BEE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328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месом и производима од меса</w:t>
            </w:r>
          </w:p>
        </w:tc>
      </w:tr>
      <w:tr w:rsidR="003F7C95" w:rsidRPr="00BB1DA5" w14:paraId="1C3EA4C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6F4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AB0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D17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8C1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49A4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рибом, љускарима и мекушцима</w:t>
            </w:r>
          </w:p>
        </w:tc>
      </w:tr>
      <w:tr w:rsidR="003F7C95" w:rsidRPr="00BB1DA5" w14:paraId="1376ACF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529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A17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2E4E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344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7CA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хлебом, колачима и слаткишима</w:t>
            </w:r>
          </w:p>
        </w:tc>
      </w:tr>
      <w:tr w:rsidR="003F7C95" w:rsidRPr="00BB1DA5" w14:paraId="64A146D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5CC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0BA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2DBD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8AEA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3D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пићима</w:t>
            </w:r>
          </w:p>
        </w:tc>
      </w:tr>
      <w:tr w:rsidR="003F7C95" w:rsidRPr="00BB1DA5" w14:paraId="788397C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8C5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B1D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2F9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FB89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8DA8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производима од дувана</w:t>
            </w:r>
          </w:p>
        </w:tc>
      </w:tr>
      <w:tr w:rsidR="003F7C95" w:rsidRPr="00BB1DA5" w14:paraId="580B18B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26C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DC23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0B7E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F00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72CB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трговина на мало храном у спец. продавницама</w:t>
            </w:r>
          </w:p>
        </w:tc>
      </w:tr>
      <w:tr w:rsidR="003F7C95" w:rsidRPr="00BB1DA5" w14:paraId="616C8C8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0BD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897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9B6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187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585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моторним горивима</w:t>
            </w:r>
          </w:p>
        </w:tc>
      </w:tr>
      <w:tr w:rsidR="003F7C95" w:rsidRPr="00BB1DA5" w14:paraId="43CD315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807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078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01A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35E2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F34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моторним горивима</w:t>
            </w:r>
          </w:p>
        </w:tc>
      </w:tr>
      <w:tr w:rsidR="003F7C95" w:rsidRPr="00BB1DA5" w14:paraId="0D714F9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B97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687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BBAF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08F9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06E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информационо-комуникац. опремом</w:t>
            </w:r>
          </w:p>
        </w:tc>
      </w:tr>
      <w:tr w:rsidR="003F7C95" w:rsidRPr="00BB1DA5" w14:paraId="1EC8C4C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613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2FD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1BE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7954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47.41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650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рачунарима и софтвером</w:t>
            </w:r>
          </w:p>
        </w:tc>
      </w:tr>
      <w:tr w:rsidR="003F7C95" w:rsidRPr="00BB1DA5" w14:paraId="02D0089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159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5B2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5BD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4801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47.42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305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телекомуникационом опремом</w:t>
            </w:r>
          </w:p>
        </w:tc>
      </w:tr>
      <w:tr w:rsidR="003F7C95" w:rsidRPr="00BB1DA5" w14:paraId="31827FE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656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F4E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7A4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F912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47.43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13E5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аудио и видео опремом</w:t>
            </w:r>
          </w:p>
        </w:tc>
      </w:tr>
      <w:tr w:rsidR="003F7C95" w:rsidRPr="00BB1DA5" w14:paraId="63DE828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0AB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093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78C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159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FE5C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осталом опремом за домаћинство</w:t>
            </w:r>
          </w:p>
        </w:tc>
      </w:tr>
      <w:tr w:rsidR="003F7C95" w:rsidRPr="00BB1DA5" w14:paraId="35ECC5E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2EF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30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958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668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DAB9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текстилом у спец. продавницама</w:t>
            </w:r>
          </w:p>
        </w:tc>
      </w:tr>
      <w:tr w:rsidR="003F7C95" w:rsidRPr="00BB1DA5" w14:paraId="7E3C3D3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107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7BA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DEF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A0B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B18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металном робом, бојама и стаклом</w:t>
            </w:r>
          </w:p>
        </w:tc>
      </w:tr>
      <w:tr w:rsidR="003F7C95" w:rsidRPr="00BB1DA5" w14:paraId="753863D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53C5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811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8A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52D6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C8E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теписима, зидним и подним облогама</w:t>
            </w:r>
          </w:p>
        </w:tc>
      </w:tr>
      <w:tr w:rsidR="003F7C95" w:rsidRPr="00BB1DA5" w14:paraId="4F50A0A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C02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CCE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458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C5D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F73F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електр. апаратима за домаћинство</w:t>
            </w:r>
          </w:p>
        </w:tc>
      </w:tr>
      <w:tr w:rsidR="003F7C95" w:rsidRPr="00BB1DA5" w14:paraId="480CB27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0CD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60B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837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5A8B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47.59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5F1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намештајем и осталим предметима</w:t>
            </w:r>
          </w:p>
        </w:tc>
      </w:tr>
      <w:tr w:rsidR="003F7C95" w:rsidRPr="00BB1DA5" w14:paraId="2EF3EED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79B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0C6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5D73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F4C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2CD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предметима за културу и рекреацију</w:t>
            </w:r>
          </w:p>
        </w:tc>
      </w:tr>
      <w:tr w:rsidR="003F7C95" w:rsidRPr="00BB1DA5" w14:paraId="31B15DB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FA3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7D6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963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7633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59BA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књигама у спец. продавницама</w:t>
            </w:r>
          </w:p>
        </w:tc>
      </w:tr>
      <w:tr w:rsidR="003F7C95" w:rsidRPr="00BB1DA5" w14:paraId="5D29556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5F0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90A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406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638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B5D5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новинама и канцелар. материјалом</w:t>
            </w:r>
          </w:p>
        </w:tc>
      </w:tr>
      <w:tr w:rsidR="003F7C95" w:rsidRPr="00BB1DA5" w14:paraId="6BF0DB6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E5F7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0DB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E23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40ED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AACB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музичким и видео записима</w:t>
            </w:r>
          </w:p>
        </w:tc>
      </w:tr>
      <w:tr w:rsidR="003F7C95" w:rsidRPr="00BB1DA5" w14:paraId="379AED5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E8A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63A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6EA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230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DF0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спортском опремом</w:t>
            </w:r>
          </w:p>
        </w:tc>
      </w:tr>
      <w:tr w:rsidR="003F7C95" w:rsidRPr="00BB1DA5" w14:paraId="771CCB1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0F8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1A0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426E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533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47.65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ED4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играма и играчкама</w:t>
            </w:r>
          </w:p>
        </w:tc>
      </w:tr>
      <w:tr w:rsidR="003F7C95" w:rsidRPr="00BB1DA5" w14:paraId="1EB62FE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816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45B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576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AA5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E39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осталом робом у спец. продавницама</w:t>
            </w:r>
          </w:p>
        </w:tc>
      </w:tr>
      <w:tr w:rsidR="003F7C95" w:rsidRPr="00BB1DA5" w14:paraId="57C4505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89D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063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8E4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6E3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171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одећом у спец. продавницама</w:t>
            </w:r>
          </w:p>
        </w:tc>
      </w:tr>
      <w:tr w:rsidR="003F7C95" w:rsidRPr="00BB1DA5" w14:paraId="75E8739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05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195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247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BD1D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CDA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обућом и предметима од коже</w:t>
            </w:r>
          </w:p>
        </w:tc>
      </w:tr>
      <w:tr w:rsidR="003F7C95" w:rsidRPr="00BB1DA5" w14:paraId="7F9FBC1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672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560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9653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9148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4DD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фармацеутским произв. у апотекама</w:t>
            </w:r>
          </w:p>
        </w:tc>
      </w:tr>
      <w:tr w:rsidR="003F7C95" w:rsidRPr="00BB1DA5" w14:paraId="2B50BD8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0FF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41B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249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E7B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3E8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медицинским и ортопед. помагалима</w:t>
            </w:r>
          </w:p>
        </w:tc>
      </w:tr>
      <w:tr w:rsidR="003F7C95" w:rsidRPr="00BB1DA5" w14:paraId="6B73C06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0D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CA9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F34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153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CB6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козметичким и тоалетним произв.</w:t>
            </w:r>
          </w:p>
        </w:tc>
      </w:tr>
      <w:tr w:rsidR="003F7C95" w:rsidRPr="00BB1DA5" w14:paraId="1F5E3F7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807E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316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1B5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3D16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47.76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49B1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цвећем, садницама и семењем</w:t>
            </w:r>
          </w:p>
        </w:tc>
      </w:tr>
      <w:tr w:rsidR="003F7C95" w:rsidRPr="00BB1DA5" w14:paraId="1B38634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63D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406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BDB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F44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47.77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CDEB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сатовима и накитом</w:t>
            </w:r>
          </w:p>
        </w:tc>
      </w:tr>
      <w:tr w:rsidR="003F7C95" w:rsidRPr="00BB1DA5" w14:paraId="57BDE1C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563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A19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6E6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F85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47.78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AF10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трговина на мало новим производима</w:t>
            </w:r>
          </w:p>
        </w:tc>
      </w:tr>
      <w:tr w:rsidR="003F7C95" w:rsidRPr="00BB1DA5" w14:paraId="6762906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A69C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8C7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487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3263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47.79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EB7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половном робом у продавницама</w:t>
            </w:r>
          </w:p>
        </w:tc>
      </w:tr>
      <w:tr w:rsidR="003F7C95" w:rsidRPr="00BB1DA5" w14:paraId="22F6A22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ABE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9AB2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7B4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47.8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19D7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20DC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на тезгама и пијацама</w:t>
            </w:r>
          </w:p>
        </w:tc>
      </w:tr>
      <w:tr w:rsidR="003F7C95" w:rsidRPr="00BB1DA5" w14:paraId="39E876A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82B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AC7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395A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187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47.81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182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храном, пићима на пијацама</w:t>
            </w:r>
          </w:p>
        </w:tc>
      </w:tr>
      <w:tr w:rsidR="003F7C95" w:rsidRPr="00BB1DA5" w14:paraId="06B27A0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D5D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060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099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461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47.82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8D3C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текстилом и обућом на пијацама</w:t>
            </w:r>
          </w:p>
        </w:tc>
      </w:tr>
      <w:tr w:rsidR="003F7C95" w:rsidRPr="00BB1DA5" w14:paraId="56CA696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114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BDE1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3F3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7780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47.89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46A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осталом робом на тезгама и пијацама</w:t>
            </w:r>
          </w:p>
        </w:tc>
      </w:tr>
      <w:tr w:rsidR="003F7C95" w:rsidRPr="00BB1DA5" w14:paraId="6E95FF9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AFA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CCA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4BF7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13A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E22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ван продавница, тезги и пијаца</w:t>
            </w:r>
          </w:p>
        </w:tc>
      </w:tr>
      <w:tr w:rsidR="003F7C95" w:rsidRPr="00BB1DA5" w14:paraId="7C34748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A4E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5EC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CDD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259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6EB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Трговина на мало посредством поште или интернета</w:t>
            </w:r>
          </w:p>
        </w:tc>
      </w:tr>
      <w:tr w:rsidR="003F7C95" w:rsidRPr="00BB1DA5" w14:paraId="5B135FB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7C7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AF2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3BA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638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47.99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898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трговина на мало изван продавница и пијаца</w:t>
            </w:r>
          </w:p>
        </w:tc>
      </w:tr>
      <w:tr w:rsidR="003F7C95" w:rsidRPr="00BB1DA5" w14:paraId="720E84D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B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DF9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911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F7C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6B2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7C95" w:rsidRPr="00BB1DA5" w14:paraId="6E15684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C4A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H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017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8DA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666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F16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САОБРАЋАЈ И СКЛАДИШТЕЊЕ</w:t>
            </w:r>
          </w:p>
        </w:tc>
      </w:tr>
      <w:tr w:rsidR="003F7C95" w:rsidRPr="00BB1DA5" w14:paraId="27611AC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E02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E1C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9BC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01C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D39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Копнени саобраћај и цевоводни транспорт</w:t>
            </w:r>
          </w:p>
        </w:tc>
      </w:tr>
      <w:tr w:rsidR="003F7C95" w:rsidRPr="00BB1DA5" w14:paraId="1D6CCBE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E2E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F1A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6389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4F2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84B4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Железнички превоз путника, даљински и регионални</w:t>
            </w:r>
          </w:p>
        </w:tc>
      </w:tr>
      <w:tr w:rsidR="003F7C95" w:rsidRPr="00BB1DA5" w14:paraId="02FAEDA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7CA2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2A3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1643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DFC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029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Железнички превоз путника, даљински и регионални</w:t>
            </w:r>
          </w:p>
        </w:tc>
      </w:tr>
      <w:tr w:rsidR="003F7C95" w:rsidRPr="00BB1DA5" w14:paraId="5EFD062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C98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92F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514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B71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099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Железнички превоз терета</w:t>
            </w:r>
          </w:p>
        </w:tc>
      </w:tr>
      <w:tr w:rsidR="003F7C95" w:rsidRPr="00BB1DA5" w14:paraId="768ED99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24B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864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079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3BE9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43CD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Железнички превоз терета</w:t>
            </w:r>
          </w:p>
        </w:tc>
      </w:tr>
      <w:tr w:rsidR="003F7C95" w:rsidRPr="00BB1DA5" w14:paraId="1821CBE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EA6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67C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8759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313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DFD7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копнени превоз путника</w:t>
            </w:r>
          </w:p>
        </w:tc>
      </w:tr>
      <w:tr w:rsidR="003F7C95" w:rsidRPr="00BB1DA5" w14:paraId="16C799B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8E2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159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87A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32F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F882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Градски и приградски копнени превоз путника</w:t>
            </w:r>
          </w:p>
        </w:tc>
      </w:tr>
      <w:tr w:rsidR="003F7C95" w:rsidRPr="00BB1DA5" w14:paraId="2F52C42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FBF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384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6A5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3133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574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Такси превоз</w:t>
            </w:r>
          </w:p>
        </w:tc>
      </w:tr>
      <w:tr w:rsidR="003F7C95" w:rsidRPr="00BB1DA5" w14:paraId="11EC718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B8D7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E05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CB3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5F9F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49.39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37E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превоз путника у копненом саобраћају</w:t>
            </w:r>
          </w:p>
        </w:tc>
      </w:tr>
      <w:tr w:rsidR="003F7C95" w:rsidRPr="00BB1DA5" w14:paraId="3248E2C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BC7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AA8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966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49.5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B91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9D5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Цевоводни транспорт</w:t>
            </w:r>
          </w:p>
        </w:tc>
      </w:tr>
      <w:tr w:rsidR="003F7C95" w:rsidRPr="00BB1DA5" w14:paraId="05537E5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0FD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A18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8E4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D301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49.50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B74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Цевоводни транспорт</w:t>
            </w:r>
          </w:p>
        </w:tc>
      </w:tr>
      <w:tr w:rsidR="003F7C95" w:rsidRPr="00BB1DA5" w14:paraId="1464A9E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2B3B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51A5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16C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B66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72E3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Водни саобраћај</w:t>
            </w:r>
          </w:p>
        </w:tc>
      </w:tr>
      <w:tr w:rsidR="003F7C95" w:rsidRPr="00BB1DA5" w14:paraId="11C4D82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7E0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C0F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D3F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29B2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65C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Поморски и приобални превоз путника</w:t>
            </w:r>
          </w:p>
        </w:tc>
      </w:tr>
      <w:tr w:rsidR="003F7C95" w:rsidRPr="00BB1DA5" w14:paraId="76BD77F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5FE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5F2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76C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5DBD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0ED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Поморски и приобални превоз путника</w:t>
            </w:r>
          </w:p>
        </w:tc>
      </w:tr>
      <w:tr w:rsidR="003F7C95" w:rsidRPr="00BB1DA5" w14:paraId="26A9ED0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057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29D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131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EB5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8F05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Поморски и приобални превоз терета</w:t>
            </w:r>
          </w:p>
        </w:tc>
      </w:tr>
      <w:tr w:rsidR="003F7C95" w:rsidRPr="00BB1DA5" w14:paraId="77C32EC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756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F2DD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F79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B24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DA5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Поморски и приобални превоз терета</w:t>
            </w:r>
          </w:p>
        </w:tc>
      </w:tr>
      <w:tr w:rsidR="003F7C95" w:rsidRPr="00BB1DA5" w14:paraId="159392C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6F6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544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9BF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7D1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27A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Превоз путника унутрашњим пловним путевима</w:t>
            </w:r>
          </w:p>
        </w:tc>
      </w:tr>
      <w:tr w:rsidR="003F7C95" w:rsidRPr="00BB1DA5" w14:paraId="1C1FD1B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332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472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ACE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989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22A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Превоз путника унутрашњим пловним путевима</w:t>
            </w:r>
          </w:p>
        </w:tc>
      </w:tr>
      <w:tr w:rsidR="003F7C95" w:rsidRPr="00BB1DA5" w14:paraId="745E6F0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DF1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4DB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2B56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68D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354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Превоз терета унутрашњим пловним путевима</w:t>
            </w:r>
          </w:p>
        </w:tc>
      </w:tr>
      <w:tr w:rsidR="003F7C95" w:rsidRPr="00BB1DA5" w14:paraId="4A8352E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632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602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AF2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7E15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50.40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CD13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Превоз терета унутрашњим пловним путевима</w:t>
            </w:r>
          </w:p>
        </w:tc>
      </w:tr>
      <w:tr w:rsidR="003F7C95" w:rsidRPr="00BB1DA5" w14:paraId="3A1941B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FF7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B61D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4D6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85A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9F7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Ваздушни саобраћај</w:t>
            </w:r>
          </w:p>
        </w:tc>
      </w:tr>
      <w:tr w:rsidR="003F7C95" w:rsidRPr="00BB1DA5" w14:paraId="009E1BE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A3A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355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0A6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6C3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CE2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Ваздушни превоз путника</w:t>
            </w:r>
          </w:p>
        </w:tc>
      </w:tr>
      <w:tr w:rsidR="003F7C95" w:rsidRPr="00BB1DA5" w14:paraId="0AEB780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196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C88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550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EF1B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D39B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Ваздушни превоз путника</w:t>
            </w:r>
          </w:p>
        </w:tc>
      </w:tr>
      <w:tr w:rsidR="003F7C95" w:rsidRPr="00BB1DA5" w14:paraId="550E678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92D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499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8BA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4DC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6CB3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Ваздушни превоз терета и васионски саобраћај</w:t>
            </w:r>
          </w:p>
        </w:tc>
      </w:tr>
      <w:tr w:rsidR="003F7C95" w:rsidRPr="00BB1DA5" w14:paraId="1558833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768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3C1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114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77F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6A01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Ваздушни превоз терета</w:t>
            </w:r>
          </w:p>
        </w:tc>
      </w:tr>
      <w:tr w:rsidR="003F7C95" w:rsidRPr="00BB1DA5" w14:paraId="413AA88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E04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1669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896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F07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51.22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B13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Васионски саобраћај</w:t>
            </w:r>
          </w:p>
        </w:tc>
      </w:tr>
      <w:tr w:rsidR="003F7C95" w:rsidRPr="00BB1DA5" w14:paraId="1CA0716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0DA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A93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50F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EF5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2C94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Складиштење и пратеће активности у саобраћају</w:t>
            </w:r>
          </w:p>
        </w:tc>
      </w:tr>
      <w:tr w:rsidR="003F7C95" w:rsidRPr="00BB1DA5" w14:paraId="4328C68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B30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795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44A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CA4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FC08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Складиштење</w:t>
            </w:r>
          </w:p>
        </w:tc>
      </w:tr>
      <w:tr w:rsidR="003F7C95" w:rsidRPr="00BB1DA5" w14:paraId="4048BD5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586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126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A98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6AD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922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Складиштење</w:t>
            </w:r>
          </w:p>
        </w:tc>
      </w:tr>
      <w:tr w:rsidR="003F7C95" w:rsidRPr="00BB1DA5" w14:paraId="32F6FC1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43B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7CE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FEA0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1EF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67C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Пратеће активности у саобраћају</w:t>
            </w:r>
          </w:p>
        </w:tc>
      </w:tr>
      <w:tr w:rsidR="003F7C95" w:rsidRPr="00BB1DA5" w14:paraId="29DAC16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281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5E3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DDA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02F3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0EA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копненом саобраћају</w:t>
            </w:r>
          </w:p>
        </w:tc>
      </w:tr>
      <w:tr w:rsidR="003F7C95" w:rsidRPr="00BB1DA5" w14:paraId="77A98BE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A76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EA7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4E9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E76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C10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водном саобраћају</w:t>
            </w:r>
          </w:p>
        </w:tc>
      </w:tr>
      <w:tr w:rsidR="003F7C95" w:rsidRPr="00BB1DA5" w14:paraId="6695D4C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8C6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2D6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388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A63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74B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Услужне делатности у ваздушном саобраћају</w:t>
            </w:r>
          </w:p>
        </w:tc>
      </w:tr>
      <w:tr w:rsidR="003F7C95" w:rsidRPr="00BB1DA5" w14:paraId="7B12040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11F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9F97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3D8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FBA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674F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Манипулација теретом</w:t>
            </w:r>
          </w:p>
        </w:tc>
      </w:tr>
      <w:tr w:rsidR="003F7C95" w:rsidRPr="00BB1DA5" w14:paraId="5096261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1EB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238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08A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E61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52.29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EDB0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пратеће делатности у саобраћају</w:t>
            </w:r>
          </w:p>
        </w:tc>
      </w:tr>
      <w:tr w:rsidR="003F7C95" w:rsidRPr="00BB1DA5" w14:paraId="073D4DF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F11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B4A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53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43E8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FA2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6B57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Поштанске активности</w:t>
            </w:r>
          </w:p>
        </w:tc>
      </w:tr>
      <w:tr w:rsidR="003F7C95" w:rsidRPr="00BB1DA5" w14:paraId="2825235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395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29B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B24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53.1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E16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4CB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Поштанске активности јавног сервиса</w:t>
            </w:r>
          </w:p>
        </w:tc>
      </w:tr>
      <w:tr w:rsidR="003F7C95" w:rsidRPr="00BB1DA5" w14:paraId="76537C0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A06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C5F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9C9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6D3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53.10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908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Поштанске активности јавног сервиса</w:t>
            </w:r>
          </w:p>
        </w:tc>
      </w:tr>
      <w:tr w:rsidR="003F7C95" w:rsidRPr="00BB1DA5" w14:paraId="447E336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91B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05E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CC7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53.2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84B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16A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Поштанске активности комерцијалног сервиса</w:t>
            </w:r>
          </w:p>
        </w:tc>
      </w:tr>
      <w:tr w:rsidR="003F7C95" w:rsidRPr="00BB1DA5" w14:paraId="21E7779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66D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830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DF7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2B0D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53.20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6B4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Поштанске активности комерцијалног сервиса</w:t>
            </w:r>
          </w:p>
        </w:tc>
      </w:tr>
      <w:tr w:rsidR="003F7C95" w:rsidRPr="00BB1DA5" w14:paraId="5A4F5F7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4662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lastRenderedPageBreak/>
              <w:t>СЕКТОР I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FAEC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0BC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EA5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37D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СМЕШТАЈА И ИСХРАНЕ</w:t>
            </w:r>
          </w:p>
        </w:tc>
      </w:tr>
      <w:tr w:rsidR="003F7C95" w:rsidRPr="00BB1DA5" w14:paraId="1A88FA3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E12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3C4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62F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FC0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C904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Смештај</w:t>
            </w:r>
          </w:p>
        </w:tc>
      </w:tr>
      <w:tr w:rsidR="003F7C95" w:rsidRPr="00BB1DA5" w14:paraId="708728B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50AA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71C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9BD4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9A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4D8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Хотели и сличан смештај</w:t>
            </w:r>
          </w:p>
        </w:tc>
      </w:tr>
      <w:tr w:rsidR="003F7C95" w:rsidRPr="00BB1DA5" w14:paraId="433F6E6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328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99C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84C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8E5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86D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Хотели и сличан смештај</w:t>
            </w:r>
          </w:p>
        </w:tc>
      </w:tr>
      <w:tr w:rsidR="003F7C95" w:rsidRPr="00BB1DA5" w14:paraId="0D06EED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BDA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C2D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3EDC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57A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ABB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Одмаралишта и слични објекти за краћи боравак</w:t>
            </w:r>
          </w:p>
        </w:tc>
      </w:tr>
      <w:tr w:rsidR="003F7C95" w:rsidRPr="00BB1DA5" w14:paraId="7721CE6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47C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A0E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DB0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9CF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01D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Одмаралишта и слични објекти за краћи боравак</w:t>
            </w:r>
          </w:p>
        </w:tc>
      </w:tr>
      <w:tr w:rsidR="003F7C95" w:rsidRPr="00BB1DA5" w14:paraId="0234110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8D3D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381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A8E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8DA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131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кампова и ауто-кампова</w:t>
            </w:r>
          </w:p>
        </w:tc>
      </w:tr>
      <w:tr w:rsidR="003F7C95" w:rsidRPr="00BB1DA5" w14:paraId="2B2AABD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CEC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6C4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335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D17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474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кампова и ауто-кампова</w:t>
            </w:r>
          </w:p>
        </w:tc>
      </w:tr>
      <w:tr w:rsidR="003F7C95" w:rsidRPr="00BB1DA5" w14:paraId="7976529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13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757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3BD6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6617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55F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смештај</w:t>
            </w:r>
          </w:p>
        </w:tc>
      </w:tr>
      <w:tr w:rsidR="003F7C95" w:rsidRPr="00BB1DA5" w14:paraId="05411AF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B33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4F0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BED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FB86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55.90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2FAE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смештај</w:t>
            </w:r>
          </w:p>
        </w:tc>
      </w:tr>
      <w:tr w:rsidR="003F7C95" w:rsidRPr="00BB1DA5" w14:paraId="2F218B7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400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38E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EF2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A72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068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припремања и послуживања хране и пића</w:t>
            </w:r>
          </w:p>
        </w:tc>
      </w:tr>
      <w:tr w:rsidR="003F7C95" w:rsidRPr="00BB1DA5" w14:paraId="1D1806B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F09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3F2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801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3BA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0779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Делатности ресторана и покретних угоститељ. објекта</w:t>
            </w:r>
          </w:p>
        </w:tc>
      </w:tr>
      <w:tr w:rsidR="003F7C95" w:rsidRPr="00BB1DA5" w14:paraId="3212BDF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74D5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DC8E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24E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EDC6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AA0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Делатности ресторана и покретних угоститељ. објекта</w:t>
            </w:r>
          </w:p>
        </w:tc>
      </w:tr>
      <w:tr w:rsidR="003F7C95" w:rsidRPr="00BB1DA5" w14:paraId="5806800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EC3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137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8B28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4F1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1B84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Кетеринг и услуге припремања и послуживања хране</w:t>
            </w:r>
          </w:p>
        </w:tc>
      </w:tr>
      <w:tr w:rsidR="003F7C95" w:rsidRPr="00BB1DA5" w14:paraId="17300CB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9CA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01C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D45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6E4F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A15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Кетеринг</w:t>
            </w:r>
          </w:p>
        </w:tc>
      </w:tr>
      <w:tr w:rsidR="003F7C95" w:rsidRPr="00BB1DA5" w14:paraId="4A7FCC5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465E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71D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B25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5F3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5BE3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услуге припремања и послуживања хране</w:t>
            </w:r>
          </w:p>
        </w:tc>
      </w:tr>
      <w:tr w:rsidR="003F7C95" w:rsidRPr="00BB1DA5" w14:paraId="22FBF5C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E9C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0D4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185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6AD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BF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припремања и послуживања пића</w:t>
            </w:r>
          </w:p>
        </w:tc>
      </w:tr>
      <w:tr w:rsidR="003F7C95" w:rsidRPr="00BB1DA5" w14:paraId="3F5851C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00E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AB4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967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FD1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56.30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021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припремања и послуживања пића</w:t>
            </w:r>
          </w:p>
        </w:tc>
      </w:tr>
      <w:tr w:rsidR="003F7C95" w:rsidRPr="00BB1DA5" w14:paraId="7E37BE1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5AA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J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A9D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FED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36E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5F9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ИНФОРМИСАЊЕ И КОМУНИКАЦИЈЕ</w:t>
            </w:r>
          </w:p>
        </w:tc>
      </w:tr>
      <w:tr w:rsidR="003F7C95" w:rsidRPr="00BB1DA5" w14:paraId="10345C1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4F95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F197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091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BAE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0CF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Издавачке делатности</w:t>
            </w:r>
          </w:p>
        </w:tc>
      </w:tr>
      <w:tr w:rsidR="003F7C95" w:rsidRPr="00BB1DA5" w14:paraId="0763330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D6D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F87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12C7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46B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216D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књига и часописа</w:t>
            </w:r>
          </w:p>
        </w:tc>
      </w:tr>
      <w:tr w:rsidR="003F7C95" w:rsidRPr="00BB1DA5" w14:paraId="041D7F2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8CC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950B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A3A3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869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5C04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књига</w:t>
            </w:r>
          </w:p>
        </w:tc>
      </w:tr>
      <w:tr w:rsidR="003F7C95" w:rsidRPr="00BB1DA5" w14:paraId="1D44F4A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44A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2150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C9C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921D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409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именика и адресара</w:t>
            </w:r>
          </w:p>
        </w:tc>
      </w:tr>
      <w:tr w:rsidR="003F7C95" w:rsidRPr="00BB1DA5" w14:paraId="5B47E27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9FE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6A8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CFC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2F7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A46B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новина</w:t>
            </w:r>
          </w:p>
        </w:tc>
      </w:tr>
      <w:tr w:rsidR="003F7C95" w:rsidRPr="00BB1DA5" w14:paraId="4803D7A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6BF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B42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336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E1E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DD1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часописа и периодичних издања</w:t>
            </w:r>
          </w:p>
        </w:tc>
      </w:tr>
      <w:tr w:rsidR="003F7C95" w:rsidRPr="00BB1DA5" w14:paraId="2C31BDF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466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A7C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58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C22D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1D5B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издавачка делатност</w:t>
            </w:r>
          </w:p>
        </w:tc>
      </w:tr>
      <w:tr w:rsidR="003F7C95" w:rsidRPr="00BB1DA5" w14:paraId="54937DA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205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9C5A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FB2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7A3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90CF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софтвера</w:t>
            </w:r>
          </w:p>
        </w:tc>
      </w:tr>
      <w:tr w:rsidR="003F7C95" w:rsidRPr="00BB1DA5" w14:paraId="568293E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952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189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633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CC7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70B2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рачунарских игара</w:t>
            </w:r>
          </w:p>
        </w:tc>
      </w:tr>
      <w:tr w:rsidR="003F7C95" w:rsidRPr="00BB1DA5" w14:paraId="491EE5B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0F7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31F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B2D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E88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58.29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FD8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Издавање осталих софтвера</w:t>
            </w:r>
          </w:p>
        </w:tc>
      </w:tr>
      <w:tr w:rsidR="003F7C95" w:rsidRPr="00BB1DA5" w14:paraId="18E89E1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01C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539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CC5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9DE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18A7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Кинематографска, телевизијска и музичка продукција</w:t>
            </w:r>
          </w:p>
        </w:tc>
      </w:tr>
      <w:tr w:rsidR="003F7C95" w:rsidRPr="00BB1DA5" w14:paraId="43C9DA3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5A3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D53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AD23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F7D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2F6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Кинематографска и телевизијска продукција</w:t>
            </w:r>
          </w:p>
        </w:tc>
      </w:tr>
      <w:tr w:rsidR="003F7C95" w:rsidRPr="00BB1DA5" w14:paraId="6853807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46FE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6C7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EB2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AAF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A9C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кинематографских дела и ТВ програма</w:t>
            </w:r>
          </w:p>
        </w:tc>
      </w:tr>
      <w:tr w:rsidR="003F7C95" w:rsidRPr="00BB1DA5" w14:paraId="1C013E1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51C9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6BD4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705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759B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9DA1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Делатности након снимања кинематограф. дела и ТВ програма</w:t>
            </w:r>
          </w:p>
        </w:tc>
      </w:tr>
      <w:tr w:rsidR="003F7C95" w:rsidRPr="00BB1DA5" w14:paraId="75D750F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7AA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9DE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B1A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1BB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59.13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C88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Дистрибуција кинематографских дела и ТВ програма</w:t>
            </w:r>
          </w:p>
        </w:tc>
      </w:tr>
      <w:tr w:rsidR="003F7C95" w:rsidRPr="00BB1DA5" w14:paraId="395F91C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ADC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A8F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7F3D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206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59.14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FDC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приказивања кинематографских дела</w:t>
            </w:r>
          </w:p>
        </w:tc>
      </w:tr>
      <w:tr w:rsidR="003F7C95" w:rsidRPr="00BB1DA5" w14:paraId="778A183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988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5D4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8F68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62D0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B12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Снимање и издавање звучних записа и музике</w:t>
            </w:r>
          </w:p>
        </w:tc>
      </w:tr>
      <w:tr w:rsidR="003F7C95" w:rsidRPr="00BB1DA5" w14:paraId="5677F8D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00D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0F3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2B3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A50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59.20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9CB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Снимање и издавање звучних записа и музике</w:t>
            </w:r>
          </w:p>
        </w:tc>
      </w:tr>
      <w:tr w:rsidR="003F7C95" w:rsidRPr="00BB1DA5" w14:paraId="32D5F1D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2AA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91D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14A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78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932F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Програмске активности и емитовање</w:t>
            </w:r>
          </w:p>
        </w:tc>
      </w:tr>
      <w:tr w:rsidR="003F7C95" w:rsidRPr="00BB1DA5" w14:paraId="6A18887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CC9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3B8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E1B8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60.1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1ED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A6F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Емитовање радио-програма</w:t>
            </w:r>
          </w:p>
        </w:tc>
      </w:tr>
      <w:tr w:rsidR="003F7C95" w:rsidRPr="00BB1DA5" w14:paraId="2DD40B3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914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4A90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659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72DE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60.10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9A8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Емитовање радио-програма</w:t>
            </w:r>
          </w:p>
        </w:tc>
      </w:tr>
      <w:tr w:rsidR="003F7C95" w:rsidRPr="00BB1DA5" w14:paraId="27F99D7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E307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5A5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DC8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60.2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016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6B1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 емитовање телевизијског програма</w:t>
            </w:r>
          </w:p>
        </w:tc>
      </w:tr>
      <w:tr w:rsidR="003F7C95" w:rsidRPr="00BB1DA5" w14:paraId="6779F58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ABC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275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31C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C1F1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60.20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218B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Производња и емитовање телевизијског програма</w:t>
            </w:r>
          </w:p>
        </w:tc>
      </w:tr>
      <w:tr w:rsidR="003F7C95" w:rsidRPr="00BB1DA5" w14:paraId="722AB02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CEA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CFB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F16A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3D3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FBF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Телекомуникације</w:t>
            </w:r>
          </w:p>
        </w:tc>
      </w:tr>
      <w:tr w:rsidR="003F7C95" w:rsidRPr="00BB1DA5" w14:paraId="6B1EC3E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5D2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14B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F006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03D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3D5D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Кабловске телекомуникације</w:t>
            </w:r>
          </w:p>
        </w:tc>
      </w:tr>
      <w:tr w:rsidR="003F7C95" w:rsidRPr="00BB1DA5" w14:paraId="1B2DA51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EAD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A4D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708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AAC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D10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Кабловске телекомуникације</w:t>
            </w:r>
          </w:p>
        </w:tc>
      </w:tr>
      <w:tr w:rsidR="003F7C95" w:rsidRPr="00BB1DA5" w14:paraId="4889E3E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3C3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5F1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D81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EF8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971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Бежичне телекомуникације</w:t>
            </w:r>
          </w:p>
        </w:tc>
      </w:tr>
      <w:tr w:rsidR="003F7C95" w:rsidRPr="00BB1DA5" w14:paraId="47BB165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976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20F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A55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5B4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9443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Бежичне телекомуникације</w:t>
            </w:r>
          </w:p>
        </w:tc>
      </w:tr>
      <w:tr w:rsidR="003F7C95" w:rsidRPr="00BB1DA5" w14:paraId="27D18FA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628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9EFB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DD4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9A7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96C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Сателитске телекомуникације</w:t>
            </w:r>
          </w:p>
        </w:tc>
      </w:tr>
      <w:tr w:rsidR="003F7C95" w:rsidRPr="00BB1DA5" w14:paraId="1B688C6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0FD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D2B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D93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31DE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E0AF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Сателитске телекомуникације</w:t>
            </w:r>
          </w:p>
        </w:tc>
      </w:tr>
      <w:tr w:rsidR="003F7C95" w:rsidRPr="00BB1DA5" w14:paraId="1E4727A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F85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8A0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6E0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1BA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A03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телекомуникационе делатности</w:t>
            </w:r>
          </w:p>
        </w:tc>
      </w:tr>
      <w:tr w:rsidR="003F7C95" w:rsidRPr="00BB1DA5" w14:paraId="7918F84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89C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EAB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7504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0C80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61.90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6B2D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телекомуникационе делатности</w:t>
            </w:r>
          </w:p>
        </w:tc>
      </w:tr>
      <w:tr w:rsidR="003F7C95" w:rsidRPr="00BB1DA5" w14:paraId="24CC0F0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A22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D264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1AF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305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A1B0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Рачунарско програмирање и консултантске делатности</w:t>
            </w:r>
          </w:p>
        </w:tc>
      </w:tr>
      <w:tr w:rsidR="003F7C95" w:rsidRPr="00BB1DA5" w14:paraId="4AEA5DC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833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D42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1874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F86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7C4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Рачунарско програмирање и консултантске делатности</w:t>
            </w:r>
          </w:p>
        </w:tc>
      </w:tr>
      <w:tr w:rsidR="003F7C95" w:rsidRPr="00BB1DA5" w14:paraId="0493DD2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CCF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F6E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B882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37AD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62.01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B694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Рачунарско програмирање</w:t>
            </w:r>
          </w:p>
        </w:tc>
      </w:tr>
      <w:tr w:rsidR="003F7C95" w:rsidRPr="00BB1DA5" w14:paraId="2EB9927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913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249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A2B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5F9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62.02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4A63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Консултантске делат. у информационим технологијама</w:t>
            </w:r>
          </w:p>
        </w:tc>
      </w:tr>
      <w:tr w:rsidR="003F7C95" w:rsidRPr="00BB1DA5" w14:paraId="2911F5D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52D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E0F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901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D55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62.03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534A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рачунарском опремом</w:t>
            </w:r>
          </w:p>
        </w:tc>
      </w:tr>
      <w:tr w:rsidR="003F7C95" w:rsidRPr="00BB1DA5" w14:paraId="2918BE9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FEB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5FD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7C7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F9B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62.09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251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услуге информационе технологије</w:t>
            </w:r>
          </w:p>
        </w:tc>
      </w:tr>
      <w:tr w:rsidR="003F7C95" w:rsidRPr="00BB1DA5" w14:paraId="7D3C71C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3E1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DB12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208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F10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D42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Информационе услужне делатности</w:t>
            </w:r>
          </w:p>
        </w:tc>
      </w:tr>
      <w:tr w:rsidR="003F7C95" w:rsidRPr="00BB1DA5" w14:paraId="1EC046B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4F12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418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6C4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10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61DC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Обрада података, хостинг и с тим повезане делатности</w:t>
            </w:r>
          </w:p>
        </w:tc>
      </w:tr>
      <w:tr w:rsidR="003F7C95" w:rsidRPr="00BB1DA5" w14:paraId="7E9A6D1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5868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72E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EF0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C654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77D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Обрада података, хостинг и сл.</w:t>
            </w:r>
          </w:p>
        </w:tc>
      </w:tr>
      <w:tr w:rsidR="003F7C95" w:rsidRPr="00BB1DA5" w14:paraId="69BEB31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7A5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38E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5A5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1DE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F481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Веб портали</w:t>
            </w:r>
          </w:p>
        </w:tc>
      </w:tr>
      <w:tr w:rsidR="003F7C95" w:rsidRPr="00BB1DA5" w14:paraId="2516D56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94D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F00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597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91C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A687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информационе услужне делатности</w:t>
            </w:r>
          </w:p>
        </w:tc>
      </w:tr>
      <w:tr w:rsidR="003F7C95" w:rsidRPr="00BB1DA5" w14:paraId="0F2A4B7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5BC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918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80E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6EF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073E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Делатности новинских агенција</w:t>
            </w:r>
          </w:p>
        </w:tc>
      </w:tr>
      <w:tr w:rsidR="003F7C95" w:rsidRPr="00BB1DA5" w14:paraId="60A293A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DEE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2FA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5C3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6F1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63.99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CE9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Информационе услужне делатности</w:t>
            </w:r>
          </w:p>
        </w:tc>
      </w:tr>
      <w:tr w:rsidR="003F7C95" w:rsidRPr="00BB1DA5" w14:paraId="189C71F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7E8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K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C42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EAD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C43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5063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ФИНАНСИЈСКЕ ДЕЛАТНОСТИ И ДЕЛАТНОСТ ОСИГУРАЊА</w:t>
            </w:r>
          </w:p>
        </w:tc>
      </w:tr>
      <w:tr w:rsidR="003F7C95" w:rsidRPr="00BB1DA5" w14:paraId="46EEFE9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C6E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30A5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130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051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5A02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Финансијске услуге, осим осигурања и пенз. фондова</w:t>
            </w:r>
          </w:p>
        </w:tc>
      </w:tr>
      <w:tr w:rsidR="003F7C95" w:rsidRPr="00BB1DA5" w14:paraId="6FEB961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AE1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B6B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2D32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EACC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D65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Монетарно посредовање</w:t>
            </w:r>
          </w:p>
        </w:tc>
      </w:tr>
      <w:tr w:rsidR="003F7C95" w:rsidRPr="00BB1DA5" w14:paraId="468BE90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B0D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0E4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D92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D38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5989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Централна банка</w:t>
            </w:r>
          </w:p>
        </w:tc>
      </w:tr>
      <w:tr w:rsidR="003F7C95" w:rsidRPr="00BB1DA5" w14:paraId="158868A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72A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9275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7EC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8CA2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022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монетарно посредовање</w:t>
            </w:r>
          </w:p>
        </w:tc>
      </w:tr>
      <w:tr w:rsidR="003F7C95" w:rsidRPr="00BB1DA5" w14:paraId="47F41E2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40C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A67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F46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645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2D2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холдинг компанија</w:t>
            </w:r>
          </w:p>
        </w:tc>
      </w:tr>
      <w:tr w:rsidR="003F7C95" w:rsidRPr="00BB1DA5" w14:paraId="39E840F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66B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AE9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07B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B40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5B40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холдинг компанија</w:t>
            </w:r>
          </w:p>
        </w:tc>
      </w:tr>
      <w:tr w:rsidR="003F7C95" w:rsidRPr="00BB1DA5" w14:paraId="6F52052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033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A0F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02F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8C6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392C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Поверенички фондови и инвестициони фондови</w:t>
            </w:r>
          </w:p>
        </w:tc>
      </w:tr>
      <w:tr w:rsidR="003F7C95" w:rsidRPr="00BB1DA5" w14:paraId="591784B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C79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A5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F5B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F90E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639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Поверенички фондови и инвестициони фондови</w:t>
            </w:r>
          </w:p>
        </w:tc>
      </w:tr>
      <w:tr w:rsidR="003F7C95" w:rsidRPr="00BB1DA5" w14:paraId="5868018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C1F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DC1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ED8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1EC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D2EC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финанс. услуге, осим осигурања и пенз. фондова</w:t>
            </w:r>
          </w:p>
        </w:tc>
      </w:tr>
      <w:tr w:rsidR="003F7C95" w:rsidRPr="00BB1DA5" w14:paraId="6438004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04A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F86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7E0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BAFE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7C40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Финансијски лизинг</w:t>
            </w:r>
          </w:p>
        </w:tc>
      </w:tr>
      <w:tr w:rsidR="003F7C95" w:rsidRPr="00BB1DA5" w14:paraId="0774E5F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0A0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1AB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B48F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A824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64.92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5665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услуге кредитирања</w:t>
            </w:r>
          </w:p>
        </w:tc>
      </w:tr>
      <w:tr w:rsidR="003F7C95" w:rsidRPr="00BB1DA5" w14:paraId="300F343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5EE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BFA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A48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A67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64.99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CFF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финанс. услуге, осим осигурања и пенз. фондова</w:t>
            </w:r>
          </w:p>
        </w:tc>
      </w:tr>
      <w:tr w:rsidR="003F7C95" w:rsidRPr="00BB1DA5" w14:paraId="61584EF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1F5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3DD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E2B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960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40C4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Осигурање, реосигурање и пензијски фондови</w:t>
            </w:r>
          </w:p>
        </w:tc>
      </w:tr>
      <w:tr w:rsidR="003F7C95" w:rsidRPr="00BB1DA5" w14:paraId="20545AF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A63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4C7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3A9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29D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CAF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Осигурање</w:t>
            </w:r>
          </w:p>
        </w:tc>
      </w:tr>
      <w:tr w:rsidR="003F7C95" w:rsidRPr="00BB1DA5" w14:paraId="5C65923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1D3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5EA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503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71C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DF3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Животно осигурање</w:t>
            </w:r>
          </w:p>
        </w:tc>
      </w:tr>
      <w:tr w:rsidR="003F7C95" w:rsidRPr="00BB1DA5" w14:paraId="6D7C98C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640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5AB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E57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0E2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0AA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Неживотно осигурање</w:t>
            </w:r>
          </w:p>
        </w:tc>
      </w:tr>
      <w:tr w:rsidR="003F7C95" w:rsidRPr="00BB1DA5" w14:paraId="16C2D24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CE5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596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8BF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A92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0A6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Реосигурање</w:t>
            </w:r>
          </w:p>
        </w:tc>
      </w:tr>
      <w:tr w:rsidR="003F7C95" w:rsidRPr="00BB1DA5" w14:paraId="6264012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A11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FE3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D38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17A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505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Реосигурање</w:t>
            </w:r>
          </w:p>
        </w:tc>
      </w:tr>
      <w:tr w:rsidR="003F7C95" w:rsidRPr="00BB1DA5" w14:paraId="3B3F346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DC0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C5F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B4C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3F6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F871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Пензијски фондови</w:t>
            </w:r>
          </w:p>
        </w:tc>
      </w:tr>
      <w:tr w:rsidR="003F7C95" w:rsidRPr="00BB1DA5" w14:paraId="38B0CF1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96D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9FA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6D6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22CC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65.30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D068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Пензијски фондови</w:t>
            </w:r>
          </w:p>
        </w:tc>
      </w:tr>
      <w:tr w:rsidR="003F7C95" w:rsidRPr="00BB1DA5" w14:paraId="4F79510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4D7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7D3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345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9E2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6D6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делатности у финанс. услугама и осигурању</w:t>
            </w:r>
          </w:p>
        </w:tc>
      </w:tr>
      <w:tr w:rsidR="003F7C95" w:rsidRPr="00BB1DA5" w14:paraId="19DBB2B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70E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1A4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849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F47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3C07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делатности у пружању финансијских услуга</w:t>
            </w:r>
          </w:p>
        </w:tc>
      </w:tr>
      <w:tr w:rsidR="003F7C95" w:rsidRPr="00BB1DA5" w14:paraId="3FD7D24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482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24F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E31D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A89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6AFE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Финансијске и робне берзе</w:t>
            </w:r>
          </w:p>
        </w:tc>
      </w:tr>
      <w:tr w:rsidR="003F7C95" w:rsidRPr="00BB1DA5" w14:paraId="3502165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B4D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87B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1212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11D2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70D3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Брокерски послови с хартијама и берзанском робом</w:t>
            </w:r>
          </w:p>
        </w:tc>
      </w:tr>
      <w:tr w:rsidR="003F7C95" w:rsidRPr="00BB1DA5" w14:paraId="4B238C0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F3B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801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D97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752B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CFD7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помоћне делатности у финанс. услугама</w:t>
            </w:r>
          </w:p>
        </w:tc>
      </w:tr>
      <w:tr w:rsidR="003F7C95" w:rsidRPr="00BB1DA5" w14:paraId="5263594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0AA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5AA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B9E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26C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9197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делат. у осигурању и пензијским фондовима</w:t>
            </w:r>
          </w:p>
        </w:tc>
      </w:tr>
      <w:tr w:rsidR="003F7C95" w:rsidRPr="00BB1DA5" w14:paraId="6A83418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3D6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155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2E3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49F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70C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Обрада одштетних захтева и процењивање ризика и штета</w:t>
            </w:r>
          </w:p>
        </w:tc>
      </w:tr>
      <w:tr w:rsidR="003F7C95" w:rsidRPr="00BB1DA5" w14:paraId="0F5ABE1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5B2C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87B3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C08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C077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68EA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заступника и посредника у осигурању</w:t>
            </w:r>
          </w:p>
        </w:tc>
      </w:tr>
      <w:tr w:rsidR="003F7C95" w:rsidRPr="00BB1DA5" w14:paraId="6F19FEE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C09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89E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319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7F5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AF2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помоћне делат. у осигурању и пенз. фондовима</w:t>
            </w:r>
          </w:p>
        </w:tc>
      </w:tr>
      <w:tr w:rsidR="003F7C95" w:rsidRPr="00BB1DA5" w14:paraId="20F60F6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488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949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A045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67F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882F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фондовима</w:t>
            </w:r>
          </w:p>
        </w:tc>
      </w:tr>
      <w:tr w:rsidR="003F7C95" w:rsidRPr="00BB1DA5" w14:paraId="0DE5F47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AE1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926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20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7438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66.30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68DA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фондовима</w:t>
            </w:r>
          </w:p>
        </w:tc>
      </w:tr>
      <w:tr w:rsidR="003F7C95" w:rsidRPr="00BB1DA5" w14:paraId="27B5AC3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FA81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lastRenderedPageBreak/>
              <w:t>СЕКТОР L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012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C25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7FC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48E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ПОСЛОВАЊЕ НЕКРЕТНИНАМА</w:t>
            </w:r>
          </w:p>
        </w:tc>
      </w:tr>
      <w:tr w:rsidR="003F7C95" w:rsidRPr="00BB1DA5" w14:paraId="6BB3BD4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DC4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483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C14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696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B8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Пословање некретнинама</w:t>
            </w:r>
          </w:p>
        </w:tc>
      </w:tr>
      <w:tr w:rsidR="003F7C95" w:rsidRPr="00BB1DA5" w14:paraId="7F9BA51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222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533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37B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D21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DCA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Куповина и продаја властитих некретнина</w:t>
            </w:r>
          </w:p>
        </w:tc>
      </w:tr>
      <w:tr w:rsidR="003F7C95" w:rsidRPr="00BB1DA5" w14:paraId="34D100A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A23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06C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16B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8158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FC2C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Куповина и продаја властитих некретнина</w:t>
            </w:r>
          </w:p>
        </w:tc>
      </w:tr>
      <w:tr w:rsidR="003F7C95" w:rsidRPr="00BB1DA5" w14:paraId="532923F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1BE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5C0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019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04E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E55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некретнина и управљање њима</w:t>
            </w:r>
          </w:p>
        </w:tc>
      </w:tr>
      <w:tr w:rsidR="003F7C95" w:rsidRPr="00BB1DA5" w14:paraId="224EB59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596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D72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13A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0F8A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1177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некретнина и управљање њима</w:t>
            </w:r>
          </w:p>
        </w:tc>
      </w:tr>
      <w:tr w:rsidR="003F7C95" w:rsidRPr="00BB1DA5" w14:paraId="0584C58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8DE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08E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09E1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D79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8BC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Пословање некретнинама за накнаду</w:t>
            </w:r>
          </w:p>
        </w:tc>
      </w:tr>
      <w:tr w:rsidR="003F7C95" w:rsidRPr="00BB1DA5" w14:paraId="56F31E2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BBB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300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93B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3594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4D5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некретнине</w:t>
            </w:r>
          </w:p>
        </w:tc>
      </w:tr>
      <w:tr w:rsidR="003F7C95" w:rsidRPr="00BB1DA5" w14:paraId="50EA6A1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798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C8F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00D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2CF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68.32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ABF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некретнинама за накнаду</w:t>
            </w:r>
          </w:p>
        </w:tc>
      </w:tr>
      <w:tr w:rsidR="003F7C95" w:rsidRPr="00BB1DA5" w14:paraId="1E266D2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471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M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085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F47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677A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820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СТРУЧНЕ, НАУЧНЕ, ИНОВАЦИОНЕ И ТЕХНИЧКЕ ДЕЛАТНОСТИ</w:t>
            </w:r>
          </w:p>
        </w:tc>
      </w:tr>
      <w:tr w:rsidR="003F7C95" w:rsidRPr="00BB1DA5" w14:paraId="1A17BDC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69B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5F1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C3B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24D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1188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Правни и рачуноводствени послови</w:t>
            </w:r>
          </w:p>
        </w:tc>
      </w:tr>
      <w:tr w:rsidR="003F7C95" w:rsidRPr="00BB1DA5" w14:paraId="0187DA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84B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81AC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907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69.1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13C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BDA7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Правни послови</w:t>
            </w:r>
          </w:p>
        </w:tc>
      </w:tr>
      <w:tr w:rsidR="003F7C95" w:rsidRPr="00BB1DA5" w14:paraId="0367359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565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C3E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986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A707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69.10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A5A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Правни послови</w:t>
            </w:r>
          </w:p>
        </w:tc>
      </w:tr>
      <w:tr w:rsidR="003F7C95" w:rsidRPr="00BB1DA5" w14:paraId="320B6B3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F67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E9ED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FFE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69.2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881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B6E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Рачуноводствени, књигов. и ревизорски послови</w:t>
            </w:r>
          </w:p>
        </w:tc>
      </w:tr>
      <w:tr w:rsidR="003F7C95" w:rsidRPr="00BB1DA5" w14:paraId="4BAE40A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C4E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06A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AC54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FA65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69.20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E08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Рачуноводствени, књигов. и ревизорски послови</w:t>
            </w:r>
          </w:p>
        </w:tc>
      </w:tr>
      <w:tr w:rsidR="003F7C95" w:rsidRPr="00BB1DA5" w14:paraId="1AA9CEC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37F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A092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EB6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D0EE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217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Управљачке делатности и саветовање</w:t>
            </w:r>
          </w:p>
        </w:tc>
      </w:tr>
      <w:tr w:rsidR="003F7C95" w:rsidRPr="00BB1DA5" w14:paraId="3A0C4FB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F68A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FF6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0953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936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E26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економским субјектом</w:t>
            </w:r>
          </w:p>
        </w:tc>
      </w:tr>
      <w:tr w:rsidR="003F7C95" w:rsidRPr="00BB1DA5" w14:paraId="0987338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A20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9E6D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A5E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32F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C132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Управљање економским субјектом</w:t>
            </w:r>
          </w:p>
        </w:tc>
      </w:tr>
      <w:tr w:rsidR="003F7C95" w:rsidRPr="00BB1DA5" w14:paraId="60AC484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1A28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4197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2961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4ED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034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Менаџерски консултантски послови</w:t>
            </w:r>
          </w:p>
        </w:tc>
      </w:tr>
      <w:tr w:rsidR="003F7C95" w:rsidRPr="00BB1DA5" w14:paraId="5E2E79F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EBE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644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BBE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930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05F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комуникација и односа с јавношћу</w:t>
            </w:r>
          </w:p>
        </w:tc>
      </w:tr>
      <w:tr w:rsidR="003F7C95" w:rsidRPr="00BB1DA5" w14:paraId="199F96D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AA2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016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144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ADA8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70.22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E00B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Консултантске активности у вези с пословањем</w:t>
            </w:r>
          </w:p>
        </w:tc>
      </w:tr>
      <w:tr w:rsidR="003F7C95" w:rsidRPr="00BB1DA5" w14:paraId="4951E5D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9E4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5F0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DA9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8EBE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DE3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Архитектонске и инжењерске делатности</w:t>
            </w:r>
          </w:p>
        </w:tc>
      </w:tr>
      <w:tr w:rsidR="003F7C95" w:rsidRPr="00BB1DA5" w14:paraId="68AAB9D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A25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05B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FB8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D273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5EB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Архитектонске и инжењерске делатности и саветовање</w:t>
            </w:r>
          </w:p>
        </w:tc>
      </w:tr>
      <w:tr w:rsidR="003F7C95" w:rsidRPr="00BB1DA5" w14:paraId="569D4ED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8A6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77EB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44D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000C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B85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Архитектонска делатност</w:t>
            </w:r>
          </w:p>
        </w:tc>
      </w:tr>
      <w:tr w:rsidR="003F7C95" w:rsidRPr="00BB1DA5" w14:paraId="6BEDAC5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6C2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C04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515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957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F61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Инжењерске делатности и техничко саветовање</w:t>
            </w:r>
          </w:p>
        </w:tc>
      </w:tr>
      <w:tr w:rsidR="003F7C95" w:rsidRPr="00BB1DA5" w14:paraId="006B58F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8A0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8F3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F699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3EE7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07F9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Техничко испитивање и анализе</w:t>
            </w:r>
          </w:p>
        </w:tc>
      </w:tr>
      <w:tr w:rsidR="003F7C95" w:rsidRPr="00BB1DA5" w14:paraId="0CCD92E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19E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A39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1F5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1123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71.20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59E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Техничко испитивање и анализе</w:t>
            </w:r>
          </w:p>
        </w:tc>
      </w:tr>
      <w:tr w:rsidR="003F7C95" w:rsidRPr="00BB1DA5" w14:paraId="2537972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86C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CA0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98D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9E5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02D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Научно истраживање и развој</w:t>
            </w:r>
          </w:p>
        </w:tc>
      </w:tr>
      <w:tr w:rsidR="003F7C95" w:rsidRPr="00BB1DA5" w14:paraId="21D7BAA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E90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5B1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5A8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FA5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716E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и развој у природним и техн. наукама</w:t>
            </w:r>
          </w:p>
        </w:tc>
      </w:tr>
      <w:tr w:rsidR="003F7C95" w:rsidRPr="00BB1DA5" w14:paraId="31FF161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034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6C2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187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E2F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115D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и развој у биотехнологији</w:t>
            </w:r>
          </w:p>
        </w:tc>
      </w:tr>
      <w:tr w:rsidR="003F7C95" w:rsidRPr="00BB1DA5" w14:paraId="5648DE5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06E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2F9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311E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3F4F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954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и развој у осталим природним наукама</w:t>
            </w:r>
          </w:p>
        </w:tc>
      </w:tr>
      <w:tr w:rsidR="003F7C95" w:rsidRPr="00BB1DA5" w14:paraId="741F950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694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E58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9548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D3A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BD1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и развој у друштвеним и хуман. наукама</w:t>
            </w:r>
          </w:p>
        </w:tc>
      </w:tr>
      <w:tr w:rsidR="003F7C95" w:rsidRPr="00BB1DA5" w14:paraId="70BFA7C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4FC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27F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9E4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1C2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72.20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2825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и развој у друштвеним и хуман. наукама</w:t>
            </w:r>
          </w:p>
        </w:tc>
      </w:tr>
      <w:tr w:rsidR="003F7C95" w:rsidRPr="00BB1DA5" w14:paraId="2245258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3C1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D678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A35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539E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C64D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Рекламирање и истраживање тржишта</w:t>
            </w:r>
          </w:p>
        </w:tc>
      </w:tr>
      <w:tr w:rsidR="003F7C95" w:rsidRPr="00BB1DA5" w14:paraId="3C732F0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CB5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787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5DA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D65E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C4A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Рекламирање</w:t>
            </w:r>
          </w:p>
        </w:tc>
      </w:tr>
      <w:tr w:rsidR="003F7C95" w:rsidRPr="00BB1DA5" w14:paraId="65F9E86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0C6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313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011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2161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674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рекламних агенција</w:t>
            </w:r>
          </w:p>
        </w:tc>
      </w:tr>
      <w:tr w:rsidR="003F7C95" w:rsidRPr="00BB1DA5" w14:paraId="232DE3A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4AA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171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BAC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4709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EED9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Медијско представљање</w:t>
            </w:r>
          </w:p>
        </w:tc>
      </w:tr>
      <w:tr w:rsidR="003F7C95" w:rsidRPr="00BB1DA5" w14:paraId="08E035B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312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3BF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2D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C55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B8C4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тржишта и испитивање јавног мњења</w:t>
            </w:r>
          </w:p>
        </w:tc>
      </w:tr>
      <w:tr w:rsidR="003F7C95" w:rsidRPr="00BB1DA5" w14:paraId="28060F4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965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301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BF5C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104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73.20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0AC7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Истраживање тржишта и испитивање јавног мњења</w:t>
            </w:r>
          </w:p>
        </w:tc>
      </w:tr>
      <w:tr w:rsidR="003F7C95" w:rsidRPr="00BB1DA5" w14:paraId="7893337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5D9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D96F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56C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344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221A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стручне, научне и техничке делатности</w:t>
            </w:r>
          </w:p>
        </w:tc>
      </w:tr>
      <w:tr w:rsidR="003F7C95" w:rsidRPr="00BB1DA5" w14:paraId="1C1AF91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AC7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D26D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946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BCE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136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Специјализоване дизајнерске делатности</w:t>
            </w:r>
          </w:p>
        </w:tc>
      </w:tr>
      <w:tr w:rsidR="003F7C95" w:rsidRPr="00BB1DA5" w14:paraId="1BBF428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2BF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56F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439C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88C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AF5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Специјализоване дизајнерске делатности</w:t>
            </w:r>
          </w:p>
        </w:tc>
      </w:tr>
      <w:tr w:rsidR="003F7C95" w:rsidRPr="00BB1DA5" w14:paraId="5732B5F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882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03E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4E9B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72E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6A6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Фотографске услуге</w:t>
            </w:r>
          </w:p>
        </w:tc>
      </w:tr>
      <w:tr w:rsidR="003F7C95" w:rsidRPr="00BB1DA5" w14:paraId="496EEF3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B8A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CBB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CFC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6E1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C0B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Фотографске услуге</w:t>
            </w:r>
          </w:p>
        </w:tc>
      </w:tr>
      <w:tr w:rsidR="003F7C95" w:rsidRPr="00BB1DA5" w14:paraId="24C4536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DCFB1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A35F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61C6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D62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ABD1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Превођење и услуге тумача</w:t>
            </w:r>
          </w:p>
        </w:tc>
      </w:tr>
      <w:tr w:rsidR="003F7C95" w:rsidRPr="00BB1DA5" w14:paraId="01410CB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148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5F1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2AF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F44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1694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Превођење и услуге тумача</w:t>
            </w:r>
          </w:p>
        </w:tc>
      </w:tr>
      <w:tr w:rsidR="003F7C95" w:rsidRPr="00BB1DA5" w14:paraId="1719BDB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23B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D8D3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0A35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751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7B9A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стручне, научне и техничке делатности</w:t>
            </w:r>
          </w:p>
        </w:tc>
      </w:tr>
      <w:tr w:rsidR="003F7C95" w:rsidRPr="00BB1DA5" w14:paraId="68630CE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F05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1A2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409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D2F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74.90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F08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стручне, научне и техничке делатности</w:t>
            </w:r>
          </w:p>
        </w:tc>
      </w:tr>
      <w:tr w:rsidR="003F7C95" w:rsidRPr="00BB1DA5" w14:paraId="62E1C10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365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DF0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1E7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D07F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72D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Ветеринарска делатност</w:t>
            </w:r>
          </w:p>
        </w:tc>
      </w:tr>
      <w:tr w:rsidR="003F7C95" w:rsidRPr="00BB1DA5" w14:paraId="01E1813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641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E86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9F70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75.0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641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F24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Ветеринарска делатност</w:t>
            </w:r>
          </w:p>
        </w:tc>
      </w:tr>
      <w:tr w:rsidR="003F7C95" w:rsidRPr="00BB1DA5" w14:paraId="20C68C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6AE2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447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D7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11C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75.00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A539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Ветеринарска делатност</w:t>
            </w:r>
          </w:p>
        </w:tc>
      </w:tr>
      <w:tr w:rsidR="003F7C95" w:rsidRPr="00BB1DA5" w14:paraId="7B70574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805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N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352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DE0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CBA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3C24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АДМИНИСТРАТИВНЕ И ПОМОЋНЕ УСЛУЖНЕ ДЕЛАТНОСТИ</w:t>
            </w:r>
          </w:p>
        </w:tc>
      </w:tr>
      <w:tr w:rsidR="003F7C95" w:rsidRPr="00BB1DA5" w14:paraId="6E043B4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168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A673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5EF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522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9829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</w:t>
            </w:r>
          </w:p>
        </w:tc>
      </w:tr>
      <w:tr w:rsidR="003F7C95" w:rsidRPr="00BB1DA5" w14:paraId="305011C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27A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1BA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93E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238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EFA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моторних возила</w:t>
            </w:r>
          </w:p>
        </w:tc>
      </w:tr>
      <w:tr w:rsidR="003F7C95" w:rsidRPr="00BB1DA5" w14:paraId="52F7ECC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69D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D45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31F4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3987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D295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аутомобила и моторних возила</w:t>
            </w:r>
          </w:p>
        </w:tc>
      </w:tr>
      <w:tr w:rsidR="003F7C95" w:rsidRPr="00BB1DA5" w14:paraId="426C464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3B0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1B5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728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CD7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D00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камиона</w:t>
            </w:r>
          </w:p>
        </w:tc>
      </w:tr>
      <w:tr w:rsidR="003F7C95" w:rsidRPr="00BB1DA5" w14:paraId="463901E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168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71F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C1A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8F7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E1F7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предмета за личну употребу</w:t>
            </w:r>
          </w:p>
        </w:tc>
      </w:tr>
      <w:tr w:rsidR="003F7C95" w:rsidRPr="00BB1DA5" w14:paraId="4CBA9CF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BAC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D33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AEC1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FDBC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EA4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опреме за рекреацију и спорт</w:t>
            </w:r>
          </w:p>
        </w:tc>
      </w:tr>
      <w:tr w:rsidR="003F7C95" w:rsidRPr="00BB1DA5" w14:paraId="36CBCDD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4AC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43B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347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5598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8B81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видео-касета и компакт-дискова</w:t>
            </w:r>
          </w:p>
        </w:tc>
      </w:tr>
      <w:tr w:rsidR="003F7C95" w:rsidRPr="00BB1DA5" w14:paraId="38926EB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43F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35A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74B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DA4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CE38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осталих предмета</w:t>
            </w:r>
          </w:p>
        </w:tc>
      </w:tr>
      <w:tr w:rsidR="003F7C95" w:rsidRPr="00BB1DA5" w14:paraId="0E7764D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D47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54E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BDC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2022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98B0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машина и материјалних добара</w:t>
            </w:r>
          </w:p>
        </w:tc>
      </w:tr>
      <w:tr w:rsidR="003F7C95" w:rsidRPr="00BB1DA5" w14:paraId="7E344DB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513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D9B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6951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29E1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8F4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пољопривредних машина</w:t>
            </w:r>
          </w:p>
        </w:tc>
      </w:tr>
      <w:tr w:rsidR="003F7C95" w:rsidRPr="00BB1DA5" w14:paraId="4A1CA23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701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EE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34E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6E0E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DF7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машина за грађевинарство</w:t>
            </w:r>
          </w:p>
        </w:tc>
      </w:tr>
      <w:tr w:rsidR="003F7C95" w:rsidRPr="00BB1DA5" w14:paraId="0E598E5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82B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761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371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35B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F52D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канцеларијских машина</w:t>
            </w:r>
          </w:p>
        </w:tc>
      </w:tr>
      <w:tr w:rsidR="003F7C95" w:rsidRPr="00BB1DA5" w14:paraId="649C50E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5AAA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0410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B6F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3FB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86E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опреме за водени транспорт</w:t>
            </w:r>
          </w:p>
        </w:tc>
      </w:tr>
      <w:tr w:rsidR="003F7C95" w:rsidRPr="00BB1DA5" w14:paraId="5601B67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963E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33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AA0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DE61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1E4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опреме за ваздушни транспорт</w:t>
            </w:r>
          </w:p>
        </w:tc>
      </w:tr>
      <w:tr w:rsidR="003F7C95" w:rsidRPr="00BB1DA5" w14:paraId="5D36D05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203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75EC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CCE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F00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77.39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51BC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Изнајмљивање и лизинг осталих машина и опреме</w:t>
            </w:r>
          </w:p>
        </w:tc>
      </w:tr>
      <w:tr w:rsidR="003F7C95" w:rsidRPr="00BB1DA5" w14:paraId="35390E8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49F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1A7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D35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D39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4B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Лизинг интелектуалне својине и сличних производа</w:t>
            </w:r>
          </w:p>
        </w:tc>
      </w:tr>
      <w:tr w:rsidR="003F7C95" w:rsidRPr="00BB1DA5" w14:paraId="2AE3F87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059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4278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E54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8B4C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77.40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1C5B3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Лизинг интелектуалне својине и сличних производа</w:t>
            </w:r>
          </w:p>
        </w:tc>
      </w:tr>
      <w:tr w:rsidR="003F7C95" w:rsidRPr="00BB1DA5" w14:paraId="2392D32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EC8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C07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620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DBC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56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Делатности запошљавања</w:t>
            </w:r>
          </w:p>
        </w:tc>
      </w:tr>
      <w:tr w:rsidR="003F7C95" w:rsidRPr="00BB1DA5" w14:paraId="6B2CD4B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B0B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AB9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08EE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856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166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запошљавање</w:t>
            </w:r>
          </w:p>
        </w:tc>
      </w:tr>
      <w:tr w:rsidR="003F7C95" w:rsidRPr="00BB1DA5" w14:paraId="2301430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9F35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9D9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47A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F2A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CFA0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запошљавање</w:t>
            </w:r>
          </w:p>
        </w:tc>
      </w:tr>
      <w:tr w:rsidR="003F7C95" w:rsidRPr="00BB1DA5" w14:paraId="420443F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42A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CE5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FCA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EBC5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C98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привремено запошљавање</w:t>
            </w:r>
          </w:p>
        </w:tc>
      </w:tr>
      <w:tr w:rsidR="003F7C95" w:rsidRPr="00BB1DA5" w14:paraId="0AFB537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15D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A56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E70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795D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B23D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привремено запошљавање</w:t>
            </w:r>
          </w:p>
        </w:tc>
      </w:tr>
      <w:tr w:rsidR="003F7C95" w:rsidRPr="00BB1DA5" w14:paraId="382F257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EAE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7CC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57F3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F438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EF3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уступање људских ресурса</w:t>
            </w:r>
          </w:p>
        </w:tc>
      </w:tr>
      <w:tr w:rsidR="003F7C95" w:rsidRPr="00BB1DA5" w14:paraId="3A80563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D4E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914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FFDE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B487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78.30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747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уступање људских ресурса</w:t>
            </w:r>
          </w:p>
        </w:tc>
      </w:tr>
      <w:tr w:rsidR="003F7C95" w:rsidRPr="00BB1DA5" w14:paraId="63659EA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8A8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21B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C47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419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0E1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путн. агенција, тур-оператора и резервације</w:t>
            </w:r>
          </w:p>
        </w:tc>
      </w:tr>
      <w:tr w:rsidR="003F7C95" w:rsidRPr="00BB1DA5" w14:paraId="613A8A0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4051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44B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CC86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0AB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1BB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путничких агенција и тур-оператора</w:t>
            </w:r>
          </w:p>
        </w:tc>
      </w:tr>
      <w:tr w:rsidR="003F7C95" w:rsidRPr="00BB1DA5" w14:paraId="06A23F1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E44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A42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5909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7F7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7ED2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путничких агенција</w:t>
            </w:r>
          </w:p>
        </w:tc>
      </w:tr>
      <w:tr w:rsidR="003F7C95" w:rsidRPr="00BB1DA5" w14:paraId="132A2AB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A75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A24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70CB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FFF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933E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тур-оператора</w:t>
            </w:r>
          </w:p>
        </w:tc>
      </w:tr>
      <w:tr w:rsidR="003F7C95" w:rsidRPr="00BB1DA5" w14:paraId="6214337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4C47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1958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1E11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403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A791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услуге резервације</w:t>
            </w:r>
          </w:p>
        </w:tc>
      </w:tr>
      <w:tr w:rsidR="003F7C95" w:rsidRPr="00BB1DA5" w14:paraId="6FEAA9D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7E4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5F5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A3C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EB1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79.90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F346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услуге резервације</w:t>
            </w:r>
          </w:p>
        </w:tc>
      </w:tr>
      <w:tr w:rsidR="003F7C95" w:rsidRPr="00BB1DA5" w14:paraId="0FA0A43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357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3AF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18E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6481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95BB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Заштитне и истражне делатности</w:t>
            </w:r>
          </w:p>
        </w:tc>
      </w:tr>
      <w:tr w:rsidR="003F7C95" w:rsidRPr="00BB1DA5" w14:paraId="67C25FE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8D4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4A3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2DB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3D43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05E6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приватног обезбеђења</w:t>
            </w:r>
          </w:p>
        </w:tc>
      </w:tr>
      <w:tr w:rsidR="003F7C95" w:rsidRPr="00BB1DA5" w14:paraId="1DE765D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5C3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CD6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EBE5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83AE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9D97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приватног обезбеђења</w:t>
            </w:r>
          </w:p>
        </w:tc>
      </w:tr>
      <w:tr w:rsidR="003F7C95" w:rsidRPr="00BB1DA5" w14:paraId="5E8D402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AE6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F72A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F19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DA9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913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система обезбеђења</w:t>
            </w:r>
          </w:p>
        </w:tc>
      </w:tr>
      <w:tr w:rsidR="003F7C95" w:rsidRPr="00BB1DA5" w14:paraId="3AA2034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1FA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ED3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0F9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EF7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4A7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система обезбеђења</w:t>
            </w:r>
          </w:p>
        </w:tc>
      </w:tr>
      <w:tr w:rsidR="003F7C95" w:rsidRPr="00BB1DA5" w14:paraId="0CE48E8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463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371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AAE0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28D5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5442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Истражне делатности</w:t>
            </w:r>
          </w:p>
        </w:tc>
      </w:tr>
      <w:tr w:rsidR="003F7C95" w:rsidRPr="00BB1DA5" w14:paraId="32E6B21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D46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3E5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0475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D86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80.30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F413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Истражне делатности</w:t>
            </w:r>
          </w:p>
        </w:tc>
      </w:tr>
      <w:tr w:rsidR="003F7C95" w:rsidRPr="00BB1DA5" w14:paraId="1E3F5AD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A78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AA6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6C1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8F7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5F3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одржавања објеката и околине</w:t>
            </w:r>
          </w:p>
        </w:tc>
      </w:tr>
      <w:tr w:rsidR="003F7C95" w:rsidRPr="00BB1DA5" w14:paraId="3848B9F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BF0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EB9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206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3D3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979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одржавања објеката</w:t>
            </w:r>
          </w:p>
        </w:tc>
      </w:tr>
      <w:tr w:rsidR="003F7C95" w:rsidRPr="00BB1DA5" w14:paraId="17F9928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427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0DF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10FD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955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41C2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одржавања објеката</w:t>
            </w:r>
          </w:p>
        </w:tc>
      </w:tr>
      <w:tr w:rsidR="003F7C95" w:rsidRPr="00BB1DA5" w14:paraId="5CD08A8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66C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AC90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FDA1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F04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28E7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чишћења</w:t>
            </w:r>
          </w:p>
        </w:tc>
      </w:tr>
      <w:tr w:rsidR="003F7C95" w:rsidRPr="00BB1DA5" w14:paraId="5EC6362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F3D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082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110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2CF7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D64F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редовног чишћења зграда</w:t>
            </w:r>
          </w:p>
        </w:tc>
      </w:tr>
      <w:tr w:rsidR="003F7C95" w:rsidRPr="00BB1DA5" w14:paraId="4A5443B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991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383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2B5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4C1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8EDB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осталог чишћења зграда и опреме</w:t>
            </w:r>
          </w:p>
        </w:tc>
      </w:tr>
      <w:tr w:rsidR="003F7C95" w:rsidRPr="00BB1DA5" w14:paraId="6B48BE9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7CE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8B6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DDD9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A86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43E5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осталог чишћења</w:t>
            </w:r>
          </w:p>
        </w:tc>
      </w:tr>
      <w:tr w:rsidR="003F7C95" w:rsidRPr="00BB1DA5" w14:paraId="5522529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379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C65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800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7C9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2D1A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уређења и одржавања околине</w:t>
            </w:r>
          </w:p>
        </w:tc>
      </w:tr>
      <w:tr w:rsidR="003F7C95" w:rsidRPr="00BB1DA5" w14:paraId="2F98CC4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6E03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47FC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637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283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81.30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ED83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уређења и одржавања околине</w:t>
            </w:r>
          </w:p>
        </w:tc>
      </w:tr>
      <w:tr w:rsidR="003F7C95" w:rsidRPr="00BB1DA5" w14:paraId="15A3A34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0CE9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1CB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BD3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8C6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B08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Канцеларијско-административне и помоћне делатности</w:t>
            </w:r>
          </w:p>
        </w:tc>
      </w:tr>
      <w:tr w:rsidR="003F7C95" w:rsidRPr="00BB1DA5" w14:paraId="672BB58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B5A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2D8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821E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A7E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95E1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Канцеларијско-административне делатности</w:t>
            </w:r>
          </w:p>
        </w:tc>
      </w:tr>
      <w:tr w:rsidR="003F7C95" w:rsidRPr="00BB1DA5" w14:paraId="71B299F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0E5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FB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12C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2F83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A5A2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Комбиноване канцеларијско-административне услуге</w:t>
            </w:r>
          </w:p>
        </w:tc>
      </w:tr>
      <w:tr w:rsidR="003F7C95" w:rsidRPr="00BB1DA5" w14:paraId="00B992B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A3B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4C23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AB6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571A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4F50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Фотокопирање и друга канцеларијска подршка</w:t>
            </w:r>
          </w:p>
        </w:tc>
      </w:tr>
      <w:tr w:rsidR="003F7C95" w:rsidRPr="00BB1DA5" w14:paraId="4EC7D11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F64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F8EC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4DB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D74D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7230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позивних центара</w:t>
            </w:r>
          </w:p>
        </w:tc>
      </w:tr>
      <w:tr w:rsidR="003F7C95" w:rsidRPr="00BB1DA5" w14:paraId="2708F16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CF1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7E1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E0A6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2B6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8F62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позивних центара</w:t>
            </w:r>
          </w:p>
        </w:tc>
      </w:tr>
      <w:tr w:rsidR="003F7C95" w:rsidRPr="00BB1DA5" w14:paraId="257CE8E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69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4CF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B7D8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CC4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2658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Организовање састанака и сајмова</w:t>
            </w:r>
          </w:p>
        </w:tc>
      </w:tr>
      <w:tr w:rsidR="003F7C95" w:rsidRPr="00BB1DA5" w14:paraId="4E0E6ED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05E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901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1FF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6E5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846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Организовање састанака и сајмова</w:t>
            </w:r>
          </w:p>
        </w:tc>
      </w:tr>
      <w:tr w:rsidR="003F7C95" w:rsidRPr="00BB1DA5" w14:paraId="009AC94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FDB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7D4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D7D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A9E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FBE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Пословне, помоћне, услужне и остале делатности</w:t>
            </w:r>
          </w:p>
        </w:tc>
      </w:tr>
      <w:tr w:rsidR="003F7C95" w:rsidRPr="00BB1DA5" w14:paraId="694C32A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962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F90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1E1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3A27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B800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агенција за наплату потраживања</w:t>
            </w:r>
          </w:p>
        </w:tc>
      </w:tr>
      <w:tr w:rsidR="003F7C95" w:rsidRPr="00BB1DA5" w14:paraId="67A60FC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F6E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BB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D3E2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5FAC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82.92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3000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Услуге паковања</w:t>
            </w:r>
          </w:p>
        </w:tc>
      </w:tr>
      <w:tr w:rsidR="003F7C95" w:rsidRPr="00BB1DA5" w14:paraId="3A04B6B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7ED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181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FC0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0E25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82.99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7654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услужне активности подршке пословању</w:t>
            </w:r>
          </w:p>
        </w:tc>
      </w:tr>
      <w:tr w:rsidR="003F7C95" w:rsidRPr="00BB1DA5" w14:paraId="7C0A6EA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A788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P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FF7F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990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0FF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C7B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ОБРАЗОВАЊЕ</w:t>
            </w:r>
          </w:p>
        </w:tc>
      </w:tr>
      <w:tr w:rsidR="003F7C95" w:rsidRPr="00BB1DA5" w14:paraId="3AB787F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535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54C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00F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A774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D94F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Образовање</w:t>
            </w:r>
          </w:p>
        </w:tc>
      </w:tr>
      <w:tr w:rsidR="003F7C95" w:rsidRPr="00BB1DA5" w14:paraId="695EAB0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8D5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BC16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7197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8683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296C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Предшколско образовање</w:t>
            </w:r>
          </w:p>
        </w:tc>
      </w:tr>
      <w:tr w:rsidR="003F7C95" w:rsidRPr="00BB1DA5" w14:paraId="5DD70FC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5075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835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6467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970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E170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Предшколско образовање</w:t>
            </w:r>
          </w:p>
        </w:tc>
      </w:tr>
      <w:tr w:rsidR="003F7C95" w:rsidRPr="00BB1DA5" w14:paraId="0B18F45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659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6CD9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A31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BDB4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87B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Основно образовање</w:t>
            </w:r>
          </w:p>
        </w:tc>
      </w:tr>
      <w:tr w:rsidR="003F7C95" w:rsidRPr="00BB1DA5" w14:paraId="79FF70D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2BB9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3981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DF3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AFD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D60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Основно образовање</w:t>
            </w:r>
          </w:p>
        </w:tc>
      </w:tr>
      <w:tr w:rsidR="003F7C95" w:rsidRPr="00BB1DA5" w14:paraId="24F2CBA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A0A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37C3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116D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6B7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427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Средње образовање</w:t>
            </w:r>
          </w:p>
        </w:tc>
      </w:tr>
      <w:tr w:rsidR="003F7C95" w:rsidRPr="00BB1DA5" w14:paraId="079496F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A80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BFF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4B6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A602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85.31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707D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Средње опште образовање</w:t>
            </w:r>
          </w:p>
        </w:tc>
      </w:tr>
      <w:tr w:rsidR="003F7C95" w:rsidRPr="00BB1DA5" w14:paraId="1418EF8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FCBE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F59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E4C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A80B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85.32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A108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Средње стручно образовање</w:t>
            </w:r>
          </w:p>
        </w:tc>
      </w:tr>
      <w:tr w:rsidR="003F7C95" w:rsidRPr="00BB1DA5" w14:paraId="2325984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9B1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7D8C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4C0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58F9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2EEF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Високо образовање</w:t>
            </w:r>
          </w:p>
        </w:tc>
      </w:tr>
      <w:tr w:rsidR="003F7C95" w:rsidRPr="00BB1DA5" w14:paraId="0DF99FA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E9D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ADD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DB2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9F04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85.41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392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Образовање после средњег које није високо</w:t>
            </w:r>
          </w:p>
        </w:tc>
      </w:tr>
      <w:tr w:rsidR="003F7C95" w:rsidRPr="00BB1DA5" w14:paraId="2E6AB13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E19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311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20E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E78A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85.42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7A8F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Високо образовање</w:t>
            </w:r>
          </w:p>
        </w:tc>
      </w:tr>
      <w:tr w:rsidR="003F7C95" w:rsidRPr="00BB1DA5" w14:paraId="21DB375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DC4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CD9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A4E9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85.5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515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310D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образовање</w:t>
            </w:r>
          </w:p>
        </w:tc>
      </w:tr>
      <w:tr w:rsidR="003F7C95" w:rsidRPr="00BB1DA5" w14:paraId="3500C8C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605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923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D113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9E84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85.51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0FDA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Спортско и рекреативно образовање</w:t>
            </w:r>
          </w:p>
        </w:tc>
      </w:tr>
      <w:tr w:rsidR="003F7C95" w:rsidRPr="00BB1DA5" w14:paraId="7E3AA42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3B9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7FF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F1D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D620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85.52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5689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Уметничко образовање</w:t>
            </w:r>
          </w:p>
        </w:tc>
      </w:tr>
      <w:tr w:rsidR="003F7C95" w:rsidRPr="00BB1DA5" w14:paraId="5B438BF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9301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678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810B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74C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85.53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0C14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школа за возаче</w:t>
            </w:r>
          </w:p>
        </w:tc>
      </w:tr>
      <w:tr w:rsidR="003F7C95" w:rsidRPr="00BB1DA5" w14:paraId="01305F0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CA3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A5D6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CD2E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426D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85.59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2C9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Остало образовање</w:t>
            </w:r>
          </w:p>
        </w:tc>
      </w:tr>
      <w:tr w:rsidR="003F7C95" w:rsidRPr="00BB1DA5" w14:paraId="63648B1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9325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D9F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DB0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85.6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B2D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BE24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образовне делатности</w:t>
            </w:r>
          </w:p>
        </w:tc>
      </w:tr>
      <w:tr w:rsidR="003F7C95" w:rsidRPr="00BB1DA5" w14:paraId="1EC0872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9E9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1215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86FE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9C96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85.60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0887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Помоћне образовне делатности</w:t>
            </w:r>
          </w:p>
        </w:tc>
      </w:tr>
      <w:tr w:rsidR="003F7C95" w:rsidRPr="00BB1DA5" w14:paraId="54F0D01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E1D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Q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7C07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E6E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9F2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584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ЗДРАВСТВЕНА И СОЦИЈАЛНА ЗАШТИТА</w:t>
            </w:r>
          </w:p>
        </w:tc>
      </w:tr>
      <w:tr w:rsidR="003F7C95" w:rsidRPr="00BB1DA5" w14:paraId="5A6DFF3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B24D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1584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52F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2F8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091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Здравствене делатности</w:t>
            </w:r>
          </w:p>
        </w:tc>
      </w:tr>
      <w:tr w:rsidR="003F7C95" w:rsidRPr="00BB1DA5" w14:paraId="588A353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56F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4A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3E49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509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44B5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болница</w:t>
            </w:r>
          </w:p>
        </w:tc>
      </w:tr>
      <w:tr w:rsidR="003F7C95" w:rsidRPr="00BB1DA5" w14:paraId="3865DF4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89A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010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27F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C19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3F62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болница</w:t>
            </w:r>
          </w:p>
        </w:tc>
      </w:tr>
      <w:tr w:rsidR="003F7C95" w:rsidRPr="00BB1DA5" w14:paraId="7946844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5C5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B571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9F2F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BAC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A525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Медицинска и стоматолошка пракса</w:t>
            </w:r>
          </w:p>
        </w:tc>
      </w:tr>
      <w:tr w:rsidR="003F7C95" w:rsidRPr="00BB1DA5" w14:paraId="1598F06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ED7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E89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697C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AC7F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68B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Општа медицинска пракса</w:t>
            </w:r>
          </w:p>
        </w:tc>
      </w:tr>
      <w:tr w:rsidR="003F7C95" w:rsidRPr="00BB1DA5" w14:paraId="08D2F75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AF3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CB1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224D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CEFF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E35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Специјалистичка медицинска пракса</w:t>
            </w:r>
          </w:p>
        </w:tc>
      </w:tr>
      <w:tr w:rsidR="003F7C95" w:rsidRPr="00BB1DA5" w14:paraId="032739C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6F54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BB1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6214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6F9F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86.23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0E89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Стоматолошка пракса</w:t>
            </w:r>
          </w:p>
        </w:tc>
      </w:tr>
      <w:tr w:rsidR="003F7C95" w:rsidRPr="00BB1DA5" w14:paraId="56CC7FA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1449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21E6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4CDA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1512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36A2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здравствена заштита</w:t>
            </w:r>
          </w:p>
        </w:tc>
      </w:tr>
      <w:tr w:rsidR="003F7C95" w:rsidRPr="00BB1DA5" w14:paraId="483A28B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B3FC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AA2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63C8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C24E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86.90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FF4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здравствена заштита</w:t>
            </w:r>
          </w:p>
        </w:tc>
      </w:tr>
      <w:tr w:rsidR="003F7C95" w:rsidRPr="00BB1DA5" w14:paraId="1C6709E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903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A764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8B23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B121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222A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Социјална заштита са смештајем</w:t>
            </w:r>
          </w:p>
        </w:tc>
      </w:tr>
      <w:tr w:rsidR="003F7C95" w:rsidRPr="00BB1DA5" w14:paraId="3A952B1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48C9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309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C67E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A8D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130A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смештајних установа с медицинском негом</w:t>
            </w:r>
          </w:p>
        </w:tc>
      </w:tr>
      <w:tr w:rsidR="003F7C95" w:rsidRPr="00BB1DA5" w14:paraId="32FA716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243A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A50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C3D9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45E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1335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смештајних установа с медицинском негом</w:t>
            </w:r>
          </w:p>
        </w:tc>
      </w:tr>
      <w:tr w:rsidR="003F7C95" w:rsidRPr="00BB1DA5" w14:paraId="70A8177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96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5D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3FDD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DA53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87B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Социјално старање у смештајним установама</w:t>
            </w:r>
          </w:p>
        </w:tc>
      </w:tr>
      <w:tr w:rsidR="003F7C95" w:rsidRPr="00BB1DA5" w14:paraId="1F38A18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9069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FEC3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697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15E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CC8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Социјално старање у смештајним установама</w:t>
            </w:r>
          </w:p>
        </w:tc>
      </w:tr>
      <w:tr w:rsidR="003F7C95" w:rsidRPr="00BB1DA5" w14:paraId="6F7A86D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A372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7F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E6C1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C4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636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Рад установа за лица с посебним потребама</w:t>
            </w:r>
          </w:p>
        </w:tc>
      </w:tr>
      <w:tr w:rsidR="003F7C95" w:rsidRPr="00BB1DA5" w14:paraId="2371B74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3BC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1FF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F49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12AA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87.30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EF2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Рад установа за лица с посебним потребама</w:t>
            </w:r>
          </w:p>
        </w:tc>
      </w:tr>
      <w:tr w:rsidR="003F7C95" w:rsidRPr="00BB1DA5" w14:paraId="7DE4BA2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0BE0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755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DE79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9A8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6966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облици социјалне заштите са смештајем</w:t>
            </w:r>
          </w:p>
        </w:tc>
      </w:tr>
      <w:tr w:rsidR="003F7C95" w:rsidRPr="00BB1DA5" w14:paraId="59CB9A0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5F7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C56E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EBC4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9B9E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87.90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BD78A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Остали облици социјалне заштите са смештајем</w:t>
            </w:r>
          </w:p>
        </w:tc>
      </w:tr>
      <w:tr w:rsidR="003F7C95" w:rsidRPr="00BB1DA5" w14:paraId="6A8D120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0F1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16E7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7B5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298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145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Социјална заштита без смештаја</w:t>
            </w:r>
          </w:p>
        </w:tc>
      </w:tr>
      <w:tr w:rsidR="003F7C95" w:rsidRPr="00BB1DA5" w14:paraId="6E15900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9F4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96DC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5B97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A122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84E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Социјална заштита без смештаја за стара лица</w:t>
            </w:r>
          </w:p>
        </w:tc>
      </w:tr>
      <w:tr w:rsidR="003F7C95" w:rsidRPr="00BB1DA5" w14:paraId="64D8C7B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35B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62B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C7B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4BCB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94A6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Социјална заштита без смештаја за стара лица</w:t>
            </w:r>
          </w:p>
        </w:tc>
      </w:tr>
      <w:tr w:rsidR="003F7C95" w:rsidRPr="00BB1DA5" w14:paraId="1DEA746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2469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BE96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5CB5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6A7E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497A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социјална заштита без смештаја</w:t>
            </w:r>
          </w:p>
        </w:tc>
      </w:tr>
      <w:tr w:rsidR="003F7C95" w:rsidRPr="00BB1DA5" w14:paraId="0EB6A55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056A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835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124B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A50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4FE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дневне бриге о деци</w:t>
            </w:r>
          </w:p>
        </w:tc>
      </w:tr>
      <w:tr w:rsidR="003F7C95" w:rsidRPr="00BB1DA5" w14:paraId="5AB73C5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2A50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29A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C8C4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EA2C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88.99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6EF4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Остала непоменута социјална заштита без смештаја</w:t>
            </w:r>
          </w:p>
        </w:tc>
      </w:tr>
      <w:tr w:rsidR="003F7C95" w:rsidRPr="00BB1DA5" w14:paraId="7AB630E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351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R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3A1F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9669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0500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AA20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УМЕТНОСТ, ЗАБАВА И РЕКРЕАЦИЈА</w:t>
            </w:r>
          </w:p>
        </w:tc>
      </w:tr>
      <w:tr w:rsidR="003F7C95" w:rsidRPr="00BB1DA5" w14:paraId="014FC14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E98E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DD74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879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A26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5DA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Стваралачке, уметничке и забавне делатности</w:t>
            </w:r>
          </w:p>
        </w:tc>
      </w:tr>
      <w:tr w:rsidR="003F7C95" w:rsidRPr="00BB1DA5" w14:paraId="3117B3C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6547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483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871F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3F1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7FCB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Стваралачке, уметничке и забавне делатности</w:t>
            </w:r>
          </w:p>
        </w:tc>
      </w:tr>
      <w:tr w:rsidR="003F7C95" w:rsidRPr="00BB1DA5" w14:paraId="5409637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8C0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6DA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0197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E2EB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90.01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220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Извођачка уметност</w:t>
            </w:r>
          </w:p>
        </w:tc>
      </w:tr>
      <w:tr w:rsidR="003F7C95" w:rsidRPr="00BB1DA5" w14:paraId="10B731F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AD0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82F5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DE9B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CC15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90.02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1091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Друге уметничке делатности у оквиру извођачке уметности</w:t>
            </w:r>
          </w:p>
        </w:tc>
      </w:tr>
      <w:tr w:rsidR="003F7C95" w:rsidRPr="00BB1DA5" w14:paraId="0B1C554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5A7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0207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B74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95C8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90.03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FB5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Уметничко стваралаштво</w:t>
            </w:r>
          </w:p>
        </w:tc>
      </w:tr>
      <w:tr w:rsidR="003F7C95" w:rsidRPr="00BB1DA5" w14:paraId="1DC8541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F23C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C9DF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45B8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730B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90.04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5AA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Рад уметничких установа</w:t>
            </w:r>
          </w:p>
        </w:tc>
      </w:tr>
      <w:tr w:rsidR="003F7C95" w:rsidRPr="00BB1DA5" w14:paraId="57BB917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FDD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F8FD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D0D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8742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DCD5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библиотека, архива, музеја и галерија</w:t>
            </w:r>
          </w:p>
        </w:tc>
      </w:tr>
      <w:tr w:rsidR="003F7C95" w:rsidRPr="00BB1DA5" w14:paraId="3CD91CE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9778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26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2E96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0470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14C4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Рад библиотека, архива, музеја, галерија и збирки</w:t>
            </w:r>
          </w:p>
        </w:tc>
      </w:tr>
      <w:tr w:rsidR="003F7C95" w:rsidRPr="00BB1DA5" w14:paraId="22AC8FB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5EE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74C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E496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322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91.01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15A2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библиотека и архива</w:t>
            </w:r>
          </w:p>
        </w:tc>
      </w:tr>
      <w:tr w:rsidR="003F7C95" w:rsidRPr="00BB1DA5" w14:paraId="7936067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147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DB2B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D65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93A7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91.02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4614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музеја, галерија и збирки</w:t>
            </w:r>
          </w:p>
        </w:tc>
      </w:tr>
      <w:tr w:rsidR="003F7C95" w:rsidRPr="00BB1DA5" w14:paraId="5468258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3CD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8AD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E2B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C522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91.03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78D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Заштита и одржавање непокретних културних добара</w:t>
            </w:r>
          </w:p>
        </w:tc>
      </w:tr>
      <w:tr w:rsidR="003F7C95" w:rsidRPr="00BB1DA5" w14:paraId="7D4E9D0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472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743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3E8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3634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91.04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4996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ботаничких и зоолошких вртова</w:t>
            </w:r>
          </w:p>
        </w:tc>
      </w:tr>
      <w:tr w:rsidR="003F7C95" w:rsidRPr="00BB1DA5" w14:paraId="51AC65F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AD2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5E6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92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1C72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13A0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C97E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Коцкање и клађење</w:t>
            </w:r>
          </w:p>
        </w:tc>
      </w:tr>
      <w:tr w:rsidR="003F7C95" w:rsidRPr="00BB1DA5" w14:paraId="546EE4B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F8D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2A5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89D4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92.0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74B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9F2A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Коцкање и клађење</w:t>
            </w:r>
          </w:p>
        </w:tc>
      </w:tr>
      <w:tr w:rsidR="003F7C95" w:rsidRPr="00BB1DA5" w14:paraId="4B8327B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9C1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92C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ED0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4B4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92.00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1382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Коцкање и клађење</w:t>
            </w:r>
          </w:p>
        </w:tc>
      </w:tr>
      <w:tr w:rsidR="003F7C95" w:rsidRPr="00BB1DA5" w14:paraId="0E2E194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7C6F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8B4A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6D94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AA56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9339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Спортске, забавне и рекреативне делатности</w:t>
            </w:r>
          </w:p>
        </w:tc>
      </w:tr>
      <w:tr w:rsidR="003F7C95" w:rsidRPr="00BB1DA5" w14:paraId="394BD8B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B98F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51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90C6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CC5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4097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Спортске делатности</w:t>
            </w:r>
          </w:p>
        </w:tc>
      </w:tr>
      <w:tr w:rsidR="003F7C95" w:rsidRPr="00BB1DA5" w14:paraId="235085A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5F7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17E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EB5F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6BDB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8BCD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спортских објеката</w:t>
            </w:r>
          </w:p>
        </w:tc>
      </w:tr>
      <w:tr w:rsidR="003F7C95" w:rsidRPr="00BB1DA5" w14:paraId="5AD0D6F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333F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CCF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2A7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194F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D1F2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спортских клубова</w:t>
            </w:r>
          </w:p>
        </w:tc>
      </w:tr>
      <w:tr w:rsidR="003F7C95" w:rsidRPr="00BB1DA5" w14:paraId="6B480FC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373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9874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7F35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EC8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93.13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9896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фитнес клубова</w:t>
            </w:r>
          </w:p>
        </w:tc>
      </w:tr>
      <w:tr w:rsidR="003F7C95" w:rsidRPr="00BB1DA5" w14:paraId="4FD1AEE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302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0C42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1E2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53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93.19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BB23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спортске делатности</w:t>
            </w:r>
          </w:p>
        </w:tc>
      </w:tr>
      <w:tr w:rsidR="003F7C95" w:rsidRPr="00BB1DA5" w14:paraId="53417E7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F4DC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782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2564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3DCA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4886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забавне и рекреативне делатности</w:t>
            </w:r>
          </w:p>
        </w:tc>
      </w:tr>
      <w:tr w:rsidR="003F7C95" w:rsidRPr="00BB1DA5" w14:paraId="2BFE51F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9D1A6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AE1B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1424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97F9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12BE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забавних и тематских паркова</w:t>
            </w:r>
          </w:p>
        </w:tc>
      </w:tr>
      <w:tr w:rsidR="003F7C95" w:rsidRPr="00BB1DA5" w14:paraId="26F3DB3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ABBF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A6AD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0BD9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58E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93.29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BF6B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забавне и рекреативне делатности</w:t>
            </w:r>
          </w:p>
        </w:tc>
      </w:tr>
      <w:tr w:rsidR="003F7C95" w:rsidRPr="00BB1DA5" w14:paraId="0B9165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D8A9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S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9E8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1A10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C512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13DE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УСЛУЖНЕ ДЕЛАТНОСТИ</w:t>
            </w:r>
          </w:p>
        </w:tc>
      </w:tr>
      <w:tr w:rsidR="003F7C95" w:rsidRPr="00BB1DA5" w14:paraId="6F69B76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ED0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0054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708A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3A7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68E3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удружења</w:t>
            </w:r>
          </w:p>
        </w:tc>
      </w:tr>
      <w:tr w:rsidR="003F7C95" w:rsidRPr="00BB1DA5" w14:paraId="2A6A22C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CEC7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85E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1F97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BC2D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D802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пословних и професионалних организација</w:t>
            </w:r>
          </w:p>
        </w:tc>
      </w:tr>
      <w:tr w:rsidR="003F7C95" w:rsidRPr="00BB1DA5" w14:paraId="00AF94F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5C2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952A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42C7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B288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D8AB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пословних удружења и послодаваца</w:t>
            </w:r>
          </w:p>
        </w:tc>
      </w:tr>
      <w:tr w:rsidR="003F7C95" w:rsidRPr="00BB1DA5" w14:paraId="57D4C3B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3166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E861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B19A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46B8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DA23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струковних удружења</w:t>
            </w:r>
          </w:p>
        </w:tc>
      </w:tr>
      <w:tr w:rsidR="003F7C95" w:rsidRPr="00BB1DA5" w14:paraId="0F59A6C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606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4120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3580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3D53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750F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синдиката</w:t>
            </w:r>
          </w:p>
        </w:tc>
      </w:tr>
      <w:tr w:rsidR="003F7C95" w:rsidRPr="00BB1DA5" w14:paraId="29E2898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F65E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5FB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ADFD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9FD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3229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синдиката</w:t>
            </w:r>
          </w:p>
        </w:tc>
      </w:tr>
      <w:tr w:rsidR="003F7C95" w:rsidRPr="00BB1DA5" w14:paraId="3490331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640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2164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E37D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94.9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182A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E466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осталих организација на бази учлањења</w:t>
            </w:r>
          </w:p>
        </w:tc>
      </w:tr>
      <w:tr w:rsidR="003F7C95" w:rsidRPr="00BB1DA5" w14:paraId="1D084D0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5BAE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EE6F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F3F1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31E8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94.91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7197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верских организација</w:t>
            </w:r>
          </w:p>
        </w:tc>
      </w:tr>
      <w:tr w:rsidR="003F7C95" w:rsidRPr="00BB1DA5" w14:paraId="5E8A18A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F25B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684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F4DC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6D20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94.92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5675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политичких организација</w:t>
            </w:r>
          </w:p>
        </w:tc>
      </w:tr>
      <w:tr w:rsidR="003F7C95" w:rsidRPr="00BB1DA5" w14:paraId="2F6A726C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059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750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6E25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50C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94.99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50FC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осталих организација на бази учлањења</w:t>
            </w:r>
          </w:p>
        </w:tc>
      </w:tr>
      <w:tr w:rsidR="003F7C95" w:rsidRPr="00BB1DA5" w14:paraId="6568A58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4771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AAA9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F43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C3DE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0542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рачунара и предмета за личну употребу</w:t>
            </w:r>
          </w:p>
        </w:tc>
      </w:tr>
      <w:tr w:rsidR="003F7C95" w:rsidRPr="00BB1DA5" w14:paraId="33507EB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3B5B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FF13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6D2C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114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9D2F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рачунара и комуникационе опреме</w:t>
            </w:r>
          </w:p>
        </w:tc>
      </w:tr>
      <w:tr w:rsidR="003F7C95" w:rsidRPr="00BB1DA5" w14:paraId="64CC48E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B0D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DB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3F22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C70E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95.11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3CEA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рачунара и периферне опреме</w:t>
            </w:r>
          </w:p>
        </w:tc>
      </w:tr>
      <w:tr w:rsidR="003F7C95" w:rsidRPr="00BB1DA5" w14:paraId="65EE28C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62E3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711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F88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E7BD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95.12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2128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комуникационе опреме</w:t>
            </w:r>
          </w:p>
        </w:tc>
      </w:tr>
      <w:tr w:rsidR="003F7C95" w:rsidRPr="00BB1DA5" w14:paraId="48AD2BD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E27E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D1D0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EC5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DFA1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0933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предмета за личну употребу</w:t>
            </w:r>
          </w:p>
        </w:tc>
      </w:tr>
      <w:tr w:rsidR="003F7C95" w:rsidRPr="00BB1DA5" w14:paraId="48F92F6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7455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C3F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529E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4DD2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50C6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електронских апарата за широку употребу</w:t>
            </w:r>
          </w:p>
        </w:tc>
      </w:tr>
      <w:tr w:rsidR="003F7C95" w:rsidRPr="00BB1DA5" w14:paraId="3D89829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C121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E61A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636F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670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C2F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апарата за домаћинство и кућне опреме</w:t>
            </w:r>
          </w:p>
        </w:tc>
      </w:tr>
      <w:tr w:rsidR="003F7C95" w:rsidRPr="00BB1DA5" w14:paraId="5EF81F7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4E20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11A3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67AE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4E2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6181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обуће и предмета од коже</w:t>
            </w:r>
          </w:p>
        </w:tc>
      </w:tr>
      <w:tr w:rsidR="003F7C95" w:rsidRPr="00BB1DA5" w14:paraId="0B67B98A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D3AD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7B6B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9EF6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17F6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2905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Одржавање и поправка намештаја</w:t>
            </w:r>
          </w:p>
        </w:tc>
      </w:tr>
      <w:tr w:rsidR="003F7C95" w:rsidRPr="00BB1DA5" w14:paraId="366BDCF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5A08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B1F45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B92E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0677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95.25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EF4A3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сатова и накита</w:t>
            </w:r>
          </w:p>
        </w:tc>
      </w:tr>
      <w:tr w:rsidR="003F7C95" w:rsidRPr="00BB1DA5" w14:paraId="0E613F9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8E21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5AD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ADCC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3ADC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95.29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DB68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Поправка осталих личних предмета</w:t>
            </w:r>
          </w:p>
        </w:tc>
      </w:tr>
      <w:tr w:rsidR="003F7C95" w:rsidRPr="00BB1DA5" w14:paraId="5CA555A9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0CA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2A63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041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FA0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A3E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личне услужне делатности</w:t>
            </w:r>
          </w:p>
        </w:tc>
      </w:tr>
      <w:tr w:rsidR="003F7C95" w:rsidRPr="00BB1DA5" w14:paraId="641B775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42A6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BB4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58CD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A2F0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646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личне услужне делатности</w:t>
            </w:r>
          </w:p>
        </w:tc>
      </w:tr>
      <w:tr w:rsidR="003F7C95" w:rsidRPr="00BB1DA5" w14:paraId="6E710550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F662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FD76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7DC2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3A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96.01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ACFC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Прање и хемијско чишћење текстилних производа</w:t>
            </w:r>
          </w:p>
        </w:tc>
      </w:tr>
      <w:tr w:rsidR="003F7C95" w:rsidRPr="00BB1DA5" w14:paraId="001EDE4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5C4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2687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F49B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AFF2D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96.02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C4ACF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фризерских и козметичких салона</w:t>
            </w:r>
          </w:p>
        </w:tc>
      </w:tr>
      <w:tr w:rsidR="003F7C95" w:rsidRPr="00BB1DA5" w14:paraId="311D284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17BF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CB0F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D782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73F2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96.03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E332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Погребне и сродне делатности</w:t>
            </w:r>
          </w:p>
        </w:tc>
      </w:tr>
      <w:tr w:rsidR="003F7C95" w:rsidRPr="00BB1DA5" w14:paraId="233C40E4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FD0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48BD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50B6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40C20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96.04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1CB9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неге и одржавања тела</w:t>
            </w:r>
          </w:p>
        </w:tc>
      </w:tr>
      <w:tr w:rsidR="003F7C95" w:rsidRPr="00BB1DA5" w14:paraId="4D3D9C5D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226F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ED90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7E96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31A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96.09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2052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Остале непоменуте личне услужне делатности</w:t>
            </w:r>
          </w:p>
        </w:tc>
      </w:tr>
      <w:tr w:rsidR="003F7C95" w:rsidRPr="00BB1DA5" w14:paraId="50DC615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46FC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T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116E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7C40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817F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CF7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ДОМАЋИНСТВА КАО ПОСЛОДАВЦА</w:t>
            </w:r>
          </w:p>
        </w:tc>
      </w:tr>
      <w:tr w:rsidR="003F7C95" w:rsidRPr="00BB1DA5" w14:paraId="45BB5287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E490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45AE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97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FFCB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F36E0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8F7E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запошљавају послугу</w:t>
            </w:r>
          </w:p>
        </w:tc>
      </w:tr>
      <w:tr w:rsidR="003F7C95" w:rsidRPr="00BB1DA5" w14:paraId="6580DEAE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9D75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602D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79F5C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97.0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981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B3A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запошљавају послугу</w:t>
            </w:r>
          </w:p>
        </w:tc>
      </w:tr>
      <w:tr w:rsidR="003F7C95" w:rsidRPr="00BB1DA5" w14:paraId="71CE5AF8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B9CB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7FAB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9F6F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4AD0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97.00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E1DE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запошљавају послугу</w:t>
            </w:r>
          </w:p>
        </w:tc>
      </w:tr>
      <w:tr w:rsidR="003F7C95" w:rsidRPr="00BB1DA5" w14:paraId="113223E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4C87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A63B4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98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FC34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2B72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86C5E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производе робу и услуге за себе</w:t>
            </w:r>
          </w:p>
        </w:tc>
      </w:tr>
      <w:tr w:rsidR="003F7C95" w:rsidRPr="00BB1DA5" w14:paraId="2726D34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7E88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1335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AE9A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98.1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2276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E405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производе робу за себе</w:t>
            </w:r>
          </w:p>
        </w:tc>
      </w:tr>
      <w:tr w:rsidR="003F7C95" w:rsidRPr="00BB1DA5" w14:paraId="1CF3D90F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3E87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9F45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0C3D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6EFF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98.10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FD7B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производе робу за себе</w:t>
            </w:r>
          </w:p>
        </w:tc>
      </w:tr>
      <w:tr w:rsidR="003F7C95" w:rsidRPr="00BB1DA5" w14:paraId="71CBA013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AC9CC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C7D8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8D63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98.2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F204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6EA69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обезбеђују услуге за себе</w:t>
            </w:r>
          </w:p>
        </w:tc>
      </w:tr>
      <w:tr w:rsidR="003F7C95" w:rsidRPr="00BB1DA5" w14:paraId="74205F45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8E241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C9A13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FA92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97711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98.20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9939B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Домаћинстава која обезбеђују услуге за себе</w:t>
            </w:r>
          </w:p>
        </w:tc>
      </w:tr>
      <w:tr w:rsidR="003F7C95" w:rsidRPr="00BB1DA5" w14:paraId="5CE9441B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3E297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СЕКТОР U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86C88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887A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9013D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14678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ЕКСТЕРИТОРИЈАЛНИХ ОРГАНИЗАЦИЈА И ТЕЛА</w:t>
            </w:r>
          </w:p>
        </w:tc>
      </w:tr>
      <w:tr w:rsidR="003F7C95" w:rsidRPr="00BB1DA5" w14:paraId="1C632FE2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6A9D4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E2B0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99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616BE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35762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C14B5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екстериторијалних организација и тела</w:t>
            </w:r>
          </w:p>
        </w:tc>
      </w:tr>
      <w:tr w:rsidR="003F7C95" w:rsidRPr="00BB1DA5" w14:paraId="25FB7996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0B98F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B6F39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6DA7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99.0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7CB57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0A6CA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екстериторијалних организација и тела</w:t>
            </w:r>
          </w:p>
        </w:tc>
      </w:tr>
      <w:tr w:rsidR="003F7C95" w:rsidRPr="00BB1DA5" w14:paraId="17624631" w14:textId="77777777" w:rsidTr="00F651C9">
        <w:trPr>
          <w:trHeight w:val="45"/>
          <w:tblCellSpacing w:w="0" w:type="auto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4400A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9A396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5972B" w14:textId="77777777" w:rsidR="00993EDA" w:rsidRPr="00BB1DA5" w:rsidRDefault="00993ED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53932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99.00</w:t>
            </w:r>
          </w:p>
        </w:tc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FEE36" w14:textId="77777777" w:rsidR="00993EDA" w:rsidRPr="00BB1DA5" w:rsidRDefault="002B0650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BB1DA5">
              <w:rPr>
                <w:rFonts w:ascii="Times New Roman" w:hAnsi="Times New Roman" w:cs="Times New Roman"/>
                <w:color w:val="000000"/>
                <w:lang w:val="sr-Cyrl-CS"/>
              </w:rPr>
              <w:t>Делатност екстериторијалних организација и тела</w:t>
            </w:r>
          </w:p>
        </w:tc>
      </w:tr>
    </w:tbl>
    <w:p w14:paraId="302B7E99" w14:textId="77777777" w:rsidR="00A26E2C" w:rsidRPr="00BB1DA5" w:rsidRDefault="00A26E2C">
      <w:pPr>
        <w:rPr>
          <w:rFonts w:ascii="Times New Roman" w:hAnsi="Times New Roman" w:cs="Times New Roman"/>
          <w:lang w:val="sr-Cyrl-CS"/>
        </w:rPr>
      </w:pPr>
    </w:p>
    <w:sectPr w:rsidR="00A26E2C" w:rsidRPr="00BB1DA5" w:rsidSect="00560ADF">
      <w:foot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882E3" w14:textId="77777777" w:rsidR="00560ADF" w:rsidRDefault="00560ADF" w:rsidP="002E04D1">
      <w:pPr>
        <w:spacing w:after="0" w:line="240" w:lineRule="auto"/>
      </w:pPr>
      <w:r>
        <w:separator/>
      </w:r>
    </w:p>
  </w:endnote>
  <w:endnote w:type="continuationSeparator" w:id="0">
    <w:p w14:paraId="0B7072F9" w14:textId="77777777" w:rsidR="00560ADF" w:rsidRDefault="00560ADF" w:rsidP="002E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50395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077569E" w14:textId="6586F2A4" w:rsidR="00503222" w:rsidRPr="005B57C5" w:rsidRDefault="00503222">
        <w:pPr>
          <w:pStyle w:val="Footer"/>
          <w:jc w:val="right"/>
          <w:rPr>
            <w:rFonts w:ascii="Times New Roman" w:hAnsi="Times New Roman" w:cs="Times New Roman"/>
          </w:rPr>
        </w:pPr>
        <w:r w:rsidRPr="005B57C5">
          <w:rPr>
            <w:rFonts w:ascii="Times New Roman" w:hAnsi="Times New Roman" w:cs="Times New Roman"/>
          </w:rPr>
          <w:fldChar w:fldCharType="begin"/>
        </w:r>
        <w:r w:rsidRPr="005B57C5">
          <w:rPr>
            <w:rFonts w:ascii="Times New Roman" w:hAnsi="Times New Roman" w:cs="Times New Roman"/>
          </w:rPr>
          <w:instrText xml:space="preserve"> PAGE   \* MERGEFORMAT </w:instrText>
        </w:r>
        <w:r w:rsidRPr="005B57C5">
          <w:rPr>
            <w:rFonts w:ascii="Times New Roman" w:hAnsi="Times New Roman" w:cs="Times New Roman"/>
          </w:rPr>
          <w:fldChar w:fldCharType="separate"/>
        </w:r>
        <w:r w:rsidR="00BB1DA5">
          <w:rPr>
            <w:rFonts w:ascii="Times New Roman" w:hAnsi="Times New Roman" w:cs="Times New Roman"/>
            <w:noProof/>
          </w:rPr>
          <w:t>38</w:t>
        </w:r>
        <w:r w:rsidRPr="005B57C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52519FD" w14:textId="77777777" w:rsidR="00503222" w:rsidRDefault="0050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D1FEB" w14:textId="77777777" w:rsidR="00560ADF" w:rsidRDefault="00560ADF" w:rsidP="002E04D1">
      <w:pPr>
        <w:spacing w:after="0" w:line="240" w:lineRule="auto"/>
      </w:pPr>
      <w:r>
        <w:separator/>
      </w:r>
    </w:p>
  </w:footnote>
  <w:footnote w:type="continuationSeparator" w:id="0">
    <w:p w14:paraId="66C10BDD" w14:textId="77777777" w:rsidR="00560ADF" w:rsidRDefault="00560ADF" w:rsidP="002E0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81"/>
    <w:multiLevelType w:val="hybridMultilevel"/>
    <w:tmpl w:val="A588CAE4"/>
    <w:lvl w:ilvl="0" w:tplc="84FC2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4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EDA"/>
    <w:rsid w:val="00021927"/>
    <w:rsid w:val="00030CE6"/>
    <w:rsid w:val="000330B9"/>
    <w:rsid w:val="00044232"/>
    <w:rsid w:val="000834B8"/>
    <w:rsid w:val="000A1A33"/>
    <w:rsid w:val="000B5C03"/>
    <w:rsid w:val="000F1F12"/>
    <w:rsid w:val="00127FF9"/>
    <w:rsid w:val="0013324D"/>
    <w:rsid w:val="0016030B"/>
    <w:rsid w:val="00164781"/>
    <w:rsid w:val="001B6F70"/>
    <w:rsid w:val="0020370B"/>
    <w:rsid w:val="002642EE"/>
    <w:rsid w:val="002802D2"/>
    <w:rsid w:val="002B0650"/>
    <w:rsid w:val="002D4E53"/>
    <w:rsid w:val="002E04D1"/>
    <w:rsid w:val="002F21A3"/>
    <w:rsid w:val="0031074E"/>
    <w:rsid w:val="0031579E"/>
    <w:rsid w:val="00321BE5"/>
    <w:rsid w:val="00361EA7"/>
    <w:rsid w:val="003B34D1"/>
    <w:rsid w:val="003C2261"/>
    <w:rsid w:val="003E5096"/>
    <w:rsid w:val="003F7C95"/>
    <w:rsid w:val="00407C58"/>
    <w:rsid w:val="00421344"/>
    <w:rsid w:val="00433277"/>
    <w:rsid w:val="004372C4"/>
    <w:rsid w:val="00462EE8"/>
    <w:rsid w:val="00490C3B"/>
    <w:rsid w:val="00497F6F"/>
    <w:rsid w:val="004C5874"/>
    <w:rsid w:val="00503222"/>
    <w:rsid w:val="005050B0"/>
    <w:rsid w:val="00532DDC"/>
    <w:rsid w:val="00560ADF"/>
    <w:rsid w:val="00585125"/>
    <w:rsid w:val="005B57C5"/>
    <w:rsid w:val="005C4D2C"/>
    <w:rsid w:val="005F389E"/>
    <w:rsid w:val="00633308"/>
    <w:rsid w:val="006F6D5C"/>
    <w:rsid w:val="00715084"/>
    <w:rsid w:val="00734840"/>
    <w:rsid w:val="00735430"/>
    <w:rsid w:val="00741F1F"/>
    <w:rsid w:val="0074293A"/>
    <w:rsid w:val="00793589"/>
    <w:rsid w:val="007F2045"/>
    <w:rsid w:val="008202DC"/>
    <w:rsid w:val="00845E7B"/>
    <w:rsid w:val="008526EC"/>
    <w:rsid w:val="008C25E1"/>
    <w:rsid w:val="008F48CD"/>
    <w:rsid w:val="008F7267"/>
    <w:rsid w:val="009341B9"/>
    <w:rsid w:val="009376DA"/>
    <w:rsid w:val="0095164F"/>
    <w:rsid w:val="00993EDA"/>
    <w:rsid w:val="009B104C"/>
    <w:rsid w:val="00A249D8"/>
    <w:rsid w:val="00A26E2C"/>
    <w:rsid w:val="00A31B3B"/>
    <w:rsid w:val="00A57BF8"/>
    <w:rsid w:val="00AB5413"/>
    <w:rsid w:val="00AE163A"/>
    <w:rsid w:val="00AE6DD6"/>
    <w:rsid w:val="00B27CA4"/>
    <w:rsid w:val="00BB1DA5"/>
    <w:rsid w:val="00BB4C9C"/>
    <w:rsid w:val="00BB66EC"/>
    <w:rsid w:val="00BB76BD"/>
    <w:rsid w:val="00BD6A5A"/>
    <w:rsid w:val="00C72CE9"/>
    <w:rsid w:val="00C91824"/>
    <w:rsid w:val="00CA557D"/>
    <w:rsid w:val="00D21491"/>
    <w:rsid w:val="00D425D9"/>
    <w:rsid w:val="00D46582"/>
    <w:rsid w:val="00DC1FF3"/>
    <w:rsid w:val="00DE2A32"/>
    <w:rsid w:val="00E351FE"/>
    <w:rsid w:val="00E3531A"/>
    <w:rsid w:val="00E37859"/>
    <w:rsid w:val="00E473EE"/>
    <w:rsid w:val="00E71D98"/>
    <w:rsid w:val="00EC1734"/>
    <w:rsid w:val="00EE3831"/>
    <w:rsid w:val="00EF214A"/>
    <w:rsid w:val="00F33E04"/>
    <w:rsid w:val="00F651C9"/>
    <w:rsid w:val="00F65A75"/>
    <w:rsid w:val="00F71EF6"/>
    <w:rsid w:val="00F73D0C"/>
    <w:rsid w:val="00FC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755061"/>
  <w15:docId w15:val="{CE8AF91C-7063-4A40-A230-9142B42C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odluka-zakon">
    <w:name w:val="odluka-zakon"/>
    <w:basedOn w:val="Normal"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v2-bold-1">
    <w:name w:val="v2-bold-1"/>
    <w:basedOn w:val="DefaultParagraphFont"/>
    <w:rsid w:val="00B27CA4"/>
  </w:style>
  <w:style w:type="paragraph" w:styleId="NormalWeb">
    <w:name w:val="Normal (Web)"/>
    <w:basedOn w:val="Normal"/>
    <w:uiPriority w:val="99"/>
    <w:semiHidden/>
    <w:unhideWhenUsed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de-change">
    <w:name w:val="hide-change"/>
    <w:basedOn w:val="DefaultParagraphFont"/>
    <w:rsid w:val="00B27CA4"/>
  </w:style>
  <w:style w:type="paragraph" w:customStyle="1" w:styleId="centar">
    <w:name w:val="centar"/>
    <w:basedOn w:val="Normal"/>
    <w:rsid w:val="00B2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2E0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4D1"/>
    <w:rPr>
      <w:rFonts w:ascii="Verdana" w:hAnsi="Verdana" w:cs="Verdana"/>
    </w:rPr>
  </w:style>
  <w:style w:type="paragraph" w:styleId="ListParagraph">
    <w:name w:val="List Paragraph"/>
    <w:basedOn w:val="Normal"/>
    <w:uiPriority w:val="99"/>
    <w:unhideWhenUsed/>
    <w:rsid w:val="00F6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B0CF-2176-4EA7-9C0C-6526FC48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7510</Words>
  <Characters>42810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Kaluđerović</dc:creator>
  <cp:lastModifiedBy>Jovan Stojanović</cp:lastModifiedBy>
  <cp:revision>2</cp:revision>
  <cp:lastPrinted>2024-03-18T11:33:00Z</cp:lastPrinted>
  <dcterms:created xsi:type="dcterms:W3CDTF">2024-04-05T13:44:00Z</dcterms:created>
  <dcterms:modified xsi:type="dcterms:W3CDTF">2024-04-05T13:44:00Z</dcterms:modified>
</cp:coreProperties>
</file>