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B90" w:rsidRPr="008626A5" w:rsidRDefault="00531D09" w:rsidP="00BF6B90">
      <w:pPr>
        <w:tabs>
          <w:tab w:val="left" w:pos="2112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8626A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</w:t>
      </w:r>
      <w:r w:rsidR="00FE5A54" w:rsidRPr="008626A5">
        <w:rPr>
          <w:noProof/>
        </w:rPr>
        <w:drawing>
          <wp:inline distT="0" distB="0" distL="0" distR="0" wp14:anchorId="6AD533AF" wp14:editId="1D4EA240">
            <wp:extent cx="525145" cy="782320"/>
            <wp:effectExtent l="0" t="0" r="8255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145" cy="78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B90" w:rsidRPr="008626A5" w:rsidRDefault="00BF6B90" w:rsidP="00721F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626A5">
        <w:rPr>
          <w:rFonts w:ascii="Times New Roman" w:hAnsi="Times New Roman" w:cs="Times New Roman"/>
          <w:b/>
          <w:sz w:val="24"/>
          <w:szCs w:val="24"/>
          <w:lang w:val="sr-Cyrl-CS"/>
        </w:rPr>
        <w:t>РЕПУБЛИКА СРБИЈА</w:t>
      </w:r>
      <w:r w:rsidRPr="008626A5">
        <w:rPr>
          <w:rFonts w:ascii="Times New Roman" w:hAnsi="Times New Roman" w:cs="Times New Roman"/>
          <w:b/>
          <w:sz w:val="24"/>
          <w:szCs w:val="24"/>
          <w:lang w:val="sr-Cyrl-CS"/>
        </w:rPr>
        <w:br/>
        <w:t>В Л А Д А</w:t>
      </w:r>
    </w:p>
    <w:p w:rsidR="00BF6B90" w:rsidRPr="008626A5" w:rsidRDefault="00BF6B90" w:rsidP="00721F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626A5">
        <w:rPr>
          <w:rFonts w:ascii="Times New Roman" w:hAnsi="Times New Roman" w:cs="Times New Roman"/>
          <w:b/>
          <w:sz w:val="24"/>
          <w:szCs w:val="24"/>
          <w:lang w:val="sr-Cyrl-CS"/>
        </w:rPr>
        <w:t>КАБИНЕТ МИНИСТРА</w:t>
      </w:r>
      <w:r w:rsidR="00775CD5" w:rsidRPr="008626A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БЕЗ ПОРТФЕЉА </w:t>
      </w:r>
      <w:r w:rsidRPr="008626A5">
        <w:rPr>
          <w:rFonts w:ascii="Times New Roman" w:hAnsi="Times New Roman" w:cs="Times New Roman"/>
          <w:b/>
          <w:sz w:val="24"/>
          <w:szCs w:val="24"/>
          <w:lang w:val="sr-Cyrl-CS"/>
        </w:rPr>
        <w:t>ЗАДУЖЕНОГ ЗА УНАПРЕЂЕЊЕ РАЗВОЈА НЕДОВОЉНО РАЗВИЈЕНИХ ОПШТИНА</w:t>
      </w:r>
      <w:r w:rsidR="00531D09" w:rsidRPr="008626A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НА ТЕРИТОРИЈИ РЕПУБЛИКЕ СРБИЈЕ</w:t>
      </w:r>
    </w:p>
    <w:p w:rsidR="00BF6B90" w:rsidRPr="008626A5" w:rsidRDefault="00BF6B90" w:rsidP="00BF6B90">
      <w:pPr>
        <w:spacing w:after="0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BF6B90" w:rsidRPr="008626A5" w:rsidRDefault="00BF6B90" w:rsidP="00BF6B90">
      <w:pPr>
        <w:spacing w:after="0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BF6B90" w:rsidRPr="008626A5" w:rsidRDefault="00BF6B90" w:rsidP="00BF6B90">
      <w:pPr>
        <w:spacing w:after="0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626A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ПРИЈАВА ПРОЈЕКТА</w:t>
      </w:r>
    </w:p>
    <w:p w:rsidR="00BF6B90" w:rsidRPr="008626A5" w:rsidRDefault="00BF6B90" w:rsidP="00BF6B90">
      <w:pPr>
        <w:spacing w:after="0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626A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МЕРА 2</w:t>
      </w:r>
    </w:p>
    <w:p w:rsidR="00BF6B90" w:rsidRDefault="00BF6B90" w:rsidP="00BF6B90">
      <w:pPr>
        <w:spacing w:after="0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385DF4" w:rsidRPr="008626A5" w:rsidRDefault="00385DF4" w:rsidP="00BF6B90">
      <w:pPr>
        <w:spacing w:after="0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bookmarkStart w:id="0" w:name="_GoBack"/>
      <w:bookmarkEnd w:id="0"/>
    </w:p>
    <w:p w:rsidR="00BF6B90" w:rsidRPr="008626A5" w:rsidRDefault="00BF6B90" w:rsidP="00BF6B90">
      <w:pPr>
        <w:spacing w:after="0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W w:w="9715" w:type="dxa"/>
        <w:tblInd w:w="0" w:type="dxa"/>
        <w:tblLook w:val="04A0" w:firstRow="1" w:lastRow="0" w:firstColumn="1" w:lastColumn="0" w:noHBand="0" w:noVBand="1"/>
      </w:tblPr>
      <w:tblGrid>
        <w:gridCol w:w="3127"/>
        <w:gridCol w:w="6588"/>
      </w:tblGrid>
      <w:tr w:rsidR="003B2B4E" w:rsidRPr="008626A5" w:rsidTr="007A5B1E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626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Подносилац захтева</w:t>
            </w:r>
          </w:p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 w:line="240" w:lineRule="auto"/>
              <w:ind w:right="8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3B2B4E" w:rsidRPr="008626A5" w:rsidTr="007A5B1E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626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Одговорно лице</w:t>
            </w:r>
          </w:p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626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(Председник)</w:t>
            </w:r>
          </w:p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6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 w:line="240" w:lineRule="auto"/>
              <w:ind w:right="8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3B2B4E" w:rsidRPr="008626A5" w:rsidTr="007A5B1E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626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Одговорно лице задужено за реализацију пројекта и контакт</w:t>
            </w:r>
          </w:p>
        </w:tc>
        <w:tc>
          <w:tcPr>
            <w:tcW w:w="6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 w:line="240" w:lineRule="auto"/>
              <w:ind w:right="8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3B2B4E" w:rsidRPr="008626A5" w:rsidTr="007A5B1E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626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Адреса</w:t>
            </w:r>
          </w:p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6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 w:line="240" w:lineRule="auto"/>
              <w:ind w:right="8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3B2B4E" w:rsidRPr="008626A5" w:rsidTr="007A5B1E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626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Контакт телефон</w:t>
            </w:r>
          </w:p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6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 w:line="240" w:lineRule="auto"/>
              <w:ind w:right="8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3B2B4E" w:rsidRPr="008626A5" w:rsidTr="007A5B1E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626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email</w:t>
            </w:r>
          </w:p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6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 w:line="240" w:lineRule="auto"/>
              <w:ind w:right="8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3B2B4E" w:rsidRPr="008626A5" w:rsidTr="007A5B1E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626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Матични број</w:t>
            </w:r>
          </w:p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6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 w:line="240" w:lineRule="auto"/>
              <w:ind w:right="8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3B2B4E" w:rsidRPr="008626A5" w:rsidTr="007A5B1E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626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ПИБ</w:t>
            </w:r>
          </w:p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6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 w:line="240" w:lineRule="auto"/>
              <w:ind w:right="8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3B2B4E" w:rsidRPr="008626A5" w:rsidTr="007A5B1E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626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текућег рачуна за наменски трансфер са позивом на број</w:t>
            </w:r>
          </w:p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6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 w:line="240" w:lineRule="auto"/>
              <w:ind w:right="8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3B2B4E" w:rsidRPr="008626A5" w:rsidTr="007A5B1E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626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пројекта</w:t>
            </w:r>
          </w:p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 w:line="240" w:lineRule="auto"/>
              <w:ind w:right="8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3B2B4E" w:rsidRPr="008626A5" w:rsidTr="007A5B1E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626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Опис пројекта </w:t>
            </w:r>
          </w:p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6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 w:line="240" w:lineRule="auto"/>
              <w:ind w:right="8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3B2B4E" w:rsidRPr="008626A5" w:rsidTr="007A5B1E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626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Одрживост пројекта</w:t>
            </w:r>
          </w:p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6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 w:line="240" w:lineRule="auto"/>
              <w:ind w:right="8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3B2B4E" w:rsidRPr="008626A5" w:rsidTr="007A5B1E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626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потенцијалних корисника обухваћених пројектом</w:t>
            </w:r>
          </w:p>
        </w:tc>
        <w:tc>
          <w:tcPr>
            <w:tcW w:w="6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 w:line="240" w:lineRule="auto"/>
              <w:ind w:right="8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3B2B4E" w:rsidRPr="008626A5" w:rsidTr="007A5B1E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626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Ефекат реализованог пројекта на квалитет живота у јединици локалне самоуправе</w:t>
            </w:r>
          </w:p>
        </w:tc>
        <w:tc>
          <w:tcPr>
            <w:tcW w:w="6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 w:line="240" w:lineRule="auto"/>
              <w:ind w:right="8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3B2B4E" w:rsidRPr="008626A5" w:rsidTr="007A5B1E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626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Вредност пројекта </w:t>
            </w:r>
          </w:p>
        </w:tc>
        <w:tc>
          <w:tcPr>
            <w:tcW w:w="6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 w:line="240" w:lineRule="auto"/>
              <w:ind w:right="8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3B2B4E" w:rsidRPr="008626A5" w:rsidTr="007A5B1E"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626A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Рок реализације</w:t>
            </w:r>
          </w:p>
          <w:p w:rsidR="003B2B4E" w:rsidRPr="008626A5" w:rsidRDefault="003B2B4E">
            <w:pPr>
              <w:tabs>
                <w:tab w:val="left" w:pos="924"/>
              </w:tabs>
              <w:spacing w:after="0"/>
              <w:ind w:right="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6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2B4E" w:rsidRPr="008626A5" w:rsidRDefault="003B2B4E">
            <w:pPr>
              <w:tabs>
                <w:tab w:val="left" w:pos="924"/>
              </w:tabs>
              <w:spacing w:after="0" w:line="240" w:lineRule="auto"/>
              <w:ind w:right="8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BF6B90" w:rsidRPr="008626A5" w:rsidRDefault="00BF6B90" w:rsidP="00BF6B90">
      <w:pPr>
        <w:tabs>
          <w:tab w:val="left" w:pos="3293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F6B90" w:rsidRPr="008626A5" w:rsidRDefault="00BF6B90" w:rsidP="00BF6B90">
      <w:pPr>
        <w:tabs>
          <w:tab w:val="left" w:pos="3293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26A5">
        <w:rPr>
          <w:rFonts w:ascii="Times New Roman" w:hAnsi="Times New Roman" w:cs="Times New Roman"/>
          <w:sz w:val="24"/>
          <w:szCs w:val="24"/>
          <w:lang w:val="sr-Cyrl-CS"/>
        </w:rPr>
        <w:t xml:space="preserve">Датум                                                                                   </w:t>
      </w:r>
      <w:r w:rsidR="007A5B1E" w:rsidRPr="008626A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</w:t>
      </w:r>
      <w:r w:rsidRPr="008626A5">
        <w:rPr>
          <w:rFonts w:ascii="Times New Roman" w:hAnsi="Times New Roman" w:cs="Times New Roman"/>
          <w:sz w:val="24"/>
          <w:szCs w:val="24"/>
          <w:lang w:val="sr-Cyrl-CS"/>
        </w:rPr>
        <w:t>Председник општине</w:t>
      </w:r>
    </w:p>
    <w:p w:rsidR="00BF6B90" w:rsidRPr="008626A5" w:rsidRDefault="00BF6B90" w:rsidP="00BF6B90">
      <w:pPr>
        <w:tabs>
          <w:tab w:val="left" w:pos="3293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8626A5">
        <w:rPr>
          <w:rFonts w:ascii="Times New Roman" w:hAnsi="Times New Roman" w:cs="Times New Roman"/>
          <w:sz w:val="24"/>
          <w:szCs w:val="24"/>
          <w:lang w:val="sr-Cyrl-CS"/>
        </w:rPr>
        <w:t xml:space="preserve">_______________                                                              </w:t>
      </w:r>
      <w:r w:rsidR="007A5B1E" w:rsidRPr="008626A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</w:t>
      </w:r>
      <w:r w:rsidRPr="008626A5">
        <w:rPr>
          <w:rFonts w:ascii="Times New Roman" w:hAnsi="Times New Roman" w:cs="Times New Roman"/>
          <w:sz w:val="24"/>
          <w:szCs w:val="24"/>
          <w:lang w:val="sr-Cyrl-CS"/>
        </w:rPr>
        <w:t>____________________</w:t>
      </w:r>
    </w:p>
    <w:p w:rsidR="0009454F" w:rsidRPr="008626A5" w:rsidRDefault="0009454F">
      <w:pPr>
        <w:rPr>
          <w:lang w:val="sr-Cyrl-CS"/>
        </w:rPr>
      </w:pPr>
    </w:p>
    <w:sectPr w:rsidR="0009454F" w:rsidRPr="008626A5" w:rsidSect="00372A0D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E4A" w:rsidRDefault="001B0E4A" w:rsidP="00887297">
      <w:pPr>
        <w:spacing w:after="0" w:line="240" w:lineRule="auto"/>
      </w:pPr>
      <w:r>
        <w:separator/>
      </w:r>
    </w:p>
  </w:endnote>
  <w:endnote w:type="continuationSeparator" w:id="0">
    <w:p w:rsidR="001B0E4A" w:rsidRDefault="001B0E4A" w:rsidP="00887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92053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87297" w:rsidRDefault="0088729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5D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87297" w:rsidRDefault="008872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E4A" w:rsidRDefault="001B0E4A" w:rsidP="00887297">
      <w:pPr>
        <w:spacing w:after="0" w:line="240" w:lineRule="auto"/>
      </w:pPr>
      <w:r>
        <w:separator/>
      </w:r>
    </w:p>
  </w:footnote>
  <w:footnote w:type="continuationSeparator" w:id="0">
    <w:p w:rsidR="001B0E4A" w:rsidRDefault="001B0E4A" w:rsidP="008872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9AA"/>
    <w:rsid w:val="00006EE9"/>
    <w:rsid w:val="0009454F"/>
    <w:rsid w:val="001449AA"/>
    <w:rsid w:val="001B0E4A"/>
    <w:rsid w:val="00372A0D"/>
    <w:rsid w:val="00385DF4"/>
    <w:rsid w:val="003B2B4E"/>
    <w:rsid w:val="00531D09"/>
    <w:rsid w:val="00721F11"/>
    <w:rsid w:val="00775CD5"/>
    <w:rsid w:val="007A5B1E"/>
    <w:rsid w:val="0083425F"/>
    <w:rsid w:val="008626A5"/>
    <w:rsid w:val="00887297"/>
    <w:rsid w:val="00935F4B"/>
    <w:rsid w:val="00AD6210"/>
    <w:rsid w:val="00BF6B90"/>
    <w:rsid w:val="00C774F5"/>
    <w:rsid w:val="00D14E97"/>
    <w:rsid w:val="00E93DE3"/>
    <w:rsid w:val="00FE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2D893"/>
  <w15:chartTrackingRefBased/>
  <w15:docId w15:val="{A74EA75F-9DCD-4DA9-8F01-CDC6D6F79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6B90"/>
    <w:pPr>
      <w:spacing w:after="200" w:line="276" w:lineRule="auto"/>
    </w:pPr>
    <w:rPr>
      <w:rFonts w:ascii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F6B90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1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F1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87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7297"/>
    <w:rPr>
      <w:rFonts w:ascii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887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7297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8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Andjelka Opacic</cp:lastModifiedBy>
  <cp:revision>5</cp:revision>
  <cp:lastPrinted>2023-12-14T12:14:00Z</cp:lastPrinted>
  <dcterms:created xsi:type="dcterms:W3CDTF">2023-12-14T12:32:00Z</dcterms:created>
  <dcterms:modified xsi:type="dcterms:W3CDTF">2023-12-14T12:45:00Z</dcterms:modified>
</cp:coreProperties>
</file>