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0A2E4" w14:textId="6596427A"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 xml:space="preserve">На основу члана 25в став 6. Закона о финансијској подршци породици са децом („Службени гласник РС”, бр. 113/17, 50/18, 46/21 – УС, 51/21 – УС, 53/21 – УС, 66/21 и 130/21) и члана 42. став 1. Закона о Влади </w:t>
      </w:r>
      <w:r w:rsidR="00CB552A" w:rsidRPr="00CB552A">
        <w:rPr>
          <w:rFonts w:ascii="Times New Roman" w:hAnsi="Times New Roman" w:cs="Times New Roman"/>
          <w:color w:val="000000"/>
          <w:sz w:val="24"/>
          <w:szCs w:val="24"/>
          <w:lang w:val="sr-Cyrl-CS" w:eastAsia="sr-Latn-CS"/>
        </w:rPr>
        <w:t>(„Службени гласник РС</w:t>
      </w:r>
      <w:r w:rsidR="00CB552A" w:rsidRPr="00CB552A">
        <w:rPr>
          <w:rFonts w:ascii="Times New Roman" w:hAnsi="Times New Roman" w:cs="Times New Roman"/>
          <w:bCs/>
          <w:color w:val="000000"/>
          <w:sz w:val="24"/>
          <w:szCs w:val="24"/>
          <w:lang w:val="sr-Cyrl-CS" w:eastAsia="sr-Latn-CS"/>
        </w:rPr>
        <w:t>”</w:t>
      </w:r>
      <w:r w:rsidR="00CB552A" w:rsidRPr="00CB552A">
        <w:rPr>
          <w:rFonts w:ascii="Times New Roman" w:hAnsi="Times New Roman" w:cs="Times New Roman"/>
          <w:color w:val="000000"/>
          <w:sz w:val="24"/>
          <w:szCs w:val="24"/>
          <w:lang w:val="sr-Cyrl-CS" w:eastAsia="sr-Latn-CS"/>
        </w:rPr>
        <w:t>, бр. 55/05, 71/05 – исправка, 101/07, 65/08, 16/11, 68/12 – УС, 72/12, 7/14 – УС, 44/14 и 30/18 – др. закон)</w:t>
      </w:r>
      <w:r w:rsidR="00CB552A" w:rsidRPr="00CB552A">
        <w:rPr>
          <w:rFonts w:ascii="Times New Roman" w:hAnsi="Times New Roman" w:cs="Times New Roman"/>
          <w:color w:val="000000"/>
          <w:sz w:val="24"/>
          <w:szCs w:val="24"/>
          <w:lang w:val="sr-Cyrl-RS"/>
        </w:rPr>
        <w:t>,</w:t>
      </w:r>
    </w:p>
    <w:p w14:paraId="21E5FF7D" w14:textId="77777777" w:rsidR="009D0337" w:rsidRPr="00017875" w:rsidRDefault="009D0337" w:rsidP="009D0337">
      <w:pPr>
        <w:spacing w:after="150"/>
        <w:ind w:firstLine="708"/>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Влада доноси</w:t>
      </w:r>
    </w:p>
    <w:p w14:paraId="0F871F27" w14:textId="77777777" w:rsidR="009D0337" w:rsidRPr="00017875" w:rsidRDefault="009D0337" w:rsidP="009D0337">
      <w:pPr>
        <w:spacing w:after="225"/>
        <w:jc w:val="center"/>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У</w:t>
      </w:r>
      <w:r>
        <w:rPr>
          <w:rFonts w:ascii="Times New Roman" w:hAnsi="Times New Roman" w:cs="Times New Roman"/>
          <w:color w:val="000000"/>
          <w:sz w:val="24"/>
          <w:szCs w:val="24"/>
        </w:rPr>
        <w:t xml:space="preserve"> </w:t>
      </w:r>
      <w:r w:rsidRPr="00017875">
        <w:rPr>
          <w:rFonts w:ascii="Times New Roman" w:hAnsi="Times New Roman" w:cs="Times New Roman"/>
          <w:color w:val="000000"/>
          <w:sz w:val="24"/>
          <w:szCs w:val="24"/>
          <w:lang w:val="sr-Cyrl-RS"/>
        </w:rPr>
        <w:t>Р</w:t>
      </w:r>
      <w:r>
        <w:rPr>
          <w:rFonts w:ascii="Times New Roman" w:hAnsi="Times New Roman" w:cs="Times New Roman"/>
          <w:color w:val="000000"/>
          <w:sz w:val="24"/>
          <w:szCs w:val="24"/>
        </w:rPr>
        <w:t xml:space="preserve"> </w:t>
      </w:r>
      <w:r w:rsidRPr="00017875">
        <w:rPr>
          <w:rFonts w:ascii="Times New Roman" w:hAnsi="Times New Roman" w:cs="Times New Roman"/>
          <w:color w:val="000000"/>
          <w:sz w:val="24"/>
          <w:szCs w:val="24"/>
          <w:lang w:val="sr-Cyrl-RS"/>
        </w:rPr>
        <w:t>Е</w:t>
      </w:r>
      <w:r>
        <w:rPr>
          <w:rFonts w:ascii="Times New Roman" w:hAnsi="Times New Roman" w:cs="Times New Roman"/>
          <w:color w:val="000000"/>
          <w:sz w:val="24"/>
          <w:szCs w:val="24"/>
        </w:rPr>
        <w:t xml:space="preserve"> </w:t>
      </w:r>
      <w:r w:rsidRPr="00017875">
        <w:rPr>
          <w:rFonts w:ascii="Times New Roman" w:hAnsi="Times New Roman" w:cs="Times New Roman"/>
          <w:color w:val="000000"/>
          <w:sz w:val="24"/>
          <w:szCs w:val="24"/>
          <w:lang w:val="sr-Cyrl-RS"/>
        </w:rPr>
        <w:t>Д</w:t>
      </w:r>
      <w:r>
        <w:rPr>
          <w:rFonts w:ascii="Times New Roman" w:hAnsi="Times New Roman" w:cs="Times New Roman"/>
          <w:color w:val="000000"/>
          <w:sz w:val="24"/>
          <w:szCs w:val="24"/>
        </w:rPr>
        <w:t xml:space="preserve"> </w:t>
      </w:r>
      <w:r w:rsidRPr="00017875">
        <w:rPr>
          <w:rFonts w:ascii="Times New Roman" w:hAnsi="Times New Roman" w:cs="Times New Roman"/>
          <w:color w:val="000000"/>
          <w:sz w:val="24"/>
          <w:szCs w:val="24"/>
          <w:lang w:val="sr-Cyrl-RS"/>
        </w:rPr>
        <w:t>Б</w:t>
      </w:r>
      <w:r>
        <w:rPr>
          <w:rFonts w:ascii="Times New Roman" w:hAnsi="Times New Roman" w:cs="Times New Roman"/>
          <w:color w:val="000000"/>
          <w:sz w:val="24"/>
          <w:szCs w:val="24"/>
        </w:rPr>
        <w:t xml:space="preserve"> </w:t>
      </w:r>
      <w:r w:rsidRPr="00017875">
        <w:rPr>
          <w:rFonts w:ascii="Times New Roman" w:hAnsi="Times New Roman" w:cs="Times New Roman"/>
          <w:color w:val="000000"/>
          <w:sz w:val="24"/>
          <w:szCs w:val="24"/>
          <w:lang w:val="sr-Cyrl-RS"/>
        </w:rPr>
        <w:t>У</w:t>
      </w:r>
    </w:p>
    <w:p w14:paraId="452265C0" w14:textId="30701CA2" w:rsidR="009D0337" w:rsidRPr="00CB552A" w:rsidRDefault="009D0337" w:rsidP="00CB552A">
      <w:pPr>
        <w:spacing w:after="225"/>
        <w:jc w:val="center"/>
        <w:rPr>
          <w:rFonts w:ascii="Times New Roman" w:hAnsi="Times New Roman" w:cs="Times New Roman"/>
          <w:color w:val="000000"/>
          <w:sz w:val="24"/>
          <w:szCs w:val="24"/>
          <w:lang w:val="sr-Cyrl-RS"/>
        </w:rPr>
      </w:pPr>
      <w:bookmarkStart w:id="0" w:name="_Hlk120191264"/>
      <w:r w:rsidRPr="00017875">
        <w:rPr>
          <w:rFonts w:ascii="Times New Roman" w:hAnsi="Times New Roman" w:cs="Times New Roman"/>
          <w:color w:val="000000"/>
          <w:sz w:val="24"/>
          <w:szCs w:val="24"/>
          <w:lang w:val="sr-Cyrl-RS"/>
        </w:rPr>
        <w:t xml:space="preserve">о ближим условима и начину остваривања права на новчана средства за изградњу, учешће у куповини, односно куповину породично-стамбене зграде или стана по основу </w:t>
      </w:r>
      <w:r>
        <w:rPr>
          <w:rFonts w:ascii="Times New Roman" w:hAnsi="Times New Roman" w:cs="Times New Roman"/>
          <w:color w:val="000000"/>
          <w:sz w:val="24"/>
          <w:szCs w:val="24"/>
        </w:rPr>
        <w:t xml:space="preserve">   </w:t>
      </w:r>
      <w:r w:rsidRPr="00017875">
        <w:rPr>
          <w:rFonts w:ascii="Times New Roman" w:hAnsi="Times New Roman" w:cs="Times New Roman"/>
          <w:color w:val="000000"/>
          <w:sz w:val="24"/>
          <w:szCs w:val="24"/>
          <w:lang w:val="sr-Cyrl-RS"/>
        </w:rPr>
        <w:t>рођења детета</w:t>
      </w:r>
    </w:p>
    <w:bookmarkEnd w:id="0"/>
    <w:p w14:paraId="53A660EC" w14:textId="77777777" w:rsidR="009D0337" w:rsidRPr="00017875" w:rsidRDefault="009D0337" w:rsidP="009D0337">
      <w:pPr>
        <w:spacing w:after="120"/>
        <w:jc w:val="center"/>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1. Предмет уредбе</w:t>
      </w:r>
    </w:p>
    <w:p w14:paraId="30E12656" w14:textId="77777777" w:rsidR="009D0337" w:rsidRPr="00017875" w:rsidRDefault="009D0337" w:rsidP="009D0337">
      <w:pPr>
        <w:spacing w:after="120"/>
        <w:jc w:val="center"/>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Члан 1.</w:t>
      </w:r>
    </w:p>
    <w:p w14:paraId="48887A99"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Овом уредбом прописују се ближи услови и начин остваривања права из члана 25а Закона о финансијској подршци породици са децом („Службени гласник РС”, бр. 113/17, 50/18, 46/21</w:t>
      </w:r>
      <w:r>
        <w:rPr>
          <w:rFonts w:ascii="Times New Roman" w:hAnsi="Times New Roman" w:cs="Times New Roman"/>
          <w:color w:val="000000"/>
          <w:sz w:val="24"/>
          <w:szCs w:val="24"/>
        </w:rPr>
        <w:t xml:space="preserve"> – </w:t>
      </w:r>
      <w:r w:rsidRPr="00017875">
        <w:rPr>
          <w:rFonts w:ascii="Times New Roman" w:hAnsi="Times New Roman" w:cs="Times New Roman"/>
          <w:color w:val="000000"/>
          <w:sz w:val="24"/>
          <w:szCs w:val="24"/>
          <w:lang w:val="sr-Cyrl-RS"/>
        </w:rPr>
        <w:t>УС, 51/21</w:t>
      </w:r>
      <w:r>
        <w:rPr>
          <w:rFonts w:ascii="Times New Roman" w:hAnsi="Times New Roman" w:cs="Times New Roman"/>
          <w:color w:val="000000"/>
          <w:sz w:val="24"/>
          <w:szCs w:val="24"/>
        </w:rPr>
        <w:t xml:space="preserve"> – </w:t>
      </w:r>
      <w:r w:rsidRPr="00017875">
        <w:rPr>
          <w:rFonts w:ascii="Times New Roman" w:hAnsi="Times New Roman" w:cs="Times New Roman"/>
          <w:color w:val="000000"/>
          <w:sz w:val="24"/>
          <w:szCs w:val="24"/>
          <w:lang w:val="sr-Cyrl-RS"/>
        </w:rPr>
        <w:t>УС, 53/21</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w:t>
      </w:r>
      <w:r w:rsidRPr="00017875">
        <w:rPr>
          <w:rFonts w:ascii="Times New Roman" w:hAnsi="Times New Roman" w:cs="Times New Roman"/>
          <w:color w:val="000000"/>
          <w:sz w:val="24"/>
          <w:szCs w:val="24"/>
          <w:lang w:val="sr-Cyrl-RS"/>
        </w:rPr>
        <w:t>УС, 66/21 и 130/21</w:t>
      </w:r>
      <w:r>
        <w:rPr>
          <w:rFonts w:ascii="Times New Roman" w:hAnsi="Times New Roman" w:cs="Times New Roman"/>
          <w:color w:val="000000"/>
          <w:sz w:val="24"/>
          <w:szCs w:val="24"/>
        </w:rPr>
        <w:t xml:space="preserve"> –</w:t>
      </w:r>
      <w:r w:rsidRPr="00017875">
        <w:rPr>
          <w:rFonts w:ascii="Times New Roman" w:hAnsi="Times New Roman" w:cs="Times New Roman"/>
          <w:color w:val="000000"/>
          <w:sz w:val="24"/>
          <w:szCs w:val="24"/>
          <w:lang w:val="sr-Cyrl-RS"/>
        </w:rPr>
        <w:t xml:space="preserve"> у даљем тексту: Закон), критеријуми за одређивање висине новчаних средстава, потребна документација, начин исплате и контрола наменског коришћења новчаних средстава и друга питања која су од значаја за остваривање права.</w:t>
      </w:r>
    </w:p>
    <w:p w14:paraId="36D412C1"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У складу са чланом 25б став 1. Закона</w:t>
      </w:r>
      <w:r>
        <w:rPr>
          <w:rFonts w:ascii="Times New Roman" w:hAnsi="Times New Roman" w:cs="Times New Roman"/>
          <w:color w:val="000000"/>
          <w:sz w:val="24"/>
          <w:szCs w:val="24"/>
        </w:rPr>
        <w:t>,</w:t>
      </w:r>
      <w:r w:rsidRPr="00017875">
        <w:rPr>
          <w:rFonts w:ascii="Times New Roman" w:hAnsi="Times New Roman" w:cs="Times New Roman"/>
          <w:color w:val="000000"/>
          <w:sz w:val="24"/>
          <w:szCs w:val="24"/>
          <w:lang w:val="sr-Cyrl-RS"/>
        </w:rPr>
        <w:t xml:space="preserve"> Влада, за сваку буџетску годину, доноси посебну одлуку којом утврђује износ новчаних средстава за остваривање пр</w:t>
      </w:r>
      <w:r w:rsidRPr="00017875">
        <w:rPr>
          <w:rFonts w:ascii="Times New Roman" w:hAnsi="Times New Roman" w:cs="Times New Roman"/>
          <w:color w:val="000000"/>
          <w:sz w:val="24"/>
          <w:szCs w:val="24"/>
          <w:lang w:val="sr-Latn-RS"/>
        </w:rPr>
        <w:t>a</w:t>
      </w:r>
      <w:r w:rsidRPr="00017875">
        <w:rPr>
          <w:rFonts w:ascii="Times New Roman" w:hAnsi="Times New Roman" w:cs="Times New Roman"/>
          <w:color w:val="000000"/>
          <w:sz w:val="24"/>
          <w:szCs w:val="24"/>
          <w:lang w:val="sr-Cyrl-RS"/>
        </w:rPr>
        <w:t>ва на новчана средства за изградњу, учешће у куповини, односно куповину породично-стамбене зграде (у даљем тексту: кућа) или стана по основу рођења детета.</w:t>
      </w:r>
    </w:p>
    <w:p w14:paraId="363A6E67" w14:textId="3DDB6B04" w:rsidR="009D0337" w:rsidRPr="00017875" w:rsidRDefault="009D0337" w:rsidP="00CB552A">
      <w:pPr>
        <w:spacing w:after="150"/>
        <w:ind w:firstLine="708"/>
        <w:jc w:val="both"/>
        <w:rPr>
          <w:rFonts w:ascii="Times New Roman" w:hAnsi="Times New Roman" w:cs="Times New Roman"/>
          <w:color w:val="000000"/>
          <w:sz w:val="24"/>
          <w:szCs w:val="24"/>
          <w:lang w:val="sr-Cyrl-RS"/>
        </w:rPr>
      </w:pPr>
      <w:r w:rsidRPr="00017875">
        <w:rPr>
          <w:rFonts w:ascii="Times New Roman" w:hAnsi="Times New Roman" w:cs="Times New Roman"/>
          <w:color w:val="000000"/>
          <w:sz w:val="24"/>
          <w:szCs w:val="24"/>
          <w:lang w:val="sr-Cyrl-RS"/>
        </w:rPr>
        <w:t>Право на новчана средства за изградњу, учешће у куповини, односно куповину куће или стана по основу рођења детета, сагласно Закону, може остварити мајка за дете рођено 1. јануара 2022. године и касније, а изузетно, у случају смрти мајке детета, право може остварити и отац детета.</w:t>
      </w:r>
    </w:p>
    <w:p w14:paraId="7AAA38A9" w14:textId="77777777" w:rsidR="009D0337" w:rsidRPr="00017875" w:rsidRDefault="009D0337" w:rsidP="009D0337">
      <w:pPr>
        <w:spacing w:after="120"/>
        <w:jc w:val="center"/>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2. Ближи услови за остваривање права</w:t>
      </w:r>
    </w:p>
    <w:p w14:paraId="6F4CAF7E" w14:textId="77777777" w:rsidR="009D0337" w:rsidRPr="00017875" w:rsidRDefault="009D0337" w:rsidP="009D0337">
      <w:pPr>
        <w:spacing w:after="120"/>
        <w:jc w:val="center"/>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Члан 2.</w:t>
      </w:r>
    </w:p>
    <w:p w14:paraId="6BF5579A" w14:textId="77777777" w:rsidR="009D0337" w:rsidRPr="00017875" w:rsidRDefault="009D0337" w:rsidP="009D0337">
      <w:pPr>
        <w:spacing w:after="150"/>
        <w:ind w:firstLine="708"/>
        <w:jc w:val="both"/>
        <w:rPr>
          <w:rFonts w:ascii="Times New Roman" w:hAnsi="Times New Roman" w:cs="Times New Roman"/>
          <w:color w:val="000000"/>
          <w:sz w:val="24"/>
          <w:szCs w:val="24"/>
          <w:lang w:val="sr-Cyrl-RS"/>
        </w:rPr>
      </w:pPr>
      <w:r w:rsidRPr="00017875">
        <w:rPr>
          <w:rFonts w:ascii="Times New Roman" w:hAnsi="Times New Roman" w:cs="Times New Roman"/>
          <w:color w:val="000000"/>
          <w:sz w:val="24"/>
          <w:szCs w:val="24"/>
          <w:lang w:val="sr-Cyrl-RS"/>
        </w:rPr>
        <w:t>Право из члана 1. ове уредбе, сагласно Закону, може остварити мајка новорођеног детета под условом да први пут стиче у својину кућу или стан на територији Републике Србије.</w:t>
      </w:r>
    </w:p>
    <w:p w14:paraId="3E2E9F43" w14:textId="77777777" w:rsidR="009D0337" w:rsidRPr="00017875" w:rsidRDefault="009D0337" w:rsidP="009D0337">
      <w:pPr>
        <w:spacing w:after="120"/>
        <w:jc w:val="center"/>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Члан 3.</w:t>
      </w:r>
    </w:p>
    <w:p w14:paraId="1DA0B1F9" w14:textId="00996A27" w:rsidR="009D0337" w:rsidRDefault="009D0337" w:rsidP="009D0337">
      <w:pPr>
        <w:spacing w:after="150"/>
        <w:ind w:firstLine="708"/>
        <w:jc w:val="both"/>
        <w:rPr>
          <w:rFonts w:ascii="Times New Roman" w:hAnsi="Times New Roman" w:cs="Times New Roman"/>
          <w:color w:val="000000"/>
          <w:sz w:val="24"/>
          <w:szCs w:val="24"/>
          <w:lang w:val="sr-Cyrl-RS"/>
        </w:rPr>
      </w:pPr>
      <w:r w:rsidRPr="00017875">
        <w:rPr>
          <w:rFonts w:ascii="Times New Roman" w:hAnsi="Times New Roman" w:cs="Times New Roman"/>
          <w:color w:val="000000"/>
          <w:sz w:val="24"/>
          <w:szCs w:val="24"/>
          <w:lang w:val="sr-Cyrl-RS"/>
        </w:rPr>
        <w:t>За изградњу куће која је предмет овог права неопходно је</w:t>
      </w:r>
      <w:r>
        <w:rPr>
          <w:rFonts w:ascii="Times New Roman" w:hAnsi="Times New Roman" w:cs="Times New Roman"/>
          <w:color w:val="000000"/>
          <w:sz w:val="24"/>
          <w:szCs w:val="24"/>
        </w:rPr>
        <w:t xml:space="preserve"> </w:t>
      </w:r>
      <w:r w:rsidRPr="00017875">
        <w:rPr>
          <w:rFonts w:ascii="Times New Roman" w:hAnsi="Times New Roman" w:cs="Times New Roman"/>
          <w:color w:val="000000"/>
          <w:sz w:val="24"/>
          <w:szCs w:val="24"/>
          <w:lang w:val="sr-Cyrl-RS"/>
        </w:rPr>
        <w:t>да је земљиште на којем је планирана изградња куће власништво подносиоца захтева</w:t>
      </w:r>
      <w:r>
        <w:rPr>
          <w:rFonts w:ascii="Times New Roman" w:hAnsi="Times New Roman" w:cs="Times New Roman"/>
          <w:color w:val="000000"/>
          <w:sz w:val="24"/>
          <w:szCs w:val="24"/>
        </w:rPr>
        <w:t>,</w:t>
      </w:r>
      <w:r w:rsidRPr="00017875">
        <w:rPr>
          <w:rFonts w:ascii="Times New Roman" w:hAnsi="Times New Roman" w:cs="Times New Roman"/>
          <w:color w:val="000000"/>
          <w:sz w:val="24"/>
          <w:szCs w:val="24"/>
          <w:lang w:val="sr-Cyrl-RS"/>
        </w:rPr>
        <w:t xml:space="preserve"> уписано у катастар непокретности без терета и да је за предметну непокретност издата грађевинска дозвола у складу са прописима којима се уређује планирање и изградња.</w:t>
      </w:r>
    </w:p>
    <w:p w14:paraId="188A0FF8" w14:textId="0E7E5A43" w:rsidR="00CB552A" w:rsidRDefault="00CB552A" w:rsidP="009D0337">
      <w:pPr>
        <w:spacing w:after="150"/>
        <w:ind w:firstLine="708"/>
        <w:jc w:val="both"/>
        <w:rPr>
          <w:rFonts w:ascii="Times New Roman" w:hAnsi="Times New Roman" w:cs="Times New Roman"/>
          <w:color w:val="000000"/>
          <w:sz w:val="24"/>
          <w:szCs w:val="24"/>
          <w:lang w:val="sr-Cyrl-RS"/>
        </w:rPr>
      </w:pPr>
    </w:p>
    <w:p w14:paraId="380CD41E" w14:textId="4398F491" w:rsidR="00CB552A" w:rsidRPr="00017875" w:rsidRDefault="00CB552A" w:rsidP="009D0337">
      <w:pPr>
        <w:spacing w:after="150"/>
        <w:ind w:firstLine="708"/>
        <w:jc w:val="both"/>
        <w:rPr>
          <w:rFonts w:ascii="Times New Roman" w:hAnsi="Times New Roman" w:cs="Times New Roman"/>
          <w:color w:val="000000"/>
          <w:sz w:val="24"/>
          <w:szCs w:val="24"/>
          <w:lang w:val="sr-Cyrl-RS"/>
        </w:rPr>
      </w:pPr>
    </w:p>
    <w:p w14:paraId="38D84EC3" w14:textId="77777777" w:rsidR="009D0337" w:rsidRPr="00017875" w:rsidRDefault="009D0337" w:rsidP="009D0337">
      <w:pPr>
        <w:spacing w:after="120"/>
        <w:jc w:val="center"/>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lastRenderedPageBreak/>
        <w:t>Члан 4.</w:t>
      </w:r>
    </w:p>
    <w:p w14:paraId="5D52563F" w14:textId="77777777" w:rsidR="009D0337" w:rsidRPr="00017875" w:rsidRDefault="009D0337" w:rsidP="009D0337">
      <w:pPr>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Кућа или стан који су предмет учешћа у куповини, односно куповине морају бити власништво продавца, односно продаваца и уписани у катастар непокретности, односно предбележени у катастру непокретности</w:t>
      </w:r>
      <w:r w:rsidRPr="00017875">
        <w:rPr>
          <w:rFonts w:ascii="Times New Roman" w:hAnsi="Times New Roman" w:cs="Times New Roman"/>
          <w:sz w:val="24"/>
          <w:szCs w:val="24"/>
          <w:lang w:val="sr-Latn-RS"/>
        </w:rPr>
        <w:t>,</w:t>
      </w:r>
      <w:r w:rsidRPr="00017875">
        <w:rPr>
          <w:rFonts w:ascii="Times New Roman" w:hAnsi="Times New Roman" w:cs="Times New Roman"/>
          <w:sz w:val="24"/>
          <w:szCs w:val="24"/>
          <w:lang w:val="sr-Cyrl-RS"/>
        </w:rPr>
        <w:t xml:space="preserve"> без терета. </w:t>
      </w:r>
    </w:p>
    <w:p w14:paraId="3AC38CB3" w14:textId="77777777" w:rsidR="009D0337" w:rsidRPr="00017875" w:rsidRDefault="009D0337" w:rsidP="009D0337">
      <w:pPr>
        <w:ind w:firstLine="708"/>
        <w:jc w:val="both"/>
        <w:rPr>
          <w:rFonts w:ascii="Times New Roman" w:eastAsia="Times New Roman" w:hAnsi="Times New Roman" w:cs="Times New Roman"/>
          <w:sz w:val="24"/>
          <w:szCs w:val="24"/>
          <w:lang w:val="sr-Cyrl-RS"/>
        </w:rPr>
      </w:pPr>
      <w:r w:rsidRPr="00017875">
        <w:rPr>
          <w:rFonts w:ascii="Times New Roman" w:eastAsia="Times New Roman" w:hAnsi="Times New Roman" w:cs="Times New Roman"/>
          <w:sz w:val="24"/>
          <w:szCs w:val="24"/>
          <w:lang w:val="sr-Cyrl-RS"/>
        </w:rPr>
        <w:t xml:space="preserve">Подносилац захтева </w:t>
      </w:r>
      <w:r>
        <w:rPr>
          <w:rFonts w:ascii="Times New Roman" w:eastAsia="Times New Roman" w:hAnsi="Times New Roman" w:cs="Times New Roman"/>
          <w:sz w:val="24"/>
          <w:szCs w:val="24"/>
          <w:lang w:val="sr-Cyrl-RS"/>
        </w:rPr>
        <w:t>з</w:t>
      </w:r>
      <w:r w:rsidRPr="00017875">
        <w:rPr>
          <w:rFonts w:ascii="Times New Roman" w:eastAsia="Times New Roman" w:hAnsi="Times New Roman" w:cs="Times New Roman"/>
          <w:sz w:val="24"/>
          <w:szCs w:val="24"/>
          <w:lang w:val="sr-Cyrl-RS"/>
        </w:rPr>
        <w:t xml:space="preserve">а новчана средстава за учешће у куповини, односно куповину куће или стана, као и његов </w:t>
      </w:r>
      <w:r>
        <w:rPr>
          <w:rFonts w:ascii="Times New Roman" w:eastAsia="Times New Roman" w:hAnsi="Times New Roman" w:cs="Times New Roman"/>
          <w:sz w:val="24"/>
          <w:szCs w:val="24"/>
          <w:lang w:val="sr-Cyrl-RS"/>
        </w:rPr>
        <w:t>супружник</w:t>
      </w:r>
      <w:r w:rsidRPr="00017875">
        <w:rPr>
          <w:rFonts w:ascii="Times New Roman" w:eastAsia="Times New Roman" w:hAnsi="Times New Roman" w:cs="Times New Roman"/>
          <w:sz w:val="24"/>
          <w:szCs w:val="24"/>
          <w:lang w:val="sr-Cyrl-RS"/>
        </w:rPr>
        <w:t>, односно ванбрачни партнер, не може бити са продавцем, односно продавцима непокретности у крвном сродству у правој линији до било ког степена, а у побочној линији закључно са другим степеном, као ни у тазбинском сродству закључно са првим степеном праве линије или сродству заснованом усвојењем.</w:t>
      </w:r>
    </w:p>
    <w:p w14:paraId="7AF97262"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Кућа или стан који су у изградњи, а предмет су учешћа у куповини, односно куповинe морају бити власништво пр</w:t>
      </w:r>
      <w:r w:rsidRPr="00017875">
        <w:rPr>
          <w:rFonts w:ascii="Times New Roman" w:hAnsi="Times New Roman" w:cs="Times New Roman"/>
          <w:sz w:val="24"/>
          <w:szCs w:val="24"/>
        </w:rPr>
        <w:t>o</w:t>
      </w:r>
      <w:r w:rsidRPr="00017875">
        <w:rPr>
          <w:rFonts w:ascii="Times New Roman" w:hAnsi="Times New Roman" w:cs="Times New Roman"/>
          <w:sz w:val="24"/>
          <w:szCs w:val="24"/>
          <w:lang w:val="sr-Cyrl-RS"/>
        </w:rPr>
        <w:t>давца, односно продаваца, односно предбележени у катастру непокретности</w:t>
      </w:r>
      <w:r w:rsidRPr="00017875">
        <w:rPr>
          <w:rFonts w:ascii="Times New Roman" w:hAnsi="Times New Roman" w:cs="Times New Roman"/>
          <w:sz w:val="24"/>
          <w:szCs w:val="24"/>
          <w:lang w:val="sr-Latn-RS"/>
        </w:rPr>
        <w:t>,</w:t>
      </w:r>
      <w:r w:rsidRPr="00017875">
        <w:rPr>
          <w:rFonts w:ascii="Times New Roman" w:hAnsi="Times New Roman" w:cs="Times New Roman"/>
          <w:sz w:val="24"/>
          <w:szCs w:val="24"/>
          <w:lang w:val="sr-Cyrl-RS"/>
        </w:rPr>
        <w:t xml:space="preserve"> без терета.</w:t>
      </w:r>
      <w:r w:rsidRPr="00017875">
        <w:rPr>
          <w:rFonts w:ascii="Times New Roman" w:hAnsi="Times New Roman" w:cs="Times New Roman"/>
          <w:sz w:val="24"/>
          <w:szCs w:val="24"/>
        </w:rPr>
        <w:t xml:space="preserve"> </w:t>
      </w:r>
      <w:r w:rsidRPr="00017875">
        <w:rPr>
          <w:rFonts w:ascii="Times New Roman" w:hAnsi="Times New Roman" w:cs="Times New Roman"/>
          <w:sz w:val="24"/>
          <w:szCs w:val="24"/>
          <w:lang w:val="sr-Cyrl-RS"/>
        </w:rPr>
        <w:t xml:space="preserve"> </w:t>
      </w:r>
    </w:p>
    <w:p w14:paraId="56EAD221" w14:textId="63BB7C99" w:rsidR="009D0337" w:rsidRPr="00CB552A" w:rsidRDefault="009D0337" w:rsidP="00CB552A">
      <w:pPr>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Под теретом из ст. 1. и 3. овог члана сматра се упис или забележба у катастар непокретности или других стварних и облигационих права у складу са законом којим се уређује поступак уписа непокретности у катастар непокретности.</w:t>
      </w:r>
    </w:p>
    <w:p w14:paraId="098C1ADA" w14:textId="77777777" w:rsidR="009D0337" w:rsidRPr="00017875" w:rsidRDefault="009D0337" w:rsidP="009D0337">
      <w:pPr>
        <w:spacing w:after="150"/>
        <w:ind w:firstLine="708"/>
        <w:jc w:val="center"/>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3. Критеријуми за одређивање висине средстава</w:t>
      </w:r>
    </w:p>
    <w:p w14:paraId="5EEECF05" w14:textId="77777777" w:rsidR="009D0337" w:rsidRPr="00017875" w:rsidRDefault="009D0337" w:rsidP="009D0337">
      <w:pPr>
        <w:spacing w:after="120"/>
        <w:jc w:val="center"/>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Члан 5.</w:t>
      </w:r>
    </w:p>
    <w:p w14:paraId="0A88EB01" w14:textId="77777777" w:rsidR="009D0337" w:rsidRPr="00017875" w:rsidRDefault="009D0337" w:rsidP="009D0337">
      <w:pPr>
        <w:spacing w:after="150"/>
        <w:ind w:firstLine="708"/>
        <w:jc w:val="both"/>
        <w:rPr>
          <w:rFonts w:ascii="Times New Roman" w:hAnsi="Times New Roman" w:cs="Times New Roman"/>
          <w:color w:val="000000"/>
          <w:sz w:val="24"/>
          <w:szCs w:val="24"/>
          <w:lang w:val="sr-Cyrl-RS"/>
        </w:rPr>
      </w:pPr>
      <w:r w:rsidRPr="00017875">
        <w:rPr>
          <w:rFonts w:ascii="Times New Roman" w:hAnsi="Times New Roman" w:cs="Times New Roman"/>
          <w:color w:val="000000"/>
          <w:sz w:val="24"/>
          <w:szCs w:val="24"/>
          <w:lang w:val="sr-Cyrl-RS"/>
        </w:rPr>
        <w:t>Право на новчана средства за изградњу, учешће у куповини, односно куповину куће или стана по основу рођења детета, до износа и у складу са мерилима који, сагласно члану 25б став 1. Закона, утврђује Влада посебном одлуком за сваку буџетску годину, може остварити подносилац захтева, и то:</w:t>
      </w:r>
    </w:p>
    <w:p w14:paraId="41AC4654"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1) за изградњу куће или стана према вредности радова на изградњи куће или стана на основу техничког описа са пописом радова и предмером и предрачуном радова који је оверен од стране одговорног пројектанта;</w:t>
      </w:r>
    </w:p>
    <w:p w14:paraId="0912CA81" w14:textId="6558259D"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2) за куповину куће или стана – према вредности купопродајне цене утврђене предуговором о продаји непокретности, односно уговором о продаји непокретности;</w:t>
      </w:r>
    </w:p>
    <w:p w14:paraId="30EF5D01" w14:textId="4EDF1558" w:rsidR="009D0337" w:rsidRPr="00017875" w:rsidRDefault="009D0337" w:rsidP="009D0337">
      <w:pPr>
        <w:spacing w:after="150"/>
        <w:ind w:firstLine="708"/>
        <w:jc w:val="both"/>
        <w:rPr>
          <w:rFonts w:ascii="Times New Roman" w:hAnsi="Times New Roman" w:cs="Times New Roman"/>
          <w:color w:val="000000"/>
          <w:sz w:val="24"/>
          <w:szCs w:val="24"/>
          <w:lang w:val="sr-Cyrl-RS"/>
        </w:rPr>
      </w:pPr>
      <w:r w:rsidRPr="00017875">
        <w:rPr>
          <w:rFonts w:ascii="Times New Roman" w:hAnsi="Times New Roman" w:cs="Times New Roman"/>
          <w:color w:val="000000"/>
          <w:sz w:val="24"/>
          <w:szCs w:val="24"/>
          <w:lang w:val="sr-Cyrl-RS"/>
        </w:rPr>
        <w:t>3) за учешће у куповини куће или стана путем стамбеног кредита – према вредности процењене непокретности на основу које се одобрава кредит, односно купопродајне цене утврђене предуговором о продаји непокретности, односно уговором о продаји непокретности.</w:t>
      </w:r>
    </w:p>
    <w:p w14:paraId="4C080ED2" w14:textId="77777777" w:rsidR="00091E15" w:rsidRDefault="00091E15" w:rsidP="009D0337">
      <w:pPr>
        <w:spacing w:after="120"/>
        <w:jc w:val="center"/>
        <w:rPr>
          <w:rFonts w:ascii="Times New Roman" w:hAnsi="Times New Roman" w:cs="Times New Roman"/>
          <w:color w:val="000000"/>
          <w:sz w:val="24"/>
          <w:szCs w:val="24"/>
          <w:lang w:val="sr-Cyrl-RS"/>
        </w:rPr>
      </w:pPr>
    </w:p>
    <w:p w14:paraId="0420C635" w14:textId="0B516122" w:rsidR="009D0337" w:rsidRPr="00017875" w:rsidRDefault="009D0337" w:rsidP="009D0337">
      <w:pPr>
        <w:spacing w:after="120"/>
        <w:jc w:val="center"/>
        <w:rPr>
          <w:rFonts w:ascii="Times New Roman" w:hAnsi="Times New Roman" w:cs="Times New Roman"/>
          <w:color w:val="000000"/>
          <w:sz w:val="24"/>
          <w:szCs w:val="24"/>
          <w:lang w:val="sr-Cyrl-RS"/>
        </w:rPr>
      </w:pPr>
      <w:r w:rsidRPr="00017875">
        <w:rPr>
          <w:rFonts w:ascii="Times New Roman" w:hAnsi="Times New Roman" w:cs="Times New Roman"/>
          <w:color w:val="000000"/>
          <w:sz w:val="24"/>
          <w:szCs w:val="24"/>
          <w:lang w:val="sr-Cyrl-RS"/>
        </w:rPr>
        <w:t>4. Потребна документација</w:t>
      </w:r>
      <w:r w:rsidRPr="00017875">
        <w:rPr>
          <w:rFonts w:ascii="Times New Roman" w:hAnsi="Times New Roman" w:cs="Times New Roman"/>
          <w:color w:val="000000"/>
          <w:sz w:val="24"/>
          <w:szCs w:val="24"/>
          <w:lang w:val="sr-Latn-RS"/>
        </w:rPr>
        <w:t xml:space="preserve"> </w:t>
      </w:r>
      <w:r w:rsidRPr="00017875">
        <w:rPr>
          <w:rFonts w:ascii="Times New Roman" w:hAnsi="Times New Roman" w:cs="Times New Roman"/>
          <w:sz w:val="24"/>
          <w:szCs w:val="24"/>
          <w:lang w:val="sr-Cyrl-RS"/>
        </w:rPr>
        <w:t>о доказивању испуњености општих услова подносиоца захтева за остваривање права</w:t>
      </w:r>
    </w:p>
    <w:p w14:paraId="78607F3F" w14:textId="77777777" w:rsidR="009D0337" w:rsidRPr="00017875" w:rsidRDefault="009D0337" w:rsidP="009D0337">
      <w:pPr>
        <w:spacing w:after="120"/>
        <w:jc w:val="center"/>
        <w:rPr>
          <w:rFonts w:ascii="Times New Roman" w:hAnsi="Times New Roman" w:cs="Times New Roman"/>
          <w:color w:val="000000"/>
          <w:sz w:val="24"/>
          <w:szCs w:val="24"/>
          <w:lang w:val="sr-Cyrl-RS"/>
        </w:rPr>
      </w:pPr>
      <w:r w:rsidRPr="00017875">
        <w:rPr>
          <w:rFonts w:ascii="Times New Roman" w:hAnsi="Times New Roman" w:cs="Times New Roman"/>
          <w:color w:val="000000"/>
          <w:sz w:val="24"/>
          <w:szCs w:val="24"/>
          <w:lang w:val="sr-Cyrl-RS"/>
        </w:rPr>
        <w:t>Члан 6.</w:t>
      </w:r>
    </w:p>
    <w:p w14:paraId="28FE833B" w14:textId="77777777" w:rsidR="009D0337" w:rsidRPr="00017875" w:rsidRDefault="009D0337" w:rsidP="009D0337">
      <w:pPr>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Право из члана 1. ове уредбе остварује се на основу поднетог захтева.</w:t>
      </w:r>
    </w:p>
    <w:p w14:paraId="46FD4546" w14:textId="77777777" w:rsidR="009D0337" w:rsidRPr="00017875" w:rsidRDefault="009D0337" w:rsidP="009D0337">
      <w:pPr>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lastRenderedPageBreak/>
        <w:t>Уз захтев из става 1. овог члана достављају се у оригиналу или овереној фотокопији, следећи докази:</w:t>
      </w:r>
    </w:p>
    <w:p w14:paraId="7D577C45" w14:textId="77777777" w:rsidR="009D0337" w:rsidRPr="00017875" w:rsidRDefault="009D0337" w:rsidP="009D0337">
      <w:pPr>
        <w:ind w:firstLine="708"/>
        <w:jc w:val="both"/>
        <w:rPr>
          <w:rFonts w:ascii="Times New Roman" w:eastAsia="Times New Roman" w:hAnsi="Times New Roman" w:cs="Times New Roman"/>
          <w:sz w:val="24"/>
          <w:szCs w:val="24"/>
          <w:lang w:val="sr-Cyrl-RS"/>
        </w:rPr>
      </w:pPr>
      <w:r w:rsidRPr="00017875">
        <w:rPr>
          <w:rFonts w:ascii="Times New Roman" w:eastAsia="Times New Roman" w:hAnsi="Times New Roman" w:cs="Times New Roman"/>
          <w:sz w:val="24"/>
          <w:szCs w:val="24"/>
          <w:lang w:val="sr-Cyrl-RS"/>
        </w:rPr>
        <w:t>1) фотокопије, односно очитане личне карте подносиоца захтева, супружника, односно ванбрачног партнера;</w:t>
      </w:r>
    </w:p>
    <w:p w14:paraId="20476E36" w14:textId="77777777" w:rsidR="009D0337" w:rsidRPr="00017875" w:rsidRDefault="009D0337" w:rsidP="009D0337">
      <w:pPr>
        <w:ind w:firstLine="708"/>
        <w:jc w:val="both"/>
        <w:rPr>
          <w:rFonts w:ascii="Times New Roman" w:eastAsia="Times New Roman" w:hAnsi="Times New Roman" w:cs="Times New Roman"/>
          <w:sz w:val="24"/>
          <w:szCs w:val="24"/>
          <w:lang w:val="sr-Cyrl-RS"/>
        </w:rPr>
      </w:pPr>
      <w:r w:rsidRPr="00017875">
        <w:rPr>
          <w:rFonts w:ascii="Times New Roman" w:eastAsia="Times New Roman" w:hAnsi="Times New Roman" w:cs="Times New Roman"/>
          <w:sz w:val="24"/>
          <w:szCs w:val="24"/>
          <w:lang w:val="sr-Cyrl-RS"/>
        </w:rPr>
        <w:t>2) уверење о држављанству Републике Србије (мајке);</w:t>
      </w:r>
    </w:p>
    <w:p w14:paraId="6F5BCCEE" w14:textId="77777777" w:rsidR="009D0337" w:rsidRPr="00017875" w:rsidRDefault="009D0337" w:rsidP="009D0337">
      <w:pPr>
        <w:ind w:firstLine="708"/>
        <w:jc w:val="both"/>
        <w:rPr>
          <w:rFonts w:ascii="Times New Roman" w:eastAsia="Times New Roman" w:hAnsi="Times New Roman" w:cs="Times New Roman"/>
          <w:sz w:val="24"/>
          <w:szCs w:val="24"/>
          <w:lang w:val="sr-Cyrl-RS"/>
        </w:rPr>
      </w:pPr>
      <w:r w:rsidRPr="00017875">
        <w:rPr>
          <w:rFonts w:ascii="Times New Roman" w:eastAsia="Times New Roman" w:hAnsi="Times New Roman" w:cs="Times New Roman"/>
          <w:sz w:val="24"/>
          <w:szCs w:val="24"/>
          <w:lang w:val="sr-Cyrl-RS"/>
        </w:rPr>
        <w:t>3) изводи из матичне књиге рођених за сву децу;</w:t>
      </w:r>
    </w:p>
    <w:p w14:paraId="2FD1B2F5" w14:textId="77777777" w:rsidR="009D0337" w:rsidRPr="00017875" w:rsidRDefault="009D0337" w:rsidP="009D0337">
      <w:pPr>
        <w:ind w:firstLine="708"/>
        <w:jc w:val="both"/>
        <w:rPr>
          <w:rFonts w:ascii="Times New Roman" w:eastAsia="Times New Roman" w:hAnsi="Times New Roman" w:cs="Times New Roman"/>
          <w:sz w:val="24"/>
          <w:szCs w:val="24"/>
          <w:lang w:val="sr-Cyrl-RS"/>
        </w:rPr>
      </w:pPr>
      <w:r w:rsidRPr="00017875">
        <w:rPr>
          <w:rFonts w:ascii="Times New Roman" w:eastAsia="Times New Roman" w:hAnsi="Times New Roman" w:cs="Times New Roman"/>
          <w:sz w:val="24"/>
          <w:szCs w:val="24"/>
          <w:lang w:val="sr-Cyrl-RS"/>
        </w:rPr>
        <w:t>4) пријаве пребивалишта за децу о којој мајка непосредно брине;</w:t>
      </w:r>
    </w:p>
    <w:p w14:paraId="1ACB3B72" w14:textId="77777777" w:rsidR="009D0337" w:rsidRPr="00017875" w:rsidRDefault="009D0337" w:rsidP="009D0337">
      <w:pPr>
        <w:ind w:firstLine="708"/>
        <w:jc w:val="both"/>
        <w:rPr>
          <w:rFonts w:ascii="Times New Roman" w:eastAsia="Times New Roman" w:hAnsi="Times New Roman" w:cs="Times New Roman"/>
          <w:sz w:val="24"/>
          <w:szCs w:val="24"/>
          <w:lang w:val="sr-Cyrl-RS"/>
        </w:rPr>
      </w:pPr>
      <w:r w:rsidRPr="00017875">
        <w:rPr>
          <w:rFonts w:ascii="Times New Roman" w:eastAsia="Times New Roman" w:hAnsi="Times New Roman" w:cs="Times New Roman"/>
          <w:bCs/>
          <w:sz w:val="24"/>
          <w:szCs w:val="24"/>
          <w:lang w:val="sr-Latn-RS"/>
        </w:rPr>
        <w:t xml:space="preserve">5) </w:t>
      </w:r>
      <w:r w:rsidRPr="00017875">
        <w:rPr>
          <w:rFonts w:ascii="Times New Roman" w:eastAsia="Times New Roman" w:hAnsi="Times New Roman" w:cs="Times New Roman"/>
          <w:bCs/>
          <w:sz w:val="24"/>
          <w:szCs w:val="24"/>
          <w:lang w:val="sr-Cyrl-RS"/>
        </w:rPr>
        <w:t>уверење министарства надлежног за унутрашње послове о кретању пребивалишта за подносиоца захтева,</w:t>
      </w:r>
      <w:r w:rsidRPr="00017875">
        <w:rPr>
          <w:rFonts w:ascii="Times New Roman" w:eastAsia="Times New Roman" w:hAnsi="Times New Roman" w:cs="Times New Roman"/>
          <w:sz w:val="24"/>
          <w:szCs w:val="24"/>
          <w:lang w:val="sr-Cyrl-RS"/>
        </w:rPr>
        <w:t xml:space="preserve"> супружника</w:t>
      </w:r>
      <w:r w:rsidRPr="00017875">
        <w:rPr>
          <w:rFonts w:ascii="Times New Roman" w:eastAsia="Times New Roman" w:hAnsi="Times New Roman" w:cs="Times New Roman"/>
          <w:bCs/>
          <w:sz w:val="24"/>
          <w:szCs w:val="24"/>
          <w:lang w:val="sr-Cyrl-RS"/>
        </w:rPr>
        <w:t>, односно ванбрачног партнера</w:t>
      </w:r>
      <w:r>
        <w:rPr>
          <w:rFonts w:ascii="Times New Roman" w:eastAsia="Times New Roman" w:hAnsi="Times New Roman" w:cs="Times New Roman"/>
          <w:bCs/>
          <w:sz w:val="24"/>
          <w:szCs w:val="24"/>
          <w:lang w:val="sr-Cyrl-RS"/>
        </w:rPr>
        <w:t xml:space="preserve">  </w:t>
      </w:r>
      <w:r w:rsidRPr="00017875">
        <w:rPr>
          <w:rFonts w:ascii="Times New Roman" w:eastAsia="Times New Roman" w:hAnsi="Times New Roman" w:cs="Times New Roman"/>
          <w:bCs/>
          <w:sz w:val="24"/>
          <w:szCs w:val="24"/>
          <w:lang w:val="sr-Cyrl-RS"/>
        </w:rPr>
        <w:t xml:space="preserve"> до дана подношења захтева;</w:t>
      </w:r>
    </w:p>
    <w:p w14:paraId="01B4411C" w14:textId="77777777" w:rsidR="009D0337" w:rsidRPr="00017875" w:rsidRDefault="009D0337" w:rsidP="009D0337">
      <w:pPr>
        <w:ind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 xml:space="preserve">6) доказ о брачној или ванбрачној заједници </w:t>
      </w:r>
      <w:r>
        <w:rPr>
          <w:rFonts w:ascii="Times New Roman" w:eastAsia="Times New Roman" w:hAnsi="Times New Roman" w:cs="Times New Roman"/>
          <w:bCs/>
          <w:sz w:val="24"/>
          <w:szCs w:val="24"/>
          <w:lang w:val="sr-Cyrl-RS"/>
        </w:rPr>
        <w:t>–</w:t>
      </w:r>
      <w:r w:rsidRPr="00017875">
        <w:rPr>
          <w:rFonts w:ascii="Times New Roman" w:eastAsia="Times New Roman" w:hAnsi="Times New Roman" w:cs="Times New Roman"/>
          <w:bCs/>
          <w:sz w:val="24"/>
          <w:szCs w:val="24"/>
          <w:lang w:val="sr-Cyrl-RS"/>
        </w:rPr>
        <w:t xml:space="preserve"> извод из матичне књиге венчаних или </w:t>
      </w:r>
      <w:bookmarkStart w:id="1" w:name="_Hlk125549998"/>
      <w:r w:rsidRPr="00017875">
        <w:rPr>
          <w:rFonts w:ascii="Times New Roman" w:eastAsia="Times New Roman" w:hAnsi="Times New Roman" w:cs="Times New Roman"/>
          <w:bCs/>
          <w:sz w:val="24"/>
          <w:szCs w:val="24"/>
          <w:lang w:val="sr-Cyrl-RS"/>
        </w:rPr>
        <w:t>изјава дата под пуном материјалном</w:t>
      </w:r>
      <w:r w:rsidRPr="00017875">
        <w:rPr>
          <w:rFonts w:ascii="Times New Roman" w:eastAsia="Times New Roman" w:hAnsi="Times New Roman" w:cs="Times New Roman"/>
          <w:bCs/>
          <w:sz w:val="24"/>
          <w:szCs w:val="24"/>
        </w:rPr>
        <w:t xml:space="preserve"> </w:t>
      </w:r>
      <w:r w:rsidRPr="00017875">
        <w:rPr>
          <w:rFonts w:ascii="Times New Roman" w:eastAsia="Times New Roman" w:hAnsi="Times New Roman" w:cs="Times New Roman"/>
          <w:bCs/>
          <w:sz w:val="24"/>
          <w:szCs w:val="24"/>
          <w:lang w:val="sr-Cyrl-RS"/>
        </w:rPr>
        <w:t>и кривичном одговорношћу о постојању ванбрачне заједнице, оверена код јавног бележника, односно надлежног суда на подручју на коме није именован јавни бележник (не старија од месец дана);</w:t>
      </w:r>
      <w:bookmarkEnd w:id="1"/>
    </w:p>
    <w:p w14:paraId="7B328797" w14:textId="77777777" w:rsidR="009D0337" w:rsidRPr="00017875" w:rsidRDefault="009D0337" w:rsidP="009D0337">
      <w:pPr>
        <w:ind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7) доказ о статусу једнородитељске породице</w:t>
      </w:r>
      <w:r>
        <w:rPr>
          <w:rFonts w:ascii="Times New Roman" w:eastAsia="Times New Roman" w:hAnsi="Times New Roman" w:cs="Times New Roman"/>
          <w:bCs/>
          <w:sz w:val="24"/>
          <w:szCs w:val="24"/>
          <w:lang w:val="sr-Cyrl-RS"/>
        </w:rPr>
        <w:t xml:space="preserve"> у складу са</w:t>
      </w:r>
      <w:r w:rsidRPr="00017875">
        <w:rPr>
          <w:rFonts w:ascii="Times New Roman" w:eastAsia="Times New Roman" w:hAnsi="Times New Roman" w:cs="Times New Roman"/>
          <w:bCs/>
          <w:sz w:val="24"/>
          <w:szCs w:val="24"/>
          <w:lang w:val="sr-Cyrl-RS"/>
        </w:rPr>
        <w:t xml:space="preserve"> члан</w:t>
      </w:r>
      <w:r>
        <w:rPr>
          <w:rFonts w:ascii="Times New Roman" w:eastAsia="Times New Roman" w:hAnsi="Times New Roman" w:cs="Times New Roman"/>
          <w:bCs/>
          <w:sz w:val="24"/>
          <w:szCs w:val="24"/>
          <w:lang w:val="sr-Cyrl-RS"/>
        </w:rPr>
        <w:t>ом</w:t>
      </w:r>
      <w:r w:rsidRPr="00017875">
        <w:rPr>
          <w:rFonts w:ascii="Times New Roman" w:eastAsia="Times New Roman" w:hAnsi="Times New Roman" w:cs="Times New Roman"/>
          <w:bCs/>
          <w:sz w:val="24"/>
          <w:szCs w:val="24"/>
          <w:lang w:val="sr-Cyrl-RS"/>
        </w:rPr>
        <w:t xml:space="preserve"> 28. Закона;</w:t>
      </w:r>
    </w:p>
    <w:p w14:paraId="5C88A371" w14:textId="77777777" w:rsidR="009D0337" w:rsidRPr="00017875" w:rsidRDefault="009D0337" w:rsidP="009D0337">
      <w:pPr>
        <w:ind w:firstLine="708"/>
        <w:jc w:val="both"/>
        <w:rPr>
          <w:rFonts w:ascii="Times New Roman" w:eastAsia="Times New Roman" w:hAnsi="Times New Roman" w:cs="Times New Roman"/>
          <w:sz w:val="24"/>
          <w:szCs w:val="24"/>
          <w:lang w:val="sr-Cyrl-RS"/>
        </w:rPr>
      </w:pPr>
      <w:r w:rsidRPr="00017875">
        <w:rPr>
          <w:rFonts w:ascii="Times New Roman" w:eastAsia="Times New Roman" w:hAnsi="Times New Roman" w:cs="Times New Roman"/>
          <w:sz w:val="24"/>
          <w:szCs w:val="24"/>
          <w:lang w:val="sr-Cyrl-RS"/>
        </w:rPr>
        <w:t>8) уверење надлежног органа старатељства да мајка непосредно брине о детету за које је поднела захтев, да њена деца претходног реда рођења нису смештена у установу социјалне заштите, хранитељску, старатељску породицу или дата на усвојење и да није потпуно лишена родитељског права у односу на децу претходног реда рођења;</w:t>
      </w:r>
    </w:p>
    <w:p w14:paraId="00F31313" w14:textId="77777777" w:rsidR="009D0337" w:rsidRPr="00017875" w:rsidRDefault="009D0337" w:rsidP="009D0337">
      <w:pPr>
        <w:ind w:firstLine="708"/>
        <w:jc w:val="both"/>
        <w:rPr>
          <w:rFonts w:ascii="Times New Roman" w:eastAsia="Times New Roman" w:hAnsi="Times New Roman" w:cs="Times New Roman"/>
          <w:sz w:val="24"/>
          <w:szCs w:val="24"/>
          <w:lang w:val="sr-Cyrl-RS"/>
        </w:rPr>
      </w:pPr>
      <w:r w:rsidRPr="00017875">
        <w:rPr>
          <w:rFonts w:ascii="Times New Roman" w:eastAsia="Times New Roman" w:hAnsi="Times New Roman" w:cs="Times New Roman"/>
          <w:sz w:val="24"/>
          <w:szCs w:val="24"/>
          <w:lang w:val="sr-Cyrl-RS"/>
        </w:rPr>
        <w:t xml:space="preserve"> 9) сагласност министарства надлежног за финансијску подршку породици са децом у  случају из члана 25а став 5. Закона;</w:t>
      </w:r>
    </w:p>
    <w:p w14:paraId="082F7E65" w14:textId="77777777" w:rsidR="009D0337" w:rsidRPr="00017875" w:rsidRDefault="009D0337" w:rsidP="009D0337">
      <w:pPr>
        <w:ind w:firstLine="708"/>
        <w:jc w:val="both"/>
        <w:rPr>
          <w:rFonts w:ascii="Times New Roman" w:eastAsia="Times New Roman" w:hAnsi="Times New Roman" w:cs="Times New Roman"/>
          <w:sz w:val="24"/>
          <w:szCs w:val="24"/>
          <w:lang w:val="sr-Cyrl-RS"/>
        </w:rPr>
      </w:pPr>
      <w:r w:rsidRPr="00017875">
        <w:rPr>
          <w:rFonts w:ascii="Times New Roman" w:eastAsia="Times New Roman" w:hAnsi="Times New Roman" w:cs="Times New Roman"/>
          <w:sz w:val="24"/>
          <w:szCs w:val="24"/>
          <w:lang w:val="sr-Cyrl-RS"/>
        </w:rPr>
        <w:t>10) уверење надлежног једног или више органа јединице локалне самоуправе у којој је подносилац захтева имао регистровано пребивалиште да се до дана подношења захтева није водио као обвезник пореза на имовину физичких лица по основу власништва на стану или кући за становање;</w:t>
      </w:r>
    </w:p>
    <w:p w14:paraId="2110AEE7" w14:textId="77777777" w:rsidR="009D0337" w:rsidRPr="00017875" w:rsidRDefault="009D0337" w:rsidP="009D0337">
      <w:pPr>
        <w:ind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11) уверење издато од стране Републичког геодетског завода да подносилац захтева не поседује непокретности (кућу или стан) на територији Републике Србије;</w:t>
      </w:r>
    </w:p>
    <w:p w14:paraId="18129A77" w14:textId="77777777" w:rsidR="009D0337" w:rsidRPr="00017875" w:rsidRDefault="009D0337" w:rsidP="009D0337">
      <w:pPr>
        <w:ind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12) уверење издато од стране Републичког геодетског завода да супружник, односно ванбрачни партнер не поседује непокретности (кућу или стан) на територији Републике Србије;</w:t>
      </w:r>
    </w:p>
    <w:p w14:paraId="1CBC8E74" w14:textId="77777777" w:rsidR="009D0337" w:rsidRPr="00017875" w:rsidRDefault="009D0337" w:rsidP="009D0337">
      <w:pPr>
        <w:ind w:firstLine="708"/>
        <w:jc w:val="both"/>
        <w:rPr>
          <w:rFonts w:ascii="Times New Roman" w:eastAsia="Times New Roman" w:hAnsi="Times New Roman" w:cs="Times New Roman"/>
          <w:sz w:val="24"/>
          <w:szCs w:val="24"/>
          <w:lang w:val="sr-Cyrl-RS"/>
        </w:rPr>
      </w:pPr>
      <w:r w:rsidRPr="00017875">
        <w:rPr>
          <w:rFonts w:ascii="Times New Roman" w:eastAsia="Times New Roman" w:hAnsi="Times New Roman" w:cs="Times New Roman"/>
          <w:bCs/>
          <w:sz w:val="24"/>
          <w:szCs w:val="24"/>
          <w:lang w:val="sr-Cyrl-RS"/>
        </w:rPr>
        <w:t xml:space="preserve">13) </w:t>
      </w:r>
      <w:r w:rsidRPr="00017875">
        <w:rPr>
          <w:rFonts w:ascii="Times New Roman" w:eastAsia="Times New Roman" w:hAnsi="Times New Roman" w:cs="Times New Roman"/>
          <w:sz w:val="24"/>
          <w:szCs w:val="24"/>
          <w:lang w:val="sr-Cyrl-RS"/>
        </w:rPr>
        <w:t xml:space="preserve">докази да су укупна примања, прописана чланом 5. Закона, подносиоца захтева и </w:t>
      </w:r>
      <w:r w:rsidRPr="00017875">
        <w:rPr>
          <w:rFonts w:ascii="Times New Roman" w:eastAsia="Times New Roman" w:hAnsi="Times New Roman" w:cs="Times New Roman"/>
          <w:bCs/>
          <w:sz w:val="24"/>
          <w:szCs w:val="24"/>
          <w:lang w:val="sr-Cyrl-RS"/>
        </w:rPr>
        <w:t>супружника, односно ванбрачног партнера на месечном нивоу, у три месеца која претходе месецу у коме је поднет захтев, нижа од две просечне нето месечне зараде запослених у Републици Србији, према последњем објављеном податку Републичког завода за статистику;</w:t>
      </w:r>
      <w:r w:rsidRPr="00017875">
        <w:rPr>
          <w:rFonts w:ascii="Times New Roman" w:eastAsia="Times New Roman" w:hAnsi="Times New Roman" w:cs="Times New Roman"/>
          <w:sz w:val="24"/>
          <w:szCs w:val="24"/>
          <w:lang w:val="sr-Cyrl-RS"/>
        </w:rPr>
        <w:t xml:space="preserve"> </w:t>
      </w:r>
    </w:p>
    <w:p w14:paraId="08B1B15A" w14:textId="77777777" w:rsidR="009D0337" w:rsidRPr="00017875" w:rsidRDefault="009D0337" w:rsidP="009D0337">
      <w:pPr>
        <w:ind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lastRenderedPageBreak/>
        <w:t xml:space="preserve">14) изјава подносиоца захтева дата под пуном материјалном и кривичном одговорношћу, да она и њен супружник, односно ванбрачни партнер, до дана подношења захтева, нису у поступку одобравања новчаних средстава за куповину, изградњу или адаптацију непокретности према другим законима и одлукама Владе, Аутономне </w:t>
      </w:r>
      <w:r>
        <w:rPr>
          <w:rFonts w:ascii="Times New Roman" w:eastAsia="Times New Roman" w:hAnsi="Times New Roman" w:cs="Times New Roman"/>
          <w:bCs/>
          <w:sz w:val="24"/>
          <w:szCs w:val="24"/>
          <w:lang w:val="sr-Cyrl-RS"/>
        </w:rPr>
        <w:t>п</w:t>
      </w:r>
      <w:r w:rsidRPr="00017875">
        <w:rPr>
          <w:rFonts w:ascii="Times New Roman" w:eastAsia="Times New Roman" w:hAnsi="Times New Roman" w:cs="Times New Roman"/>
          <w:bCs/>
          <w:sz w:val="24"/>
          <w:szCs w:val="24"/>
          <w:lang w:val="sr-Cyrl-RS"/>
        </w:rPr>
        <w:t xml:space="preserve">окрајине Војводине или јединица локалне самоуправе, оверена код јавног бележника, односно надлежног суда на подручју на коме није именован јавни бележник; </w:t>
      </w:r>
    </w:p>
    <w:p w14:paraId="23ED842E" w14:textId="77777777" w:rsidR="009D0337" w:rsidRPr="00017875" w:rsidRDefault="009D0337" w:rsidP="009D0337">
      <w:pPr>
        <w:ind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15) изјава подносиоца захтева, дата под пуном материјалном и кривичном одговорношћу, да није отуђио стан или кућу који се налазе на територији Републике Србије, оверена код јавног бележника, односно надлежног суда на подручју на коме није именован јавни бележник;</w:t>
      </w:r>
    </w:p>
    <w:p w14:paraId="69F49690" w14:textId="77777777" w:rsidR="009D0337" w:rsidRPr="00017875" w:rsidRDefault="009D0337" w:rsidP="009D0337">
      <w:pPr>
        <w:ind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 xml:space="preserve">16) изјава супружника, односно ванбрачног партнера, дата под пуном материјалном и кривичном одговорношћу, да није отуђио стан или кућу у заједничкој својини са подносиоцем захтева стечену по основу брачне тековине или заједнице живота, који се налазе на територији Републике Србије, </w:t>
      </w:r>
      <w:bookmarkStart w:id="2" w:name="_Hlk125465987"/>
      <w:r w:rsidRPr="00017875">
        <w:rPr>
          <w:rFonts w:ascii="Times New Roman" w:eastAsia="Times New Roman" w:hAnsi="Times New Roman" w:cs="Times New Roman"/>
          <w:bCs/>
          <w:sz w:val="24"/>
          <w:szCs w:val="24"/>
          <w:lang w:val="sr-Cyrl-RS"/>
        </w:rPr>
        <w:t>оверена код јавног бележника, односно надлежног суда на подручју на коме није именован јавни бележник</w:t>
      </w:r>
      <w:bookmarkStart w:id="3" w:name="_Hlk125546537"/>
      <w:bookmarkEnd w:id="2"/>
      <w:r w:rsidRPr="00017875">
        <w:rPr>
          <w:rFonts w:ascii="Times New Roman" w:eastAsia="Times New Roman" w:hAnsi="Times New Roman" w:cs="Times New Roman"/>
          <w:bCs/>
          <w:sz w:val="24"/>
          <w:szCs w:val="24"/>
          <w:lang w:val="sr-Cyrl-RS"/>
        </w:rPr>
        <w:t>;</w:t>
      </w:r>
      <w:r w:rsidRPr="00017875">
        <w:rPr>
          <w:rFonts w:ascii="Times New Roman" w:eastAsia="Times New Roman" w:hAnsi="Times New Roman" w:cs="Times New Roman"/>
          <w:sz w:val="24"/>
          <w:szCs w:val="24"/>
          <w:lang w:val="sr-Cyrl-RS"/>
        </w:rPr>
        <w:t xml:space="preserve"> </w:t>
      </w:r>
    </w:p>
    <w:bookmarkEnd w:id="3"/>
    <w:p w14:paraId="6740FD32" w14:textId="77777777" w:rsidR="009D0337" w:rsidRPr="00017875" w:rsidRDefault="009D0337" w:rsidP="009D0337">
      <w:pPr>
        <w:ind w:firstLine="708"/>
        <w:jc w:val="both"/>
        <w:rPr>
          <w:rFonts w:ascii="Times New Roman" w:eastAsia="Times New Roman" w:hAnsi="Times New Roman" w:cs="Times New Roman"/>
          <w:sz w:val="24"/>
          <w:szCs w:val="24"/>
          <w:lang w:val="sr-Cyrl-RS"/>
        </w:rPr>
      </w:pPr>
      <w:r w:rsidRPr="00017875">
        <w:rPr>
          <w:rFonts w:ascii="Times New Roman" w:eastAsia="Times New Roman" w:hAnsi="Times New Roman" w:cs="Times New Roman"/>
          <w:bCs/>
          <w:sz w:val="24"/>
          <w:szCs w:val="24"/>
          <w:lang w:val="sr-Cyrl-RS"/>
        </w:rPr>
        <w:t xml:space="preserve">17) изјава подносиоца захтева, дата под пуном материјалном и кривичном одговорношћу, да он </w:t>
      </w:r>
      <w:r w:rsidRPr="00017875">
        <w:rPr>
          <w:rFonts w:ascii="Times New Roman" w:eastAsia="Times New Roman" w:hAnsi="Times New Roman" w:cs="Times New Roman"/>
          <w:sz w:val="24"/>
          <w:szCs w:val="24"/>
          <w:lang w:val="sr-Cyrl-RS"/>
        </w:rPr>
        <w:t>и супружник, односно ванбрачни партнер,</w:t>
      </w:r>
      <w:r w:rsidRPr="00017875">
        <w:rPr>
          <w:rFonts w:ascii="Times New Roman" w:eastAsia="Times New Roman" w:hAnsi="Times New Roman" w:cs="Times New Roman"/>
          <w:bCs/>
          <w:sz w:val="24"/>
          <w:szCs w:val="24"/>
          <w:lang w:val="sr-Cyrl-RS"/>
        </w:rPr>
        <w:t xml:space="preserve"> није </w:t>
      </w:r>
      <w:r w:rsidRPr="00017875">
        <w:rPr>
          <w:rFonts w:ascii="Times New Roman" w:hAnsi="Times New Roman" w:cs="Times New Roman"/>
          <w:sz w:val="24"/>
          <w:szCs w:val="24"/>
          <w:lang w:val="sr-Cyrl-RS"/>
        </w:rPr>
        <w:t xml:space="preserve">са продавцем, продавцима непокретности, односно са правним лицем овлашћеним за извођење грађевинских радова </w:t>
      </w:r>
      <w:r w:rsidRPr="00017875">
        <w:rPr>
          <w:rFonts w:ascii="Times New Roman" w:eastAsia="Times New Roman" w:hAnsi="Times New Roman" w:cs="Times New Roman"/>
          <w:sz w:val="24"/>
          <w:szCs w:val="24"/>
          <w:lang w:val="sr-Cyrl-RS"/>
        </w:rPr>
        <w:t>у крвном сродству у правој линији до било ког степена, а у побочној линији закључно са другим степеном, као ни у тазбинском сродству закључно са првим степеном праве линије или сродству заснованом усвојењем,</w:t>
      </w:r>
      <w:r w:rsidRPr="00017875">
        <w:rPr>
          <w:rFonts w:ascii="Times New Roman" w:hAnsi="Times New Roman" w:cs="Times New Roman"/>
          <w:sz w:val="24"/>
          <w:szCs w:val="24"/>
          <w:lang w:val="sr-Cyrl-RS"/>
        </w:rPr>
        <w:t xml:space="preserve"> оверена код јавног бележника, односно надлежног суда на подручју на коме није именован јавни бележник; </w:t>
      </w:r>
    </w:p>
    <w:p w14:paraId="433E5875" w14:textId="77777777" w:rsidR="009D0337" w:rsidRPr="00017875" w:rsidRDefault="009D0337" w:rsidP="009D0337">
      <w:pPr>
        <w:shd w:val="clear" w:color="auto" w:fill="FFFFFF"/>
        <w:spacing w:after="150" w:line="240" w:lineRule="auto"/>
        <w:ind w:right="4" w:firstLine="480"/>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 xml:space="preserve">18) изјава </w:t>
      </w:r>
      <w:bookmarkStart w:id="4" w:name="_Hlk125465934"/>
      <w:r w:rsidRPr="00017875">
        <w:rPr>
          <w:rFonts w:ascii="Times New Roman" w:hAnsi="Times New Roman" w:cs="Times New Roman"/>
          <w:sz w:val="24"/>
          <w:szCs w:val="24"/>
          <w:lang w:val="sr-Cyrl-RS"/>
        </w:rPr>
        <w:t>подносиоца захтева, дата под пуном материјалном и кривичном одговорношћу да је</w:t>
      </w:r>
      <w:bookmarkEnd w:id="4"/>
      <w:r w:rsidRPr="00017875">
        <w:rPr>
          <w:rFonts w:ascii="Times New Roman" w:hAnsi="Times New Roman" w:cs="Times New Roman"/>
          <w:sz w:val="24"/>
          <w:szCs w:val="24"/>
          <w:lang w:val="sr-Cyrl-RS"/>
        </w:rPr>
        <w:t>, уколико оствари право на новчана средства, сагласан са уписом забележбе забране отуђења непокретности у корист Републике Србије, у периоду од пет година од изградње, односно куповине непокретности која је предмет изградње</w:t>
      </w:r>
      <w:r>
        <w:rPr>
          <w:rFonts w:ascii="Times New Roman" w:hAnsi="Times New Roman" w:cs="Times New Roman"/>
          <w:sz w:val="24"/>
          <w:szCs w:val="24"/>
          <w:lang w:val="sr-Cyrl-RS"/>
        </w:rPr>
        <w:t>,</w:t>
      </w:r>
      <w:r w:rsidRPr="00017875">
        <w:rPr>
          <w:rFonts w:ascii="Times New Roman" w:hAnsi="Times New Roman" w:cs="Times New Roman"/>
          <w:sz w:val="24"/>
          <w:szCs w:val="24"/>
          <w:lang w:val="sr-Cyrl-RS"/>
        </w:rPr>
        <w:t xml:space="preserve"> односно куповине,</w:t>
      </w:r>
      <w:r w:rsidRPr="00017875">
        <w:rPr>
          <w:rFonts w:ascii="Times New Roman" w:hAnsi="Times New Roman" w:cs="Times New Roman"/>
          <w:sz w:val="24"/>
          <w:szCs w:val="24"/>
        </w:rPr>
        <w:t xml:space="preserve"> </w:t>
      </w:r>
      <w:r w:rsidRPr="00017875">
        <w:rPr>
          <w:rFonts w:ascii="Times New Roman" w:hAnsi="Times New Roman" w:cs="Times New Roman"/>
          <w:sz w:val="24"/>
          <w:szCs w:val="24"/>
          <w:lang w:val="sr-Cyrl-RS"/>
        </w:rPr>
        <w:t>оверена код јавног бележника, односно надлежног суда на подручју на коме није именован јавни бележник;</w:t>
      </w:r>
    </w:p>
    <w:p w14:paraId="49D44C8E" w14:textId="77777777" w:rsidR="009D0337" w:rsidRPr="00017875" w:rsidRDefault="009D0337" w:rsidP="009D0337">
      <w:pPr>
        <w:shd w:val="clear" w:color="auto" w:fill="FFFFFF"/>
        <w:spacing w:after="150" w:line="240" w:lineRule="auto"/>
        <w:ind w:right="4" w:firstLine="480"/>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 xml:space="preserve">19) изјава подносиоца захтева, дата под пуном материјалном и кривичном одговорношћу да је, уколико оствари право на новчана средства, сагласан са уписом непокретности или сразмерног дела непокретности која се гради или купује новчаним средствима додељеним у складу са Законом и овом уредбом, као посебне имовине корисника права у катастру непокретности, оверена код јавног бележника, односно надлежног суда на подручју на коме није именован јавни бележник.                 </w:t>
      </w:r>
    </w:p>
    <w:p w14:paraId="714E5815" w14:textId="43FAB81E" w:rsidR="009D0337" w:rsidRPr="00CB552A" w:rsidRDefault="009D0337" w:rsidP="00CB552A">
      <w:pPr>
        <w:shd w:val="clear" w:color="auto" w:fill="FFFFFF"/>
        <w:spacing w:after="150" w:line="240" w:lineRule="auto"/>
        <w:ind w:right="4" w:firstLine="480"/>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Изјаве из</w:t>
      </w:r>
      <w:r>
        <w:rPr>
          <w:rFonts w:ascii="Times New Roman" w:hAnsi="Times New Roman" w:cs="Times New Roman"/>
          <w:sz w:val="24"/>
          <w:szCs w:val="24"/>
          <w:lang w:val="sr-Cyrl-RS"/>
        </w:rPr>
        <w:t xml:space="preserve"> </w:t>
      </w:r>
      <w:r w:rsidRPr="00017875">
        <w:rPr>
          <w:rFonts w:ascii="Times New Roman" w:hAnsi="Times New Roman" w:cs="Times New Roman"/>
          <w:sz w:val="24"/>
          <w:szCs w:val="24"/>
          <w:lang w:val="sr-Cyrl-RS"/>
        </w:rPr>
        <w:t>став</w:t>
      </w:r>
      <w:r>
        <w:rPr>
          <w:rFonts w:ascii="Times New Roman" w:hAnsi="Times New Roman" w:cs="Times New Roman"/>
          <w:sz w:val="24"/>
          <w:szCs w:val="24"/>
          <w:lang w:val="sr-Cyrl-RS"/>
        </w:rPr>
        <w:t>а</w:t>
      </w:r>
      <w:r w:rsidRPr="00017875">
        <w:rPr>
          <w:rFonts w:ascii="Times New Roman" w:hAnsi="Times New Roman" w:cs="Times New Roman"/>
          <w:sz w:val="24"/>
          <w:szCs w:val="24"/>
          <w:lang w:val="sr-Cyrl-RS"/>
        </w:rPr>
        <w:t xml:space="preserve"> 2. тач. 14)-19) ов</w:t>
      </w:r>
      <w:r>
        <w:rPr>
          <w:rFonts w:ascii="Times New Roman" w:hAnsi="Times New Roman" w:cs="Times New Roman"/>
          <w:sz w:val="24"/>
          <w:szCs w:val="24"/>
          <w:lang w:val="sr-Cyrl-RS"/>
        </w:rPr>
        <w:t>ог члана</w:t>
      </w:r>
      <w:r w:rsidRPr="00017875">
        <w:rPr>
          <w:rFonts w:ascii="Times New Roman" w:hAnsi="Times New Roman" w:cs="Times New Roman"/>
          <w:sz w:val="24"/>
          <w:szCs w:val="24"/>
          <w:lang w:val="sr-Cyrl-RS"/>
        </w:rPr>
        <w:t xml:space="preserve"> могу бити дате у оквиру једне изјаве, оверене код јавног бележника, односно надлежног суда на подручју на коме није именован јавни бележник.</w:t>
      </w:r>
    </w:p>
    <w:p w14:paraId="65961A15" w14:textId="77777777" w:rsidR="009D0337" w:rsidRPr="00017875" w:rsidRDefault="009D0337" w:rsidP="009D0337">
      <w:pPr>
        <w:shd w:val="clear" w:color="auto" w:fill="FFFFFF"/>
        <w:spacing w:after="150" w:line="240" w:lineRule="auto"/>
        <w:ind w:right="4" w:firstLine="480"/>
        <w:jc w:val="center"/>
        <w:rPr>
          <w:rFonts w:ascii="Times New Roman" w:eastAsia="Times New Roman" w:hAnsi="Times New Roman" w:cs="Times New Roman"/>
          <w:sz w:val="24"/>
          <w:szCs w:val="24"/>
          <w:lang w:val="sr-Cyrl-RS"/>
        </w:rPr>
      </w:pPr>
      <w:r w:rsidRPr="00017875">
        <w:rPr>
          <w:rFonts w:ascii="Times New Roman" w:eastAsia="Times New Roman" w:hAnsi="Times New Roman" w:cs="Times New Roman"/>
          <w:sz w:val="24"/>
          <w:szCs w:val="24"/>
          <w:lang w:val="sr-Latn-RS"/>
        </w:rPr>
        <w:t xml:space="preserve">5. </w:t>
      </w:r>
      <w:r w:rsidRPr="00017875">
        <w:rPr>
          <w:rFonts w:ascii="Times New Roman" w:eastAsia="Times New Roman" w:hAnsi="Times New Roman" w:cs="Times New Roman"/>
          <w:sz w:val="24"/>
          <w:szCs w:val="24"/>
          <w:lang w:val="sr-Cyrl-RS"/>
        </w:rPr>
        <w:t xml:space="preserve">Потребна документација о доказивању испуњености посебних услова </w:t>
      </w:r>
      <w:r w:rsidRPr="00017875">
        <w:rPr>
          <w:rFonts w:ascii="Times New Roman" w:hAnsi="Times New Roman" w:cs="Times New Roman"/>
          <w:sz w:val="24"/>
          <w:szCs w:val="24"/>
          <w:lang w:val="sr-Cyrl-RS"/>
        </w:rPr>
        <w:t xml:space="preserve">подносиоца захтева </w:t>
      </w:r>
      <w:r w:rsidRPr="00017875">
        <w:rPr>
          <w:rFonts w:ascii="Times New Roman" w:eastAsia="Times New Roman" w:hAnsi="Times New Roman" w:cs="Times New Roman"/>
          <w:sz w:val="24"/>
          <w:szCs w:val="24"/>
          <w:lang w:val="sr-Cyrl-RS"/>
        </w:rPr>
        <w:t xml:space="preserve">за остваривање права </w:t>
      </w:r>
    </w:p>
    <w:p w14:paraId="4A738C97" w14:textId="77777777" w:rsidR="009D0337" w:rsidRPr="00017875" w:rsidRDefault="009D0337" w:rsidP="009D0337">
      <w:pPr>
        <w:shd w:val="clear" w:color="auto" w:fill="FFFFFF"/>
        <w:spacing w:after="150" w:line="240" w:lineRule="auto"/>
        <w:ind w:right="4" w:firstLine="480"/>
        <w:jc w:val="both"/>
        <w:rPr>
          <w:rFonts w:ascii="Times New Roman" w:eastAsia="Times New Roman" w:hAnsi="Times New Roman" w:cs="Times New Roman"/>
          <w:sz w:val="24"/>
          <w:szCs w:val="24"/>
          <w:lang w:val="sr-Latn-RS"/>
        </w:rPr>
      </w:pPr>
      <w:r w:rsidRPr="00017875">
        <w:rPr>
          <w:rFonts w:ascii="Times New Roman" w:eastAsia="Times New Roman" w:hAnsi="Times New Roman" w:cs="Times New Roman"/>
          <w:sz w:val="24"/>
          <w:szCs w:val="24"/>
          <w:lang w:val="sr-Cyrl-RS"/>
        </w:rPr>
        <w:t xml:space="preserve">                                                                  Члан 7</w:t>
      </w:r>
      <w:r w:rsidRPr="00017875">
        <w:rPr>
          <w:rFonts w:ascii="Times New Roman" w:eastAsia="Times New Roman" w:hAnsi="Times New Roman" w:cs="Times New Roman"/>
          <w:sz w:val="24"/>
          <w:szCs w:val="24"/>
          <w:lang w:val="sr-Latn-RS"/>
        </w:rPr>
        <w:t>.</w:t>
      </w:r>
    </w:p>
    <w:p w14:paraId="4DE56B73" w14:textId="77777777" w:rsidR="009D0337" w:rsidRPr="00017875" w:rsidRDefault="009D0337" w:rsidP="009D0337">
      <w:pPr>
        <w:shd w:val="clear" w:color="auto" w:fill="FFFFFF"/>
        <w:spacing w:after="150" w:line="240" w:lineRule="auto"/>
        <w:ind w:right="4" w:firstLine="480"/>
        <w:jc w:val="both"/>
        <w:rPr>
          <w:rFonts w:ascii="Times New Roman" w:eastAsia="Times New Roman" w:hAnsi="Times New Roman" w:cs="Times New Roman"/>
          <w:sz w:val="24"/>
          <w:szCs w:val="24"/>
          <w:lang w:val="sr-Cyrl-RS"/>
        </w:rPr>
      </w:pPr>
      <w:r w:rsidRPr="00017875">
        <w:rPr>
          <w:rFonts w:ascii="Times New Roman" w:eastAsia="Times New Roman" w:hAnsi="Times New Roman" w:cs="Times New Roman"/>
          <w:sz w:val="24"/>
          <w:szCs w:val="24"/>
          <w:lang w:val="sr-Cyrl-RS"/>
        </w:rPr>
        <w:t xml:space="preserve">Подносилац захтева за остваривање права на новчана средства за изградњу куће или стана поред доказа из члана 6. </w:t>
      </w:r>
      <w:bookmarkStart w:id="5" w:name="_Hlk125460320"/>
      <w:r w:rsidRPr="00017875">
        <w:rPr>
          <w:rFonts w:ascii="Times New Roman" w:eastAsia="Times New Roman" w:hAnsi="Times New Roman" w:cs="Times New Roman"/>
          <w:sz w:val="24"/>
          <w:szCs w:val="24"/>
          <w:lang w:val="sr-Cyrl-RS"/>
        </w:rPr>
        <w:t>ов</w:t>
      </w:r>
      <w:r w:rsidRPr="00017875">
        <w:rPr>
          <w:rFonts w:ascii="Times New Roman" w:eastAsia="Times New Roman" w:hAnsi="Times New Roman" w:cs="Times New Roman"/>
          <w:sz w:val="24"/>
          <w:szCs w:val="24"/>
        </w:rPr>
        <w:t>e</w:t>
      </w:r>
      <w:r w:rsidRPr="00017875">
        <w:rPr>
          <w:rFonts w:ascii="Times New Roman" w:eastAsia="Times New Roman" w:hAnsi="Times New Roman" w:cs="Times New Roman"/>
          <w:sz w:val="24"/>
          <w:szCs w:val="24"/>
          <w:lang w:val="sr-Cyrl-RS"/>
        </w:rPr>
        <w:t xml:space="preserve"> уредбе </w:t>
      </w:r>
      <w:bookmarkEnd w:id="5"/>
      <w:r w:rsidRPr="00017875">
        <w:rPr>
          <w:rFonts w:ascii="Times New Roman" w:eastAsia="Times New Roman" w:hAnsi="Times New Roman" w:cs="Times New Roman"/>
          <w:sz w:val="24"/>
          <w:szCs w:val="24"/>
          <w:lang w:val="sr-Cyrl-RS"/>
        </w:rPr>
        <w:t xml:space="preserve">подноси и следеће доказе: </w:t>
      </w:r>
    </w:p>
    <w:p w14:paraId="7557F882" w14:textId="77777777" w:rsidR="009D0337" w:rsidRPr="00017875" w:rsidRDefault="009D0337" w:rsidP="009D0337">
      <w:pPr>
        <w:spacing w:after="150" w:line="240" w:lineRule="auto"/>
        <w:ind w:firstLine="708"/>
        <w:jc w:val="both"/>
        <w:rPr>
          <w:rFonts w:ascii="Times New Roman" w:eastAsia="Times New Roman" w:hAnsi="Times New Roman" w:cs="Times New Roman"/>
          <w:sz w:val="24"/>
          <w:szCs w:val="24"/>
          <w:lang w:val="sr-Cyrl-RS"/>
        </w:rPr>
      </w:pPr>
      <w:r w:rsidRPr="00017875">
        <w:rPr>
          <w:rFonts w:ascii="Times New Roman" w:eastAsia="Times New Roman" w:hAnsi="Times New Roman" w:cs="Times New Roman"/>
          <w:sz w:val="24"/>
          <w:szCs w:val="24"/>
          <w:lang w:val="sr-Cyrl-RS"/>
        </w:rPr>
        <w:lastRenderedPageBreak/>
        <w:t xml:space="preserve">1) извод листа непокретности издатог од стране Републичког геодетског завода </w:t>
      </w:r>
      <w:r w:rsidRPr="00017875">
        <w:rPr>
          <w:rFonts w:ascii="Times New Roman" w:hAnsi="Times New Roman" w:cs="Times New Roman"/>
          <w:color w:val="000000"/>
          <w:sz w:val="24"/>
          <w:szCs w:val="24"/>
          <w:lang w:val="sr-Cyrl-RS"/>
        </w:rPr>
        <w:t>да је земљиште на којем се планира изградња куће или стана власништво подносиоца захтева, уписано у катастар непокретности без терета</w:t>
      </w:r>
      <w:r w:rsidRPr="00017875">
        <w:rPr>
          <w:rFonts w:ascii="Times New Roman" w:eastAsia="Times New Roman" w:hAnsi="Times New Roman" w:cs="Times New Roman"/>
          <w:sz w:val="24"/>
          <w:szCs w:val="24"/>
          <w:lang w:val="sr-Cyrl-RS"/>
        </w:rPr>
        <w:t>;</w:t>
      </w:r>
    </w:p>
    <w:p w14:paraId="4AE59C58" w14:textId="77777777" w:rsidR="009D0337" w:rsidRPr="00017875" w:rsidRDefault="009D0337" w:rsidP="009D0337">
      <w:pPr>
        <w:spacing w:after="150" w:line="240" w:lineRule="auto"/>
        <w:ind w:right="26" w:firstLine="708"/>
        <w:jc w:val="both"/>
        <w:rPr>
          <w:rFonts w:ascii="Times New Roman" w:eastAsia="Times New Roman" w:hAnsi="Times New Roman" w:cs="Times New Roman"/>
          <w:bCs/>
          <w:strike/>
          <w:sz w:val="24"/>
          <w:szCs w:val="24"/>
          <w:lang w:val="sr-Cyrl-RS"/>
        </w:rPr>
      </w:pPr>
      <w:r w:rsidRPr="00017875">
        <w:rPr>
          <w:rFonts w:ascii="Times New Roman" w:eastAsia="Times New Roman" w:hAnsi="Times New Roman" w:cs="Times New Roman"/>
          <w:bCs/>
          <w:sz w:val="24"/>
          <w:szCs w:val="24"/>
          <w:lang w:val="sr-Cyrl-RS"/>
        </w:rPr>
        <w:t xml:space="preserve">2) пројекат или </w:t>
      </w:r>
      <w:r w:rsidRPr="00017875">
        <w:rPr>
          <w:rFonts w:ascii="Times New Roman" w:hAnsi="Times New Roman" w:cs="Times New Roman"/>
          <w:color w:val="000000"/>
          <w:sz w:val="24"/>
          <w:szCs w:val="24"/>
          <w:lang w:val="sr-Cyrl-RS"/>
        </w:rPr>
        <w:t>технички опис са пописом радова и предмером и предрачуном радова, који је оверен од стране одговорног пројектанта</w:t>
      </w:r>
      <w:r w:rsidRPr="00017875">
        <w:rPr>
          <w:rFonts w:ascii="Times New Roman" w:eastAsia="Times New Roman" w:hAnsi="Times New Roman" w:cs="Times New Roman"/>
          <w:bCs/>
          <w:sz w:val="24"/>
          <w:szCs w:val="24"/>
          <w:lang w:val="sr-Cyrl-RS"/>
        </w:rPr>
        <w:t>;</w:t>
      </w:r>
    </w:p>
    <w:p w14:paraId="65ABC564" w14:textId="77777777" w:rsidR="009D0337" w:rsidRPr="00017875" w:rsidRDefault="009D0337" w:rsidP="009D0337">
      <w:pPr>
        <w:spacing w:after="150" w:line="240" w:lineRule="auto"/>
        <w:ind w:right="26"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3) грађевинску дозволу издату у складу са  законом којим се уређује планирање и изградња за изградњу куће или стана из члана 3. ове уредбе и пријаву радова;</w:t>
      </w:r>
    </w:p>
    <w:p w14:paraId="09C07CFA" w14:textId="77777777" w:rsidR="009D0337" w:rsidRPr="00017875" w:rsidRDefault="009D0337" w:rsidP="009D0337">
      <w:pPr>
        <w:spacing w:after="0" w:line="240" w:lineRule="auto"/>
        <w:ind w:right="26"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4) потписан предуговор</w:t>
      </w:r>
      <w:r w:rsidRPr="00017875">
        <w:rPr>
          <w:rFonts w:ascii="Times New Roman" w:eastAsia="Times New Roman" w:hAnsi="Times New Roman" w:cs="Times New Roman"/>
          <w:bCs/>
          <w:sz w:val="24"/>
          <w:szCs w:val="24"/>
        </w:rPr>
        <w:t xml:space="preserve">, </w:t>
      </w:r>
      <w:r w:rsidRPr="00017875">
        <w:rPr>
          <w:rFonts w:ascii="Times New Roman" w:eastAsia="Times New Roman" w:hAnsi="Times New Roman" w:cs="Times New Roman"/>
          <w:bCs/>
          <w:sz w:val="24"/>
          <w:szCs w:val="24"/>
          <w:lang w:val="sr-Cyrl-RS"/>
        </w:rPr>
        <w:t xml:space="preserve">односно уговор са правним лицем овлашћеним за извођење грађевинских радова којим се дефинишу грађевински радови, износ предрачуна и рок за извођење грађевинских радова, у смислу закона којим се уређује планирање и изградња; </w:t>
      </w:r>
    </w:p>
    <w:p w14:paraId="388728A9" w14:textId="77777777" w:rsidR="009D0337" w:rsidRPr="00017875" w:rsidRDefault="009D0337" w:rsidP="009D0337">
      <w:pPr>
        <w:spacing w:after="0" w:line="240" w:lineRule="auto"/>
        <w:ind w:right="26" w:firstLine="708"/>
        <w:jc w:val="both"/>
        <w:rPr>
          <w:rFonts w:ascii="Times New Roman" w:eastAsia="Times New Roman" w:hAnsi="Times New Roman" w:cs="Times New Roman"/>
          <w:bCs/>
          <w:sz w:val="24"/>
          <w:szCs w:val="24"/>
          <w:lang w:val="sr-Cyrl-RS"/>
        </w:rPr>
      </w:pPr>
    </w:p>
    <w:p w14:paraId="342FAAD2" w14:textId="77777777" w:rsidR="009D0337" w:rsidRPr="00017875" w:rsidRDefault="009D0337" w:rsidP="009D0337">
      <w:pPr>
        <w:spacing w:after="0" w:line="240" w:lineRule="auto"/>
        <w:ind w:right="26" w:firstLine="708"/>
        <w:jc w:val="both"/>
        <w:rPr>
          <w:rFonts w:ascii="Times New Roman" w:eastAsia="Times New Roman" w:hAnsi="Times New Roman" w:cs="Times New Roman"/>
          <w:sz w:val="24"/>
          <w:szCs w:val="24"/>
          <w:lang w:val="sr-Cyrl-RS"/>
        </w:rPr>
      </w:pPr>
      <w:r w:rsidRPr="00017875">
        <w:rPr>
          <w:rFonts w:ascii="Times New Roman" w:eastAsia="Times New Roman" w:hAnsi="Times New Roman" w:cs="Times New Roman"/>
          <w:sz w:val="24"/>
          <w:szCs w:val="24"/>
          <w:lang w:val="sr-Cyrl-RS"/>
        </w:rPr>
        <w:t>5)</w:t>
      </w:r>
      <w:r w:rsidRPr="00017875">
        <w:rPr>
          <w:rFonts w:ascii="Times New Roman" w:hAnsi="Times New Roman" w:cs="Times New Roman"/>
          <w:sz w:val="24"/>
          <w:szCs w:val="24"/>
          <w:lang w:val="sr-Cyrl-RS"/>
        </w:rPr>
        <w:t xml:space="preserve"> фотокопију картице текућег рачуна.</w:t>
      </w:r>
    </w:p>
    <w:p w14:paraId="23B90272" w14:textId="77777777" w:rsidR="009D0337" w:rsidRPr="00017875" w:rsidRDefault="009D0337" w:rsidP="009D0337">
      <w:pPr>
        <w:spacing w:after="0" w:line="240" w:lineRule="auto"/>
        <w:ind w:right="26"/>
        <w:jc w:val="both"/>
        <w:rPr>
          <w:rFonts w:ascii="Times New Roman" w:eastAsia="Times New Roman" w:hAnsi="Times New Roman" w:cs="Times New Roman"/>
          <w:bCs/>
          <w:sz w:val="24"/>
          <w:szCs w:val="24"/>
          <w:lang w:val="sr-Cyrl-RS"/>
        </w:rPr>
      </w:pPr>
    </w:p>
    <w:p w14:paraId="0B9FA62F" w14:textId="77777777" w:rsidR="009D0337" w:rsidRPr="00017875" w:rsidRDefault="009D0337" w:rsidP="009D0337">
      <w:pPr>
        <w:spacing w:after="0" w:line="240" w:lineRule="auto"/>
        <w:ind w:right="26" w:firstLine="708"/>
        <w:jc w:val="center"/>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Члан 8.</w:t>
      </w:r>
    </w:p>
    <w:p w14:paraId="06B71997" w14:textId="77777777" w:rsidR="009D0337" w:rsidRPr="00017875" w:rsidRDefault="009D0337" w:rsidP="009D0337">
      <w:pPr>
        <w:spacing w:after="0" w:line="240" w:lineRule="auto"/>
        <w:ind w:right="26" w:firstLine="708"/>
        <w:jc w:val="center"/>
        <w:rPr>
          <w:rFonts w:ascii="Times New Roman" w:eastAsia="Times New Roman" w:hAnsi="Times New Roman" w:cs="Times New Roman"/>
          <w:bCs/>
          <w:color w:val="FF0000"/>
          <w:sz w:val="24"/>
          <w:szCs w:val="24"/>
          <w:lang w:val="sr-Cyrl-RS"/>
        </w:rPr>
      </w:pPr>
    </w:p>
    <w:p w14:paraId="395D7864" w14:textId="77777777" w:rsidR="009D0337" w:rsidRPr="00017875" w:rsidRDefault="009D0337" w:rsidP="009D0337">
      <w:pPr>
        <w:spacing w:after="0" w:line="240" w:lineRule="auto"/>
        <w:ind w:right="26" w:firstLine="708"/>
        <w:jc w:val="both"/>
        <w:rPr>
          <w:rFonts w:ascii="Times New Roman" w:eastAsia="Times New Roman" w:hAnsi="Times New Roman" w:cs="Times New Roman"/>
          <w:bCs/>
          <w:sz w:val="24"/>
          <w:szCs w:val="24"/>
          <w:lang w:val="sr-Cyrl-RS"/>
        </w:rPr>
      </w:pPr>
      <w:bookmarkStart w:id="6" w:name="_Hlk125465107"/>
      <w:r w:rsidRPr="00017875">
        <w:rPr>
          <w:rFonts w:ascii="Times New Roman" w:eastAsia="Times New Roman" w:hAnsi="Times New Roman" w:cs="Times New Roman"/>
          <w:bCs/>
          <w:sz w:val="24"/>
          <w:szCs w:val="24"/>
          <w:lang w:val="sr-Cyrl-RS"/>
        </w:rPr>
        <w:t xml:space="preserve">Подносилац захтева за остваривање права на новчана средства за куповину стана или куће </w:t>
      </w:r>
      <w:bookmarkEnd w:id="6"/>
      <w:r w:rsidRPr="00017875">
        <w:rPr>
          <w:rFonts w:ascii="Times New Roman" w:eastAsia="Times New Roman" w:hAnsi="Times New Roman" w:cs="Times New Roman"/>
          <w:bCs/>
          <w:sz w:val="24"/>
          <w:szCs w:val="24"/>
          <w:lang w:val="sr-Cyrl-RS"/>
        </w:rPr>
        <w:t>поред доказа из члана 6. овe уредбе подноси и следеће доказе:</w:t>
      </w:r>
    </w:p>
    <w:p w14:paraId="51E0798E" w14:textId="77777777" w:rsidR="009D0337" w:rsidRPr="00017875" w:rsidRDefault="009D0337" w:rsidP="009D0337">
      <w:pPr>
        <w:spacing w:after="0" w:line="240" w:lineRule="auto"/>
        <w:ind w:right="-766"/>
        <w:jc w:val="both"/>
        <w:rPr>
          <w:rFonts w:ascii="Times New Roman" w:eastAsia="Times New Roman" w:hAnsi="Times New Roman" w:cs="Times New Roman"/>
          <w:color w:val="2F5496" w:themeColor="accent1" w:themeShade="BF"/>
          <w:sz w:val="24"/>
          <w:szCs w:val="24"/>
          <w:lang w:val="sr-Cyrl-RS"/>
        </w:rPr>
      </w:pPr>
    </w:p>
    <w:p w14:paraId="2BA425A3" w14:textId="77777777" w:rsidR="009D0337" w:rsidRPr="00017875" w:rsidRDefault="009D0337" w:rsidP="009D0337">
      <w:pPr>
        <w:spacing w:after="150" w:line="240" w:lineRule="auto"/>
        <w:ind w:right="26" w:firstLine="708"/>
        <w:jc w:val="both"/>
        <w:rPr>
          <w:rFonts w:ascii="Times New Roman" w:eastAsia="Times New Roman" w:hAnsi="Times New Roman" w:cs="Times New Roman"/>
          <w:bCs/>
          <w:sz w:val="24"/>
          <w:szCs w:val="24"/>
          <w:lang w:val="sr-Cyrl-RS"/>
        </w:rPr>
      </w:pPr>
      <w:bookmarkStart w:id="7" w:name="_Hlk122078400"/>
      <w:r w:rsidRPr="00017875">
        <w:rPr>
          <w:rFonts w:ascii="Times New Roman" w:eastAsia="Times New Roman" w:hAnsi="Times New Roman" w:cs="Times New Roman"/>
          <w:bCs/>
          <w:sz w:val="24"/>
          <w:szCs w:val="24"/>
          <w:lang w:val="sr-Cyrl-RS"/>
        </w:rPr>
        <w:t xml:space="preserve">1) предуговор, односно уговор о продаји куће или стана, </w:t>
      </w:r>
      <w:r>
        <w:rPr>
          <w:rFonts w:ascii="Times New Roman" w:eastAsia="Times New Roman" w:hAnsi="Times New Roman" w:cs="Times New Roman"/>
          <w:bCs/>
          <w:sz w:val="24"/>
          <w:szCs w:val="24"/>
          <w:lang w:val="sr-Cyrl-RS"/>
        </w:rPr>
        <w:t>солемнизован</w:t>
      </w:r>
      <w:r w:rsidRPr="00017875">
        <w:rPr>
          <w:rFonts w:ascii="Times New Roman" w:eastAsia="Times New Roman" w:hAnsi="Times New Roman" w:cs="Times New Roman"/>
          <w:bCs/>
          <w:sz w:val="24"/>
          <w:szCs w:val="24"/>
          <w:lang w:val="sr-Cyrl-RS"/>
        </w:rPr>
        <w:t xml:space="preserve"> код јавног бележника, односно надлежног суда на подручју на коме није именован јавни бележник; </w:t>
      </w:r>
    </w:p>
    <w:p w14:paraId="5344AB04" w14:textId="77777777" w:rsidR="009D0337" w:rsidRPr="00017875" w:rsidRDefault="009D0337" w:rsidP="009D0337">
      <w:pPr>
        <w:spacing w:after="150" w:line="240" w:lineRule="auto"/>
        <w:ind w:right="26"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2) доказ да су кућа или стан, који су предмет куповине, власништво продавца, односно продаваца и уписани у катастар непокретности, односно предбележени у катастру непокретности без терета</w:t>
      </w:r>
      <w:bookmarkEnd w:id="7"/>
      <w:r w:rsidRPr="00017875">
        <w:rPr>
          <w:rFonts w:ascii="Times New Roman" w:eastAsia="Times New Roman" w:hAnsi="Times New Roman" w:cs="Times New Roman"/>
          <w:bCs/>
          <w:sz w:val="24"/>
          <w:szCs w:val="24"/>
          <w:lang w:val="sr-Cyrl-RS"/>
        </w:rPr>
        <w:t>;</w:t>
      </w:r>
    </w:p>
    <w:p w14:paraId="0C619944" w14:textId="77777777" w:rsidR="009D0337" w:rsidRPr="00017875" w:rsidRDefault="009D0337" w:rsidP="009D0337">
      <w:pPr>
        <w:spacing w:after="150" w:line="240" w:lineRule="auto"/>
        <w:ind w:right="26"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Latn-RS"/>
        </w:rPr>
        <w:t>3)</w:t>
      </w:r>
      <w:r w:rsidRPr="00017875">
        <w:rPr>
          <w:rFonts w:ascii="Times New Roman" w:eastAsia="Times New Roman" w:hAnsi="Times New Roman" w:cs="Times New Roman"/>
          <w:bCs/>
          <w:sz w:val="24"/>
          <w:szCs w:val="24"/>
          <w:lang w:val="sr-Cyrl-RS"/>
        </w:rPr>
        <w:t xml:space="preserve"> решење Републичког геодетског завода</w:t>
      </w:r>
      <w:r w:rsidRPr="00017875">
        <w:rPr>
          <w:rFonts w:ascii="Times New Roman" w:eastAsia="Times New Roman" w:hAnsi="Times New Roman" w:cs="Times New Roman"/>
          <w:bCs/>
          <w:sz w:val="24"/>
          <w:szCs w:val="24"/>
          <w:lang w:val="sr-Latn-RS"/>
        </w:rPr>
        <w:t xml:space="preserve"> </w:t>
      </w:r>
      <w:r w:rsidRPr="00017875">
        <w:rPr>
          <w:rFonts w:ascii="Times New Roman" w:eastAsia="Times New Roman" w:hAnsi="Times New Roman" w:cs="Times New Roman"/>
          <w:bCs/>
          <w:sz w:val="24"/>
          <w:szCs w:val="24"/>
          <w:lang w:val="sr-Cyrl-RS"/>
        </w:rPr>
        <w:t>у којем је извршена предбележба  права својине на име подносиоца захтева, уколико се као доказ прилаже уговор о купопродаји;</w:t>
      </w:r>
    </w:p>
    <w:p w14:paraId="17416CE5" w14:textId="77777777" w:rsidR="009D0337" w:rsidRPr="00017875" w:rsidRDefault="009D0337" w:rsidP="009D0337">
      <w:pPr>
        <w:spacing w:after="150" w:line="240" w:lineRule="auto"/>
        <w:ind w:right="26"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Latn-RS"/>
        </w:rPr>
        <w:t>4</w:t>
      </w:r>
      <w:r w:rsidRPr="00017875">
        <w:rPr>
          <w:rFonts w:ascii="Times New Roman" w:eastAsia="Times New Roman" w:hAnsi="Times New Roman" w:cs="Times New Roman"/>
          <w:bCs/>
          <w:sz w:val="24"/>
          <w:szCs w:val="24"/>
          <w:lang w:val="sr-Cyrl-RS"/>
        </w:rPr>
        <w:t>)</w:t>
      </w:r>
      <w:r w:rsidRPr="00017875">
        <w:rPr>
          <w:rFonts w:ascii="Times New Roman" w:hAnsi="Times New Roman" w:cs="Times New Roman"/>
          <w:sz w:val="24"/>
          <w:szCs w:val="24"/>
          <w:lang w:val="sr-Cyrl-RS"/>
        </w:rPr>
        <w:t xml:space="preserve"> фотокопију картице текућег рачуна.</w:t>
      </w:r>
    </w:p>
    <w:p w14:paraId="43FB4098" w14:textId="77777777" w:rsidR="009D0337" w:rsidRPr="00017875" w:rsidRDefault="009D0337" w:rsidP="009D0337">
      <w:pPr>
        <w:spacing w:after="150" w:line="240" w:lineRule="auto"/>
        <w:ind w:right="26" w:firstLine="708"/>
        <w:jc w:val="center"/>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 xml:space="preserve">Члан 9. </w:t>
      </w:r>
    </w:p>
    <w:p w14:paraId="18E9D1ED" w14:textId="77777777" w:rsidR="009D0337" w:rsidRPr="00017875" w:rsidRDefault="009D0337" w:rsidP="009D0337">
      <w:pPr>
        <w:spacing w:after="150" w:line="240" w:lineRule="auto"/>
        <w:ind w:right="26"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Подносилац захтева за остваривање права на новчана средства за учешће у куповини куће или стана путем стамбеног кредита поред доказа из члана 6. овe уредбе подноси и следеће доказе:</w:t>
      </w:r>
    </w:p>
    <w:p w14:paraId="5D27283E" w14:textId="77777777" w:rsidR="009D0337" w:rsidRPr="00017875" w:rsidRDefault="009D0337" w:rsidP="009D0337">
      <w:pPr>
        <w:spacing w:after="150" w:line="240" w:lineRule="auto"/>
        <w:ind w:right="26"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 xml:space="preserve">1) предуговор, односно уговор о продаји куће или стана, </w:t>
      </w:r>
      <w:r w:rsidRPr="00992F66">
        <w:rPr>
          <w:rFonts w:ascii="Times New Roman" w:eastAsia="Times New Roman" w:hAnsi="Times New Roman" w:cs="Times New Roman"/>
          <w:bCs/>
          <w:sz w:val="24"/>
          <w:szCs w:val="24"/>
          <w:lang w:val="sr-Cyrl-RS"/>
        </w:rPr>
        <w:t xml:space="preserve">солемнизован </w:t>
      </w:r>
      <w:r w:rsidRPr="00017875">
        <w:rPr>
          <w:rFonts w:ascii="Times New Roman" w:eastAsia="Times New Roman" w:hAnsi="Times New Roman" w:cs="Times New Roman"/>
          <w:bCs/>
          <w:sz w:val="24"/>
          <w:szCs w:val="24"/>
          <w:lang w:val="sr-Cyrl-RS"/>
        </w:rPr>
        <w:t xml:space="preserve">код јавног бележника, односно надлежног суда на подручју на коме није именован јавни бележник; </w:t>
      </w:r>
    </w:p>
    <w:p w14:paraId="423FC6BD" w14:textId="77777777" w:rsidR="009D0337" w:rsidRPr="00017875" w:rsidRDefault="009D0337" w:rsidP="009D0337">
      <w:pPr>
        <w:spacing w:after="150" w:line="240" w:lineRule="auto"/>
        <w:ind w:right="26"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2) доказ да су кућа или стан, који су предмет учешћа у куповини, власништво продавца, односно  продаваца и да су уписани у катастар непокретности, односно да је стан који је у изградњи предбележен у катастру непокретности без терета;</w:t>
      </w:r>
    </w:p>
    <w:p w14:paraId="23B80FF0" w14:textId="1D68F99C" w:rsidR="009D0337" w:rsidRPr="00017875" w:rsidRDefault="009D0337" w:rsidP="009D0337">
      <w:pPr>
        <w:spacing w:after="150" w:line="240" w:lineRule="auto"/>
        <w:ind w:right="26"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 xml:space="preserve">3) </w:t>
      </w:r>
      <w:r w:rsidRPr="00017875">
        <w:rPr>
          <w:rFonts w:ascii="Times New Roman" w:eastAsia="Times New Roman" w:hAnsi="Times New Roman" w:cs="Times New Roman"/>
          <w:sz w:val="24"/>
          <w:szCs w:val="24"/>
          <w:lang w:val="sr-Cyrl-RS"/>
        </w:rPr>
        <w:t>доказ о одобреном кредиту</w:t>
      </w:r>
      <w:r w:rsidRPr="00017875">
        <w:rPr>
          <w:rFonts w:ascii="Times New Roman" w:eastAsia="Times New Roman" w:hAnsi="Times New Roman" w:cs="Times New Roman"/>
          <w:bCs/>
          <w:sz w:val="24"/>
          <w:szCs w:val="24"/>
          <w:lang w:val="sr-Cyrl-RS"/>
        </w:rPr>
        <w:t xml:space="preserve">, према вредности процењене непокретности на основу које се одобрава кредит, односно купопродајне цене утврђене предуговором о продаји непокретности, </w:t>
      </w:r>
      <w:bookmarkStart w:id="8" w:name="_Hlk125461119"/>
      <w:r w:rsidRPr="00017875">
        <w:rPr>
          <w:rFonts w:ascii="Times New Roman" w:eastAsia="Times New Roman" w:hAnsi="Times New Roman" w:cs="Times New Roman"/>
          <w:bCs/>
          <w:sz w:val="24"/>
          <w:szCs w:val="24"/>
          <w:lang w:val="sr-Cyrl-RS"/>
        </w:rPr>
        <w:t>односно уговором о продаји непокретности</w:t>
      </w:r>
      <w:bookmarkEnd w:id="8"/>
      <w:r w:rsidRPr="00017875">
        <w:rPr>
          <w:rFonts w:ascii="Times New Roman" w:eastAsia="Times New Roman" w:hAnsi="Times New Roman" w:cs="Times New Roman"/>
          <w:bCs/>
          <w:sz w:val="24"/>
          <w:szCs w:val="24"/>
          <w:lang w:val="sr-Cyrl-RS"/>
        </w:rPr>
        <w:t>;</w:t>
      </w:r>
    </w:p>
    <w:p w14:paraId="67482468" w14:textId="41174A0D" w:rsidR="009D0337" w:rsidRPr="00017875" w:rsidRDefault="009D0337" w:rsidP="009D0337">
      <w:pPr>
        <w:spacing w:after="150" w:line="240" w:lineRule="auto"/>
        <w:ind w:right="26"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4) решење Републичког геодетског завода у којем је извршена предбележба  права својине на име подносиоца захтева, уколико се као доказ прилаже уговор о продаји;</w:t>
      </w:r>
    </w:p>
    <w:p w14:paraId="55A988CA" w14:textId="77777777" w:rsidR="009D0337" w:rsidRPr="00017875" w:rsidRDefault="009D0337" w:rsidP="009D0337">
      <w:pPr>
        <w:spacing w:after="150" w:line="240" w:lineRule="auto"/>
        <w:ind w:right="26" w:firstLine="708"/>
        <w:jc w:val="both"/>
        <w:rPr>
          <w:rFonts w:ascii="Times New Roman" w:eastAsia="Times New Roman" w:hAnsi="Times New Roman" w:cs="Times New Roman"/>
          <w:bCs/>
          <w:sz w:val="24"/>
          <w:szCs w:val="24"/>
          <w:lang w:val="sr-Cyrl-RS"/>
        </w:rPr>
      </w:pPr>
      <w:r w:rsidRPr="00017875">
        <w:rPr>
          <w:rFonts w:ascii="Times New Roman" w:eastAsia="Times New Roman" w:hAnsi="Times New Roman" w:cs="Times New Roman"/>
          <w:bCs/>
          <w:sz w:val="24"/>
          <w:szCs w:val="24"/>
          <w:lang w:val="sr-Cyrl-RS"/>
        </w:rPr>
        <w:t>5)</w:t>
      </w:r>
      <w:r w:rsidRPr="00017875">
        <w:rPr>
          <w:rFonts w:ascii="Times New Roman" w:hAnsi="Times New Roman" w:cs="Times New Roman"/>
          <w:sz w:val="24"/>
          <w:szCs w:val="24"/>
          <w:lang w:val="sr-Cyrl-RS"/>
        </w:rPr>
        <w:t xml:space="preserve"> фотокопију картице текућег рачуна.</w:t>
      </w:r>
    </w:p>
    <w:p w14:paraId="63F19382" w14:textId="77777777" w:rsidR="009D0337" w:rsidRPr="00017875" w:rsidRDefault="009D0337" w:rsidP="009D0337">
      <w:pPr>
        <w:spacing w:after="120"/>
        <w:jc w:val="center"/>
        <w:rPr>
          <w:rFonts w:ascii="Times New Roman" w:hAnsi="Times New Roman" w:cs="Times New Roman"/>
          <w:color w:val="2F5496" w:themeColor="accent1" w:themeShade="BF"/>
          <w:sz w:val="24"/>
          <w:szCs w:val="24"/>
          <w:lang w:val="sr-Cyrl-RS"/>
        </w:rPr>
      </w:pPr>
      <w:r w:rsidRPr="00017875">
        <w:rPr>
          <w:rFonts w:ascii="Times New Roman" w:hAnsi="Times New Roman" w:cs="Times New Roman"/>
          <w:color w:val="000000"/>
          <w:sz w:val="24"/>
          <w:szCs w:val="24"/>
          <w:lang w:val="sr-Cyrl-RS"/>
        </w:rPr>
        <w:lastRenderedPageBreak/>
        <w:t>Члан 10.</w:t>
      </w:r>
    </w:p>
    <w:p w14:paraId="45B4D22B"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Када је мајка страни држављанин, поред доказа из члана 6. ове уредбе о праву се одлучује и на основу:</w:t>
      </w:r>
    </w:p>
    <w:p w14:paraId="44EFA3B2" w14:textId="77777777" w:rsidR="009D0337" w:rsidRPr="00017875" w:rsidRDefault="009D0337" w:rsidP="009D0337">
      <w:pPr>
        <w:spacing w:after="150"/>
        <w:ind w:firstLine="708"/>
        <w:jc w:val="both"/>
        <w:rPr>
          <w:rFonts w:ascii="Times New Roman" w:hAnsi="Times New Roman" w:cs="Times New Roman"/>
          <w:sz w:val="24"/>
          <w:szCs w:val="24"/>
          <w:lang w:val="sr-Cyrl-RS"/>
        </w:rPr>
      </w:pPr>
      <w:bookmarkStart w:id="9" w:name="_Hlk122078560"/>
      <w:r w:rsidRPr="00017875">
        <w:rPr>
          <w:rFonts w:ascii="Times New Roman" w:hAnsi="Times New Roman" w:cs="Times New Roman"/>
          <w:color w:val="000000"/>
          <w:sz w:val="24"/>
          <w:szCs w:val="24"/>
          <w:lang w:val="sr-Cyrl-RS"/>
        </w:rPr>
        <w:t>1) уверења о њеном држављанству;</w:t>
      </w:r>
    </w:p>
    <w:p w14:paraId="3867C8F8"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2) доказа да има статус стално настањеног странца или пријаву боравишта на територији Републике Србије (фотокопија исправе којом се доказује статус стално настањеног странца, односно фотокопија пасоша);</w:t>
      </w:r>
    </w:p>
    <w:p w14:paraId="00959BC1"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 xml:space="preserve">3) доказа о постојању брачне, односно ванбрачне заједнице са оцем детета – извод из матичне књиге венчаних </w:t>
      </w:r>
      <w:bookmarkStart w:id="10" w:name="_Hlk125550192"/>
      <w:r w:rsidRPr="00017875">
        <w:rPr>
          <w:rFonts w:ascii="Times New Roman" w:hAnsi="Times New Roman" w:cs="Times New Roman"/>
          <w:color w:val="000000"/>
          <w:sz w:val="24"/>
          <w:szCs w:val="24"/>
          <w:lang w:val="sr-Cyrl-RS"/>
        </w:rPr>
        <w:t>или изјава дата под пуном материјалном и кривичном одговорношћу о постојању ванбрачне заједнице, оверена код јавног бележника, односно надлежног суда на подручју на коме није именован јавни бележник (не старија од месец дана);</w:t>
      </w:r>
    </w:p>
    <w:bookmarkEnd w:id="9"/>
    <w:bookmarkEnd w:id="10"/>
    <w:p w14:paraId="0684DD6F"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4) уверења органа старатељства да непосредно брине о детету за које је поднела захтев и уверења надлежне службе из земље чији је држављанин да њена деца претходног реда рођења нису смештена у установу социјалне заштите, хранитељску, старатељску породицу или дата на усвојење и да није лишена родитељског права у односу на децу претходног реда рођења.</w:t>
      </w:r>
    </w:p>
    <w:p w14:paraId="322FA625" w14:textId="77777777" w:rsidR="009D0337" w:rsidRPr="00017875" w:rsidRDefault="009D0337" w:rsidP="009D0337">
      <w:pPr>
        <w:spacing w:after="150"/>
        <w:ind w:firstLine="708"/>
        <w:jc w:val="both"/>
        <w:rPr>
          <w:rFonts w:ascii="Times New Roman" w:hAnsi="Times New Roman" w:cs="Times New Roman"/>
          <w:color w:val="000000"/>
          <w:sz w:val="24"/>
          <w:szCs w:val="24"/>
          <w:lang w:val="sr-Cyrl-RS"/>
        </w:rPr>
      </w:pPr>
      <w:r w:rsidRPr="00017875">
        <w:rPr>
          <w:rFonts w:ascii="Times New Roman" w:hAnsi="Times New Roman" w:cs="Times New Roman"/>
          <w:color w:val="000000"/>
          <w:sz w:val="24"/>
          <w:szCs w:val="24"/>
          <w:lang w:val="sr-Cyrl-RS"/>
        </w:rPr>
        <w:t>Докази из земље чији је мајка држављанин морају бити у складу са правилима утврђеним за признавање страних јавних исправа – преведени и оверени од стране судског тумача</w:t>
      </w:r>
      <w:r w:rsidRPr="00017875">
        <w:rPr>
          <w:rFonts w:ascii="Times New Roman" w:hAnsi="Times New Roman" w:cs="Times New Roman"/>
          <w:color w:val="000000"/>
          <w:sz w:val="24"/>
          <w:szCs w:val="24"/>
        </w:rPr>
        <w:t>,</w:t>
      </w:r>
      <w:r w:rsidRPr="00017875">
        <w:rPr>
          <w:rFonts w:ascii="Times New Roman" w:hAnsi="Times New Roman" w:cs="Times New Roman"/>
          <w:color w:val="000000"/>
          <w:sz w:val="24"/>
          <w:szCs w:val="24"/>
          <w:lang w:val="sr-Cyrl-RS"/>
        </w:rPr>
        <w:t xml:space="preserve"> односно оверени Хашким Апостилом („APOSTILLE”).</w:t>
      </w:r>
    </w:p>
    <w:p w14:paraId="6905AEF7" w14:textId="77777777" w:rsidR="009D0337" w:rsidRPr="00017875" w:rsidRDefault="009D0337" w:rsidP="009D0337">
      <w:pPr>
        <w:spacing w:after="150"/>
        <w:ind w:firstLine="708"/>
        <w:jc w:val="center"/>
        <w:rPr>
          <w:rFonts w:ascii="Times New Roman" w:hAnsi="Times New Roman" w:cs="Times New Roman"/>
          <w:color w:val="000000"/>
          <w:sz w:val="24"/>
          <w:szCs w:val="24"/>
          <w:lang w:val="sr-Cyrl-RS"/>
        </w:rPr>
      </w:pPr>
      <w:r w:rsidRPr="00017875">
        <w:rPr>
          <w:rFonts w:ascii="Times New Roman" w:hAnsi="Times New Roman" w:cs="Times New Roman"/>
          <w:color w:val="000000"/>
          <w:sz w:val="24"/>
          <w:szCs w:val="24"/>
          <w:lang w:val="sr-Cyrl-RS"/>
        </w:rPr>
        <w:t>Члан 11.</w:t>
      </w:r>
    </w:p>
    <w:p w14:paraId="1A162C43"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Када је отац детета страни држављанин,</w:t>
      </w:r>
      <w:r w:rsidRPr="00017875">
        <w:rPr>
          <w:rFonts w:ascii="Times New Roman" w:hAnsi="Times New Roman" w:cs="Times New Roman"/>
          <w:sz w:val="24"/>
          <w:szCs w:val="24"/>
        </w:rPr>
        <w:t xml:space="preserve"> </w:t>
      </w:r>
      <w:r w:rsidRPr="00017875">
        <w:rPr>
          <w:rFonts w:ascii="Times New Roman" w:hAnsi="Times New Roman" w:cs="Times New Roman"/>
          <w:sz w:val="24"/>
          <w:szCs w:val="24"/>
          <w:lang w:val="sr-Cyrl-RS"/>
        </w:rPr>
        <w:t>поред доказа из члана 6. ове уредбе о праву се одлучује и на основу:</w:t>
      </w:r>
    </w:p>
    <w:p w14:paraId="5FACBF22"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1) уверења о његовом држављанству;</w:t>
      </w:r>
    </w:p>
    <w:p w14:paraId="012D6F6B"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2) доказа да има статус стално настањеног странца или пријаву боравишта на територији Републике Србије (фотокопија исправе којом се доказује статус стално настањеног странца, односно фотокопија пасоша);</w:t>
      </w:r>
    </w:p>
    <w:p w14:paraId="47181D35"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3) доказа о постојању брачне, односно ванбрачне заједнице са мајком детета – извод из матичне књиге венчаних или изјава дата под пуном материјалном и кривичном одговорношћу о постојању ванбрачне заједнице, оверена код јавног бележника, односно надлежног суда на подручју на коме није именован јавни бележник (не старија од месец дана).</w:t>
      </w:r>
    </w:p>
    <w:p w14:paraId="03256315" w14:textId="77777777" w:rsidR="009D0337" w:rsidRPr="00017875" w:rsidRDefault="009D0337" w:rsidP="009D0337">
      <w:pPr>
        <w:spacing w:after="120"/>
        <w:jc w:val="center"/>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Члан 12.</w:t>
      </w:r>
    </w:p>
    <w:p w14:paraId="4C56DFFD" w14:textId="1D1AF8BE" w:rsidR="009D0337" w:rsidRDefault="009D0337" w:rsidP="009D0337">
      <w:pPr>
        <w:spacing w:after="150"/>
        <w:ind w:firstLine="708"/>
        <w:jc w:val="both"/>
        <w:rPr>
          <w:rFonts w:ascii="Times New Roman" w:hAnsi="Times New Roman" w:cs="Times New Roman"/>
          <w:color w:val="000000"/>
          <w:sz w:val="24"/>
          <w:szCs w:val="24"/>
          <w:lang w:val="sr-Cyrl-RS"/>
        </w:rPr>
      </w:pPr>
      <w:r w:rsidRPr="00017875">
        <w:rPr>
          <w:rFonts w:ascii="Times New Roman" w:hAnsi="Times New Roman" w:cs="Times New Roman"/>
          <w:color w:val="000000"/>
          <w:sz w:val="24"/>
          <w:szCs w:val="24"/>
          <w:lang w:val="sr-Cyrl-RS"/>
        </w:rPr>
        <w:t>Отац детета остварује право из члана 1. ове уредбе на основу поднетог захтева за признавање права, доказа из чл. 6. и 1</w:t>
      </w:r>
      <w:r>
        <w:rPr>
          <w:rFonts w:ascii="Times New Roman" w:hAnsi="Times New Roman" w:cs="Times New Roman"/>
          <w:color w:val="000000"/>
          <w:sz w:val="24"/>
          <w:szCs w:val="24"/>
          <w:lang w:val="sr-Latn-RS"/>
        </w:rPr>
        <w:t>1</w:t>
      </w:r>
      <w:r w:rsidRPr="00017875">
        <w:rPr>
          <w:rFonts w:ascii="Times New Roman" w:hAnsi="Times New Roman" w:cs="Times New Roman"/>
          <w:color w:val="000000"/>
          <w:sz w:val="24"/>
          <w:szCs w:val="24"/>
          <w:lang w:val="sr-Cyrl-RS"/>
        </w:rPr>
        <w:t>. ове уредбе за мајку детета и себе и извода из матичне књиге умрлих за мајку.</w:t>
      </w:r>
    </w:p>
    <w:p w14:paraId="2EC55506" w14:textId="70DBC002" w:rsidR="00091E15" w:rsidRDefault="00091E15" w:rsidP="009D0337">
      <w:pPr>
        <w:spacing w:after="150"/>
        <w:ind w:firstLine="708"/>
        <w:jc w:val="both"/>
        <w:rPr>
          <w:rFonts w:ascii="Times New Roman" w:hAnsi="Times New Roman" w:cs="Times New Roman"/>
          <w:color w:val="000000"/>
          <w:sz w:val="24"/>
          <w:szCs w:val="24"/>
          <w:lang w:val="sr-Cyrl-RS"/>
        </w:rPr>
      </w:pPr>
    </w:p>
    <w:p w14:paraId="3961EE95" w14:textId="77777777" w:rsidR="00091E15" w:rsidRPr="00017875" w:rsidRDefault="00091E15" w:rsidP="009D0337">
      <w:pPr>
        <w:spacing w:after="150"/>
        <w:ind w:firstLine="708"/>
        <w:jc w:val="both"/>
        <w:rPr>
          <w:rFonts w:ascii="Times New Roman" w:hAnsi="Times New Roman" w:cs="Times New Roman"/>
          <w:color w:val="000000"/>
          <w:sz w:val="24"/>
          <w:szCs w:val="24"/>
          <w:lang w:val="sr-Cyrl-RS"/>
        </w:rPr>
      </w:pPr>
    </w:p>
    <w:p w14:paraId="3BDBD211" w14:textId="77777777" w:rsidR="009D0337" w:rsidRPr="00017875" w:rsidRDefault="009D0337" w:rsidP="009D0337">
      <w:pPr>
        <w:spacing w:after="120"/>
        <w:jc w:val="center"/>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Члан 13.</w:t>
      </w:r>
    </w:p>
    <w:p w14:paraId="7B16A8E5"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Захтев за остваривање права мајке из члана 1. ове уредбе подноси се на Обрасцу НС мајка стан – 1, који је одштампан уз ову уредбу и чини њен саставни део.</w:t>
      </w:r>
    </w:p>
    <w:p w14:paraId="2F5A476A" w14:textId="77777777" w:rsidR="009D0337" w:rsidRPr="00017875" w:rsidRDefault="009D0337" w:rsidP="009D0337">
      <w:pPr>
        <w:spacing w:after="150"/>
        <w:ind w:firstLine="708"/>
        <w:jc w:val="both"/>
        <w:rPr>
          <w:rFonts w:ascii="Times New Roman" w:hAnsi="Times New Roman" w:cs="Times New Roman"/>
          <w:sz w:val="24"/>
          <w:szCs w:val="24"/>
        </w:rPr>
      </w:pPr>
      <w:r w:rsidRPr="00017875">
        <w:rPr>
          <w:rFonts w:ascii="Times New Roman" w:hAnsi="Times New Roman" w:cs="Times New Roman"/>
          <w:color w:val="000000"/>
          <w:sz w:val="24"/>
          <w:szCs w:val="24"/>
          <w:lang w:val="sr-Cyrl-RS"/>
        </w:rPr>
        <w:t>Захтев за остваривање права оца из члана 1. ове уредбе подноси се на Обрасцу НС отац стан – 2, који је одштампан уз ову уредбу и чини њен саставни део.</w:t>
      </w:r>
      <w:r w:rsidRPr="00017875">
        <w:rPr>
          <w:rFonts w:ascii="Times New Roman" w:hAnsi="Times New Roman" w:cs="Times New Roman"/>
          <w:sz w:val="24"/>
          <w:szCs w:val="24"/>
        </w:rPr>
        <w:t xml:space="preserve"> </w:t>
      </w:r>
    </w:p>
    <w:p w14:paraId="3572687A" w14:textId="77777777" w:rsidR="009D0337" w:rsidRPr="00017875" w:rsidRDefault="009D0337" w:rsidP="009D0337">
      <w:pPr>
        <w:spacing w:after="150"/>
        <w:ind w:firstLine="708"/>
        <w:jc w:val="both"/>
        <w:rPr>
          <w:rFonts w:ascii="Times New Roman" w:hAnsi="Times New Roman" w:cs="Times New Roman"/>
          <w:sz w:val="24"/>
          <w:szCs w:val="24"/>
        </w:rPr>
      </w:pPr>
    </w:p>
    <w:p w14:paraId="011EE84A" w14:textId="77777777" w:rsidR="009D0337" w:rsidRPr="00017875" w:rsidRDefault="009D0337" w:rsidP="009D0337">
      <w:pPr>
        <w:spacing w:after="120"/>
        <w:jc w:val="center"/>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6. Начин подношења захтева за остваривање права и одлучивање о поднетом захтеву</w:t>
      </w:r>
      <w:r w:rsidRPr="00017875">
        <w:rPr>
          <w:rFonts w:ascii="Times New Roman" w:hAnsi="Times New Roman" w:cs="Times New Roman"/>
          <w:sz w:val="24"/>
          <w:szCs w:val="24"/>
        </w:rPr>
        <w:t xml:space="preserve"> </w:t>
      </w:r>
      <w:r w:rsidRPr="00017875">
        <w:rPr>
          <w:rFonts w:ascii="Times New Roman" w:hAnsi="Times New Roman" w:cs="Times New Roman"/>
          <w:color w:val="000000"/>
          <w:sz w:val="24"/>
          <w:szCs w:val="24"/>
          <w:lang w:val="sr-Cyrl-RS"/>
        </w:rPr>
        <w:t>за остваривање права</w:t>
      </w:r>
    </w:p>
    <w:p w14:paraId="19C21BCD" w14:textId="77777777" w:rsidR="009D0337" w:rsidRPr="00017875" w:rsidRDefault="009D0337" w:rsidP="009D0337">
      <w:pPr>
        <w:spacing w:after="120"/>
        <w:jc w:val="center"/>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Члан 14.</w:t>
      </w:r>
    </w:p>
    <w:p w14:paraId="46B154CD"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 xml:space="preserve">Захтев </w:t>
      </w:r>
      <w:bookmarkStart w:id="11" w:name="_Hlk125550423"/>
      <w:r w:rsidRPr="00017875">
        <w:rPr>
          <w:rFonts w:ascii="Times New Roman" w:hAnsi="Times New Roman" w:cs="Times New Roman"/>
          <w:color w:val="000000"/>
          <w:sz w:val="24"/>
          <w:szCs w:val="24"/>
          <w:lang w:val="sr-Cyrl-RS"/>
        </w:rPr>
        <w:t xml:space="preserve">за остваривање права </w:t>
      </w:r>
      <w:bookmarkEnd w:id="11"/>
      <w:r w:rsidRPr="00017875">
        <w:rPr>
          <w:rFonts w:ascii="Times New Roman" w:hAnsi="Times New Roman" w:cs="Times New Roman"/>
          <w:color w:val="000000"/>
          <w:sz w:val="24"/>
          <w:szCs w:val="24"/>
          <w:lang w:val="sr-Cyrl-RS"/>
        </w:rPr>
        <w:t>из члана 1. ове уредбе подноси се преко надлежног органа јединице локалне самоуправе, у року од годину дана од дана рођења детета.</w:t>
      </w:r>
    </w:p>
    <w:p w14:paraId="1C0F0CD6"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Подаци који су потребни за решавање захтева, а налазе се у доступним службеним евиденцијама државних органа, органа јединица локалне самоуправе и ималаца јавних овлашћења, органи јединица локалне самоуправе прибављају по службеној дужности у складу са законом који уређује општи управни поступак.</w:t>
      </w:r>
    </w:p>
    <w:p w14:paraId="086C2D23"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По пријему захтева из става 1. овог члана надлежни орган јединиц</w:t>
      </w:r>
      <w:r>
        <w:rPr>
          <w:rFonts w:ascii="Times New Roman" w:hAnsi="Times New Roman" w:cs="Times New Roman"/>
          <w:sz w:val="24"/>
          <w:szCs w:val="24"/>
          <w:lang w:val="sr-Cyrl-RS"/>
        </w:rPr>
        <w:t>е</w:t>
      </w:r>
      <w:r w:rsidRPr="00017875">
        <w:rPr>
          <w:rFonts w:ascii="Times New Roman" w:hAnsi="Times New Roman" w:cs="Times New Roman"/>
          <w:sz w:val="24"/>
          <w:szCs w:val="24"/>
          <w:lang w:val="sr-Cyrl-RS"/>
        </w:rPr>
        <w:t xml:space="preserve"> локалне самоуправе одмах предузима радње ради прибављања података из става 2. овог члана и по комплетирању сваког појединачног захтева, исти заједно са доказима из чл. 6, 7, 8. и 9, а уколико је мајка страни држављанин и доказе из чл. 1</w:t>
      </w:r>
      <w:r>
        <w:rPr>
          <w:rFonts w:ascii="Times New Roman" w:hAnsi="Times New Roman" w:cs="Times New Roman"/>
          <w:sz w:val="24"/>
          <w:szCs w:val="24"/>
          <w:lang w:val="sr-Latn-RS"/>
        </w:rPr>
        <w:t>0</w:t>
      </w:r>
      <w:r w:rsidRPr="00017875">
        <w:rPr>
          <w:rFonts w:ascii="Times New Roman" w:hAnsi="Times New Roman" w:cs="Times New Roman"/>
          <w:sz w:val="24"/>
          <w:szCs w:val="24"/>
          <w:lang w:val="sr-Cyrl-RS"/>
        </w:rPr>
        <w:t>, 1</w:t>
      </w:r>
      <w:r>
        <w:rPr>
          <w:rFonts w:ascii="Times New Roman" w:hAnsi="Times New Roman" w:cs="Times New Roman"/>
          <w:sz w:val="24"/>
          <w:szCs w:val="24"/>
          <w:lang w:val="sr-Latn-RS"/>
        </w:rPr>
        <w:t>1</w:t>
      </w:r>
      <w:r w:rsidRPr="00017875">
        <w:rPr>
          <w:rFonts w:ascii="Times New Roman" w:hAnsi="Times New Roman" w:cs="Times New Roman"/>
          <w:sz w:val="24"/>
          <w:szCs w:val="24"/>
          <w:lang w:val="sr-Cyrl-RS"/>
        </w:rPr>
        <w:t>. и 1</w:t>
      </w:r>
      <w:r>
        <w:rPr>
          <w:rFonts w:ascii="Times New Roman" w:hAnsi="Times New Roman" w:cs="Times New Roman"/>
          <w:sz w:val="24"/>
          <w:szCs w:val="24"/>
          <w:lang w:val="sr-Latn-RS"/>
        </w:rPr>
        <w:t>2</w:t>
      </w:r>
      <w:r w:rsidRPr="00017875">
        <w:rPr>
          <w:rFonts w:ascii="Times New Roman" w:hAnsi="Times New Roman" w:cs="Times New Roman"/>
          <w:sz w:val="24"/>
          <w:szCs w:val="24"/>
          <w:lang w:val="sr-Cyrl-RS"/>
        </w:rPr>
        <w:t>. ове уредбе, без одлагања доставља Комисији за доделу новчаних средстава за изградњу, учешће у куповини, односно куповину куће или стана по основу рођења детета (у даљем тексту: Комисија) ради одлучивања, а најкасније у року од 30 дана од дана пријема захтева.</w:t>
      </w:r>
    </w:p>
    <w:p w14:paraId="390C3E74" w14:textId="77777777" w:rsidR="009D0337" w:rsidRPr="00017875" w:rsidRDefault="009D0337" w:rsidP="00091E15">
      <w:pPr>
        <w:jc w:val="center"/>
        <w:rPr>
          <w:rFonts w:ascii="Times New Roman" w:hAnsi="Times New Roman" w:cs="Times New Roman"/>
          <w:sz w:val="24"/>
          <w:szCs w:val="24"/>
          <w:lang w:val="sr-Cyrl-RS"/>
        </w:rPr>
      </w:pPr>
      <w:r w:rsidRPr="00017875">
        <w:rPr>
          <w:rFonts w:ascii="Times New Roman" w:hAnsi="Times New Roman" w:cs="Times New Roman"/>
          <w:sz w:val="24"/>
          <w:szCs w:val="24"/>
          <w:lang w:val="sr-Cyrl-RS"/>
        </w:rPr>
        <w:t>Члан 15.</w:t>
      </w:r>
    </w:p>
    <w:p w14:paraId="25C4BE76"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Подносилац захтева дужан је да током трајања поступка у најкраћем року, Комисији   пријави сваку промену која је од битног утицаја за остваривање права.</w:t>
      </w:r>
    </w:p>
    <w:p w14:paraId="07CB71F0"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Орган који одлучује о праву задржава право да од подносиоца захтева, према потреби, затражи и додатне доказе.</w:t>
      </w:r>
    </w:p>
    <w:p w14:paraId="22DEB917" w14:textId="77777777" w:rsidR="009D0337" w:rsidRPr="00017875" w:rsidRDefault="009D0337" w:rsidP="009D0337">
      <w:pPr>
        <w:spacing w:after="120"/>
        <w:jc w:val="center"/>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Члан 16.</w:t>
      </w:r>
    </w:p>
    <w:p w14:paraId="556F63F9"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Комисија испитује испуњеност услова за остваривање права на основу захтева и документације из члана 1</w:t>
      </w:r>
      <w:r>
        <w:rPr>
          <w:rFonts w:ascii="Times New Roman" w:hAnsi="Times New Roman" w:cs="Times New Roman"/>
          <w:sz w:val="24"/>
          <w:szCs w:val="24"/>
          <w:lang w:val="sr-Latn-RS"/>
        </w:rPr>
        <w:t>4</w:t>
      </w:r>
      <w:r w:rsidRPr="00017875">
        <w:rPr>
          <w:rFonts w:ascii="Times New Roman" w:hAnsi="Times New Roman" w:cs="Times New Roman"/>
          <w:sz w:val="24"/>
          <w:szCs w:val="24"/>
          <w:lang w:val="sr-Cyrl-RS"/>
        </w:rPr>
        <w:t>. став 3. ове уредбе.</w:t>
      </w:r>
    </w:p>
    <w:p w14:paraId="2D5B1F46"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 xml:space="preserve">Комисија доноси решење о одбијању захтева ако утврди да нису испуњени услови за остаривање права. </w:t>
      </w:r>
    </w:p>
    <w:p w14:paraId="1BCB95C7"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 xml:space="preserve">Комисија, најкасније у року од 30 дана од дана пријема уредног захтева и документације из става 1. овог члана, доноси решење о признавању права ако утврди да су испуњени услови за доделу новчаних средстава за изградњу, учешће у куповини, односно куповину куће или стана по основу рођења детета. </w:t>
      </w:r>
    </w:p>
    <w:p w14:paraId="6C3DA27F"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lastRenderedPageBreak/>
        <w:t>Решење из става 3. овог члана садржи:</w:t>
      </w:r>
    </w:p>
    <w:p w14:paraId="138FCC9D" w14:textId="77777777" w:rsidR="009D0337" w:rsidRPr="00017875" w:rsidRDefault="009D0337" w:rsidP="009D0337">
      <w:pPr>
        <w:spacing w:after="150"/>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 xml:space="preserve">            1) податке о кориснику права и врсти права (додела новчаних средстава за изградњу, учешће у куповини, односно куповину куће или стана);</w:t>
      </w:r>
    </w:p>
    <w:p w14:paraId="0EA95ADC"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2) износ новчаних средстава која се додељују подносиоцу захтева у складу са одлуком Владе за буџетску годину у којој је поднет захтев, као и број рачуна на који се врши исплата</w:t>
      </w:r>
      <w:r>
        <w:rPr>
          <w:rFonts w:ascii="Times New Roman" w:hAnsi="Times New Roman" w:cs="Times New Roman"/>
          <w:sz w:val="24"/>
          <w:szCs w:val="24"/>
          <w:lang w:val="sr-Cyrl-RS"/>
        </w:rPr>
        <w:t xml:space="preserve"> новчаних</w:t>
      </w:r>
      <w:r w:rsidRPr="00017875">
        <w:rPr>
          <w:rFonts w:ascii="Times New Roman" w:hAnsi="Times New Roman" w:cs="Times New Roman"/>
          <w:sz w:val="24"/>
          <w:szCs w:val="24"/>
          <w:lang w:val="sr-Cyrl-RS"/>
        </w:rPr>
        <w:t xml:space="preserve"> средстава;</w:t>
      </w:r>
    </w:p>
    <w:p w14:paraId="120F69C4" w14:textId="72EFFBB2"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3)  обавезу корисника  права да у уговору, односно анексу уговора о продаји куће, односно стана наведе износ одобрених новчаних средстава из тачке 2) овог става и начин исплате, односно преноса на рачун продавца</w:t>
      </w:r>
      <w:r w:rsidR="00924C15">
        <w:rPr>
          <w:rFonts w:ascii="Times New Roman" w:hAnsi="Times New Roman" w:cs="Times New Roman"/>
          <w:sz w:val="24"/>
          <w:szCs w:val="24"/>
          <w:lang w:val="sr-Cyrl-RS"/>
        </w:rPr>
        <w:t xml:space="preserve"> и да јавном бележнику</w:t>
      </w:r>
      <w:r w:rsidR="004E55CD">
        <w:rPr>
          <w:rFonts w:ascii="Times New Roman" w:hAnsi="Times New Roman" w:cs="Times New Roman"/>
          <w:sz w:val="24"/>
          <w:szCs w:val="24"/>
          <w:lang w:val="sr-Cyrl-RS"/>
        </w:rPr>
        <w:t>, односно суду на чијем подручју није именован јавни бележник</w:t>
      </w:r>
      <w:r w:rsidR="00091E15">
        <w:rPr>
          <w:rFonts w:ascii="Times New Roman" w:hAnsi="Times New Roman" w:cs="Times New Roman"/>
          <w:sz w:val="24"/>
          <w:szCs w:val="24"/>
          <w:lang w:val="sr-Cyrl-RS"/>
        </w:rPr>
        <w:t>,</w:t>
      </w:r>
      <w:r w:rsidR="00924C15">
        <w:rPr>
          <w:rFonts w:ascii="Times New Roman" w:hAnsi="Times New Roman" w:cs="Times New Roman"/>
          <w:sz w:val="24"/>
          <w:szCs w:val="24"/>
          <w:lang w:val="sr-Cyrl-RS"/>
        </w:rPr>
        <w:t xml:space="preserve"> достави решење Комисије</w:t>
      </w:r>
      <w:r w:rsidRPr="00017875">
        <w:rPr>
          <w:rFonts w:ascii="Times New Roman" w:hAnsi="Times New Roman" w:cs="Times New Roman"/>
          <w:sz w:val="24"/>
          <w:szCs w:val="24"/>
          <w:lang w:val="sr-Cyrl-RS"/>
        </w:rPr>
        <w:t>;</w:t>
      </w:r>
    </w:p>
    <w:p w14:paraId="74592E63" w14:textId="77777777" w:rsidR="009D0337" w:rsidRPr="00017875" w:rsidRDefault="009D0337" w:rsidP="009D0337">
      <w:pPr>
        <w:spacing w:after="150"/>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 xml:space="preserve">            4) обавезу уписа непокретности или сразмерног дела непокретности која се гради или купује новчаним средствима додељеним у складу са Законом и овом уредбом, као посебне имовине корисника права у катастру непокретности;</w:t>
      </w:r>
    </w:p>
    <w:p w14:paraId="1C556FEC" w14:textId="77777777" w:rsidR="009D0337" w:rsidRPr="00017875" w:rsidRDefault="009D0337" w:rsidP="009D0337">
      <w:pPr>
        <w:spacing w:after="150"/>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 xml:space="preserve">             5) обавезу уписа забележбе забране отуђења непокретности у корист Републике Србије, у периоду од пет година од изградње, односно куповине непокретности која је предмет изградње односно куповине;</w:t>
      </w:r>
    </w:p>
    <w:p w14:paraId="14B37034" w14:textId="77777777" w:rsidR="009D0337" w:rsidRPr="00017875" w:rsidRDefault="009D0337" w:rsidP="009D0337">
      <w:pPr>
        <w:spacing w:after="150"/>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 xml:space="preserve">             6) обавезу и рок достављања доказа Комисији да су добијена новчана средства наменски искоришћена, односно доказ да су новчана средства са рачуна подносиоца захтева</w:t>
      </w:r>
      <w:r>
        <w:rPr>
          <w:rFonts w:ascii="Times New Roman" w:hAnsi="Times New Roman" w:cs="Times New Roman"/>
          <w:sz w:val="24"/>
          <w:szCs w:val="24"/>
          <w:lang w:val="sr-Cyrl-RS"/>
        </w:rPr>
        <w:t xml:space="preserve"> пренета</w:t>
      </w:r>
      <w:r w:rsidRPr="00017875">
        <w:rPr>
          <w:rFonts w:ascii="Times New Roman" w:hAnsi="Times New Roman" w:cs="Times New Roman"/>
          <w:sz w:val="24"/>
          <w:szCs w:val="24"/>
          <w:lang w:val="sr-Cyrl-RS"/>
        </w:rPr>
        <w:t xml:space="preserve"> на рачун продавца, односно продаваца (извод из пословне банке) да је непокретност прибављена у имовину подносиоца захтева, уписана у катастар непокретности на подносиоца захтева и упис забележбе о забрани отуђења у периоду од пет година.</w:t>
      </w:r>
    </w:p>
    <w:p w14:paraId="45F647C7" w14:textId="6158BB20" w:rsidR="009D0337" w:rsidRPr="00CB552A" w:rsidRDefault="009D0337" w:rsidP="009D0337">
      <w:pPr>
        <w:spacing w:after="150"/>
        <w:jc w:val="both"/>
        <w:rPr>
          <w:rFonts w:ascii="Times New Roman" w:hAnsi="Times New Roman" w:cs="Times New Roman"/>
          <w:sz w:val="24"/>
          <w:szCs w:val="24"/>
          <w:lang w:val="sr-Cyrl-RS"/>
        </w:rPr>
      </w:pPr>
      <w:r w:rsidRPr="00017875">
        <w:rPr>
          <w:rFonts w:ascii="Times New Roman" w:hAnsi="Times New Roman" w:cs="Times New Roman"/>
          <w:color w:val="2F5496" w:themeColor="accent1" w:themeShade="BF"/>
          <w:sz w:val="24"/>
          <w:szCs w:val="24"/>
          <w:lang w:val="sr-Cyrl-RS"/>
        </w:rPr>
        <w:tab/>
      </w:r>
      <w:r w:rsidRPr="00017875">
        <w:rPr>
          <w:rFonts w:ascii="Times New Roman" w:hAnsi="Times New Roman" w:cs="Times New Roman"/>
          <w:sz w:val="24"/>
          <w:szCs w:val="24"/>
          <w:lang w:val="sr-Cyrl-RS"/>
        </w:rPr>
        <w:t xml:space="preserve">Корисник права на новчана средства за изградњу, учешће у куповини, односно куповину куће или стана по основу рођења детета дужан је да се приликом закључења и реализације правних послова у вези са новчаним средствима одобреним у складу са овом уредбом придржава одредаба закона којим се уређује спречавање прања новца и финансирање тероризма. </w:t>
      </w:r>
    </w:p>
    <w:p w14:paraId="142C811A" w14:textId="77777777" w:rsidR="009D0337" w:rsidRPr="00017875" w:rsidRDefault="009D0337" w:rsidP="009D0337">
      <w:pPr>
        <w:spacing w:after="150"/>
        <w:ind w:firstLine="708"/>
        <w:jc w:val="center"/>
        <w:rPr>
          <w:rFonts w:ascii="Times New Roman" w:hAnsi="Times New Roman" w:cs="Times New Roman"/>
          <w:sz w:val="24"/>
          <w:szCs w:val="24"/>
          <w:lang w:val="sr-Cyrl-RS"/>
        </w:rPr>
      </w:pPr>
      <w:r w:rsidRPr="00017875">
        <w:rPr>
          <w:rFonts w:ascii="Times New Roman" w:hAnsi="Times New Roman" w:cs="Times New Roman"/>
          <w:sz w:val="24"/>
          <w:szCs w:val="24"/>
          <w:lang w:val="sr-Cyrl-RS"/>
        </w:rPr>
        <w:t>7. Документација потребна за исплату новчаних средстава и начин исплате</w:t>
      </w:r>
    </w:p>
    <w:p w14:paraId="0A6173D4" w14:textId="77777777" w:rsidR="009D0337" w:rsidRPr="00017875" w:rsidRDefault="009D0337" w:rsidP="009D0337">
      <w:pPr>
        <w:spacing w:after="150"/>
        <w:ind w:firstLine="708"/>
        <w:jc w:val="center"/>
        <w:rPr>
          <w:rFonts w:ascii="Times New Roman" w:hAnsi="Times New Roman" w:cs="Times New Roman"/>
          <w:sz w:val="24"/>
          <w:szCs w:val="24"/>
          <w:lang w:val="sr-Cyrl-RS"/>
        </w:rPr>
      </w:pPr>
      <w:r w:rsidRPr="00017875">
        <w:rPr>
          <w:rFonts w:ascii="Times New Roman" w:hAnsi="Times New Roman" w:cs="Times New Roman"/>
          <w:sz w:val="24"/>
          <w:szCs w:val="24"/>
          <w:lang w:val="sr-Cyrl-RS"/>
        </w:rPr>
        <w:t>Члан 17.</w:t>
      </w:r>
    </w:p>
    <w:p w14:paraId="57A53407"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 xml:space="preserve">По пријему решења о признавању права, подносилац захтева је дужан да у року од 60 дана Комисији достави документацију потребну за исплату новчаних  средстава. </w:t>
      </w:r>
    </w:p>
    <w:p w14:paraId="77C9CA3B" w14:textId="77777777" w:rsidR="009D0337" w:rsidRPr="00017875" w:rsidRDefault="009D0337" w:rsidP="009D0337">
      <w:pPr>
        <w:spacing w:after="150"/>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ab/>
        <w:t>Након пријема потребне документације, врши се исплата новчаних средстава.</w:t>
      </w:r>
    </w:p>
    <w:p w14:paraId="3C7E47F8" w14:textId="77777777" w:rsidR="009D0337" w:rsidRPr="00017875" w:rsidRDefault="009D0337" w:rsidP="009D0337">
      <w:pPr>
        <w:spacing w:after="120"/>
        <w:jc w:val="center"/>
        <w:rPr>
          <w:rFonts w:ascii="Times New Roman" w:hAnsi="Times New Roman" w:cs="Times New Roman"/>
          <w:color w:val="000000"/>
          <w:sz w:val="24"/>
          <w:szCs w:val="24"/>
          <w:lang w:val="sr-Cyrl-RS"/>
        </w:rPr>
      </w:pPr>
      <w:r w:rsidRPr="00017875">
        <w:rPr>
          <w:rFonts w:ascii="Times New Roman" w:hAnsi="Times New Roman" w:cs="Times New Roman"/>
          <w:color w:val="000000"/>
          <w:sz w:val="24"/>
          <w:szCs w:val="24"/>
          <w:lang w:val="sr-Cyrl-RS"/>
        </w:rPr>
        <w:t>8. Контрола наменског коришћења и обавезе корисника новчаних средстава</w:t>
      </w:r>
    </w:p>
    <w:p w14:paraId="19B7EB82" w14:textId="4850D7AC" w:rsidR="009D0337" w:rsidRPr="00CB552A" w:rsidRDefault="009D0337" w:rsidP="00CB552A">
      <w:pPr>
        <w:spacing w:after="120"/>
        <w:jc w:val="center"/>
        <w:rPr>
          <w:rFonts w:ascii="Times New Roman" w:hAnsi="Times New Roman" w:cs="Times New Roman"/>
          <w:color w:val="000000"/>
          <w:sz w:val="24"/>
          <w:szCs w:val="24"/>
          <w:lang w:val="sr-Cyrl-RS"/>
        </w:rPr>
      </w:pPr>
      <w:r w:rsidRPr="00017875">
        <w:rPr>
          <w:rFonts w:ascii="Times New Roman" w:hAnsi="Times New Roman" w:cs="Times New Roman"/>
          <w:color w:val="000000"/>
          <w:sz w:val="24"/>
          <w:szCs w:val="24"/>
          <w:lang w:val="sr-Cyrl-RS"/>
        </w:rPr>
        <w:t>Члан 18.</w:t>
      </w:r>
    </w:p>
    <w:p w14:paraId="100DF077" w14:textId="77777777" w:rsidR="009D0337" w:rsidRDefault="009D0337" w:rsidP="009D0337">
      <w:pPr>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Јавни бележник, односно суд на чијем подручју није именован јавни бележник, дужан je да по службеној дужности достави надлежној служби за катастар непокретности уговор о продаји непокретности и решење Комисије из члана 16. став 3. ове уредбе, ради уписа промене у катастар непокретности.</w:t>
      </w:r>
    </w:p>
    <w:p w14:paraId="01CEBD95" w14:textId="77777777" w:rsidR="009D0337" w:rsidRPr="00017875" w:rsidRDefault="009D0337" w:rsidP="009D0337">
      <w:pPr>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lastRenderedPageBreak/>
        <w:t>Надлежна служба за катастар непокретности, ради информисања, доставља Комисији решење о извршеном упису права својине на непокретности у корист корисника права.</w:t>
      </w:r>
    </w:p>
    <w:p w14:paraId="734BA104" w14:textId="77777777" w:rsidR="009D0337" w:rsidRPr="00017875" w:rsidRDefault="009D0337" w:rsidP="009D0337">
      <w:pPr>
        <w:spacing w:after="120"/>
        <w:jc w:val="center"/>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Члан 19.</w:t>
      </w:r>
    </w:p>
    <w:p w14:paraId="376D16E2"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color w:val="000000"/>
          <w:sz w:val="24"/>
          <w:szCs w:val="24"/>
          <w:lang w:val="sr-Cyrl-RS"/>
        </w:rPr>
        <w:t xml:space="preserve">Корисник права коме су додељена новчана средства за изградњу, учешће у куповини, односно куповину куће или стана по основу рођења детета, </w:t>
      </w:r>
      <w:bookmarkStart w:id="12" w:name="_Hlk127943370"/>
      <w:r w:rsidRPr="00017875">
        <w:rPr>
          <w:rFonts w:ascii="Times New Roman" w:hAnsi="Times New Roman" w:cs="Times New Roman"/>
          <w:color w:val="000000"/>
          <w:sz w:val="24"/>
          <w:szCs w:val="24"/>
          <w:lang w:val="sr-Cyrl-RS"/>
        </w:rPr>
        <w:t>у складу са Законом и овом уредбом</w:t>
      </w:r>
      <w:bookmarkEnd w:id="12"/>
      <w:r w:rsidRPr="00017875">
        <w:rPr>
          <w:rFonts w:ascii="Times New Roman" w:hAnsi="Times New Roman" w:cs="Times New Roman"/>
          <w:color w:val="000000"/>
          <w:sz w:val="24"/>
          <w:szCs w:val="24"/>
          <w:lang w:val="sr-Cyrl-RS"/>
        </w:rPr>
        <w:t>, дужан је да добијена новчана средства искористи искључиво за намену за коју су му та новчана средства одобрена и о томе достави доказ Комисији.</w:t>
      </w:r>
    </w:p>
    <w:p w14:paraId="6F13B364" w14:textId="77777777" w:rsidR="009D0337" w:rsidRPr="00017875" w:rsidRDefault="009D0337" w:rsidP="009D0337">
      <w:pPr>
        <w:spacing w:after="150"/>
        <w:ind w:firstLine="708"/>
        <w:jc w:val="both"/>
        <w:rPr>
          <w:rFonts w:ascii="Times New Roman" w:hAnsi="Times New Roman" w:cs="Times New Roman"/>
          <w:color w:val="000000"/>
          <w:sz w:val="24"/>
          <w:szCs w:val="24"/>
          <w:lang w:val="sr-Cyrl-RS"/>
        </w:rPr>
      </w:pPr>
      <w:r w:rsidRPr="00017875">
        <w:rPr>
          <w:rFonts w:ascii="Times New Roman" w:hAnsi="Times New Roman" w:cs="Times New Roman"/>
          <w:color w:val="000000"/>
          <w:sz w:val="24"/>
          <w:szCs w:val="24"/>
          <w:lang w:val="sr-Cyrl-RS"/>
        </w:rPr>
        <w:t>У случају да</w:t>
      </w:r>
      <w:r>
        <w:rPr>
          <w:rFonts w:ascii="Times New Roman" w:hAnsi="Times New Roman" w:cs="Times New Roman"/>
          <w:color w:val="000000"/>
          <w:sz w:val="24"/>
          <w:szCs w:val="24"/>
          <w:lang w:val="sr-Cyrl-RS"/>
        </w:rPr>
        <w:t xml:space="preserve"> </w:t>
      </w:r>
      <w:r w:rsidRPr="00017875">
        <w:rPr>
          <w:rFonts w:ascii="Times New Roman" w:hAnsi="Times New Roman" w:cs="Times New Roman"/>
          <w:color w:val="000000"/>
          <w:sz w:val="24"/>
          <w:szCs w:val="24"/>
          <w:lang w:val="sr-Cyrl-RS"/>
        </w:rPr>
        <w:t xml:space="preserve">не поступи по одредби става </w:t>
      </w:r>
      <w:r>
        <w:rPr>
          <w:rFonts w:ascii="Times New Roman" w:hAnsi="Times New Roman" w:cs="Times New Roman"/>
          <w:color w:val="000000"/>
          <w:sz w:val="24"/>
          <w:szCs w:val="24"/>
          <w:lang w:val="sr-Cyrl-RS"/>
        </w:rPr>
        <w:t>1</w:t>
      </w:r>
      <w:r w:rsidRPr="00017875">
        <w:rPr>
          <w:rFonts w:ascii="Times New Roman" w:hAnsi="Times New Roman" w:cs="Times New Roman"/>
          <w:color w:val="000000"/>
          <w:sz w:val="24"/>
          <w:szCs w:val="24"/>
          <w:lang w:val="sr-Cyrl-RS"/>
        </w:rPr>
        <w:t>. овог члана, корисник права коме су додељена новчана средства дужан је да изврши повраћај добијених новчаних средстава уз обрачунату законску затезну камату од дана преноса новчаних средстава на рачун корисника права до дана враћања наведених новчаних средстава.</w:t>
      </w:r>
    </w:p>
    <w:p w14:paraId="61D5F49E" w14:textId="77777777" w:rsidR="009D0337" w:rsidRPr="00017875" w:rsidRDefault="009D0337" w:rsidP="009D0337">
      <w:pPr>
        <w:tabs>
          <w:tab w:val="left" w:pos="3930"/>
        </w:tabs>
        <w:spacing w:after="150"/>
        <w:jc w:val="center"/>
        <w:rPr>
          <w:rFonts w:ascii="Times New Roman" w:hAnsi="Times New Roman" w:cs="Times New Roman"/>
          <w:sz w:val="24"/>
          <w:szCs w:val="24"/>
          <w:lang w:val="sr-Cyrl-RS"/>
        </w:rPr>
      </w:pPr>
      <w:r w:rsidRPr="00017875">
        <w:rPr>
          <w:rFonts w:ascii="Times New Roman" w:hAnsi="Times New Roman" w:cs="Times New Roman"/>
          <w:sz w:val="24"/>
          <w:szCs w:val="24"/>
          <w:lang w:val="sr-Cyrl-RS"/>
        </w:rPr>
        <w:t>9. Прелазне и завршне одредбе</w:t>
      </w:r>
    </w:p>
    <w:p w14:paraId="681643D0" w14:textId="77777777" w:rsidR="009D0337" w:rsidRPr="00017875" w:rsidRDefault="009D0337" w:rsidP="009D0337">
      <w:pPr>
        <w:spacing w:after="120"/>
        <w:rPr>
          <w:rFonts w:ascii="Times New Roman" w:hAnsi="Times New Roman" w:cs="Times New Roman"/>
          <w:sz w:val="24"/>
          <w:szCs w:val="24"/>
          <w:lang w:val="sr-Cyrl-RS"/>
        </w:rPr>
      </w:pPr>
      <w:r w:rsidRPr="00017875">
        <w:rPr>
          <w:rFonts w:ascii="Times New Roman" w:hAnsi="Times New Roman" w:cs="Times New Roman"/>
          <w:sz w:val="24"/>
          <w:szCs w:val="24"/>
          <w:lang w:val="sr-Cyrl-RS"/>
        </w:rPr>
        <w:tab/>
      </w:r>
      <w:r w:rsidRPr="00017875">
        <w:rPr>
          <w:rFonts w:ascii="Times New Roman" w:hAnsi="Times New Roman" w:cs="Times New Roman"/>
          <w:sz w:val="24"/>
          <w:szCs w:val="24"/>
          <w:lang w:val="sr-Cyrl-RS"/>
        </w:rPr>
        <w:tab/>
      </w:r>
      <w:bookmarkStart w:id="13" w:name="_Hlk120191199"/>
      <w:r w:rsidRPr="00017875">
        <w:rPr>
          <w:rFonts w:ascii="Times New Roman" w:hAnsi="Times New Roman" w:cs="Times New Roman"/>
          <w:sz w:val="24"/>
          <w:szCs w:val="24"/>
          <w:lang w:val="sr-Cyrl-RS"/>
        </w:rPr>
        <w:t xml:space="preserve">                                         </w:t>
      </w:r>
      <w:r w:rsidRPr="00017875">
        <w:rPr>
          <w:rFonts w:ascii="Times New Roman" w:hAnsi="Times New Roman" w:cs="Times New Roman"/>
          <w:color w:val="000000"/>
          <w:sz w:val="24"/>
          <w:szCs w:val="24"/>
          <w:lang w:val="sr-Cyrl-RS"/>
        </w:rPr>
        <w:t>Члан 20.</w:t>
      </w:r>
    </w:p>
    <w:bookmarkEnd w:id="13"/>
    <w:p w14:paraId="39346A6A" w14:textId="77777777" w:rsidR="009D0337" w:rsidRPr="00017875" w:rsidRDefault="009D0337" w:rsidP="009D0337">
      <w:pPr>
        <w:spacing w:after="225"/>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О захтевима за остваривање права поднетим пре ступања на снагу ове уредбе о којима није мериторно одлучено, одлучиваће се применом прописа који је био на снази у време подношења захтева.</w:t>
      </w:r>
    </w:p>
    <w:p w14:paraId="2AE334E8" w14:textId="77777777" w:rsidR="009D0337" w:rsidRPr="00017875" w:rsidRDefault="009D0337" w:rsidP="009D0337">
      <w:pPr>
        <w:spacing w:after="225"/>
        <w:ind w:firstLine="708"/>
        <w:jc w:val="both"/>
        <w:rPr>
          <w:rFonts w:ascii="Times New Roman" w:hAnsi="Times New Roman" w:cs="Times New Roman"/>
          <w:color w:val="000000"/>
          <w:sz w:val="24"/>
          <w:szCs w:val="24"/>
          <w:lang w:val="sr-Cyrl-RS"/>
        </w:rPr>
      </w:pPr>
      <w:r w:rsidRPr="00017875">
        <w:rPr>
          <w:rFonts w:ascii="Times New Roman" w:hAnsi="Times New Roman" w:cs="Times New Roman"/>
          <w:color w:val="000000"/>
          <w:sz w:val="24"/>
          <w:szCs w:val="24"/>
          <w:lang w:val="sr-Cyrl-RS"/>
        </w:rPr>
        <w:t>Изузетно, ако Комисија, у случају из става 1. овог члана, утврди да су испуњени услови за остваривање права утврђени Законом и овом уредбом и да је то за подносиоца повољније, о</w:t>
      </w:r>
      <w:r>
        <w:rPr>
          <w:rFonts w:ascii="Times New Roman" w:hAnsi="Times New Roman" w:cs="Times New Roman"/>
          <w:color w:val="000000"/>
          <w:sz w:val="24"/>
          <w:szCs w:val="24"/>
          <w:lang w:val="sr-Cyrl-RS"/>
        </w:rPr>
        <w:t xml:space="preserve"> захтеву ће се одлучивати приме</w:t>
      </w:r>
      <w:r w:rsidRPr="00017875">
        <w:rPr>
          <w:rFonts w:ascii="Times New Roman" w:hAnsi="Times New Roman" w:cs="Times New Roman"/>
          <w:color w:val="000000"/>
          <w:sz w:val="24"/>
          <w:szCs w:val="24"/>
          <w:lang w:val="sr-Cyrl-RS"/>
        </w:rPr>
        <w:t>ном ове уредбе.</w:t>
      </w:r>
    </w:p>
    <w:p w14:paraId="69717E4C" w14:textId="77777777" w:rsidR="009D0337" w:rsidRPr="00017875" w:rsidRDefault="009D0337" w:rsidP="009D0337">
      <w:pPr>
        <w:spacing w:after="225"/>
        <w:ind w:firstLine="708"/>
        <w:jc w:val="both"/>
        <w:rPr>
          <w:rFonts w:ascii="Times New Roman" w:hAnsi="Times New Roman" w:cs="Times New Roman"/>
          <w:color w:val="000000"/>
          <w:sz w:val="24"/>
          <w:szCs w:val="24"/>
          <w:lang w:val="sr-Cyrl-RS"/>
        </w:rPr>
      </w:pPr>
      <w:r w:rsidRPr="00017875">
        <w:rPr>
          <w:rFonts w:ascii="Times New Roman" w:hAnsi="Times New Roman" w:cs="Times New Roman"/>
          <w:color w:val="000000"/>
          <w:sz w:val="24"/>
          <w:szCs w:val="24"/>
          <w:lang w:val="sr-Cyrl-RS"/>
        </w:rPr>
        <w:t>У предметима који су до ступања на снагу ове уредбе окончани одбијањем захтева због прерано закљученог уговора о куповини стана, односно куће, односно закљученог уговора непосредно по закључењу предуговора, а у којима су постојали  сви остали услови за стицање права</w:t>
      </w:r>
      <w:r>
        <w:rPr>
          <w:rFonts w:ascii="Times New Roman" w:hAnsi="Times New Roman" w:cs="Times New Roman"/>
          <w:color w:val="000000"/>
          <w:sz w:val="24"/>
          <w:szCs w:val="24"/>
          <w:lang w:val="sr-Cyrl-RS"/>
        </w:rPr>
        <w:t xml:space="preserve"> за </w:t>
      </w:r>
      <w:r w:rsidRPr="00017875">
        <w:rPr>
          <w:rFonts w:ascii="Times New Roman" w:hAnsi="Times New Roman" w:cs="Times New Roman"/>
          <w:color w:val="000000"/>
          <w:sz w:val="24"/>
          <w:szCs w:val="24"/>
          <w:lang w:val="sr-Cyrl-RS"/>
        </w:rPr>
        <w:t>доделу новчаних средстава за учешће у куповини стана, односно куће, утврђени прописом који је био на снази у време подношења захтева и одлучивања, Комисија ће, на захтев уз који су приложени докази прописани овом уредбом, поновити поступак одлучивања.</w:t>
      </w:r>
    </w:p>
    <w:p w14:paraId="42071788"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 xml:space="preserve">Захтев из става </w:t>
      </w:r>
      <w:r>
        <w:rPr>
          <w:rFonts w:ascii="Times New Roman" w:hAnsi="Times New Roman" w:cs="Times New Roman"/>
          <w:sz w:val="24"/>
          <w:szCs w:val="24"/>
          <w:lang w:val="sr-Cyrl-RS"/>
        </w:rPr>
        <w:t>3</w:t>
      </w:r>
      <w:r w:rsidRPr="00017875">
        <w:rPr>
          <w:rFonts w:ascii="Times New Roman" w:hAnsi="Times New Roman" w:cs="Times New Roman"/>
          <w:sz w:val="24"/>
          <w:szCs w:val="24"/>
          <w:lang w:val="sr-Cyrl-RS"/>
        </w:rPr>
        <w:t>. овог члана може се поднети у року од 30 дана од дана ступања на снагу ове уредбе.</w:t>
      </w:r>
    </w:p>
    <w:p w14:paraId="4BA965C1" w14:textId="77777777" w:rsidR="00091E1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 xml:space="preserve">Новчана средства одобрена у поступку из става </w:t>
      </w:r>
      <w:r>
        <w:rPr>
          <w:rFonts w:ascii="Times New Roman" w:hAnsi="Times New Roman" w:cs="Times New Roman"/>
          <w:sz w:val="24"/>
          <w:szCs w:val="24"/>
          <w:lang w:val="sr-Cyrl-RS"/>
        </w:rPr>
        <w:t>3</w:t>
      </w:r>
      <w:r w:rsidRPr="00017875">
        <w:rPr>
          <w:rFonts w:ascii="Times New Roman" w:hAnsi="Times New Roman" w:cs="Times New Roman"/>
          <w:sz w:val="24"/>
          <w:szCs w:val="24"/>
          <w:lang w:val="sr-Cyrl-RS"/>
        </w:rPr>
        <w:t xml:space="preserve">. овог члана уплатиће се на рачун корисника права након достављања доказа да је купљени стан, односно кућа уписан у катастар непокретности, као посебна имовина корисника права, најмање у делу сразмерном висини одобрених новчаних средстава и да трпи упис забележбе забране отуђења непокретности у корист Републике Србије у периоду од пет година од куповине стана, односно куће.              </w:t>
      </w:r>
    </w:p>
    <w:p w14:paraId="15E25D45" w14:textId="77777777" w:rsidR="00091E15" w:rsidRDefault="00091E15" w:rsidP="009D0337">
      <w:pPr>
        <w:spacing w:after="150"/>
        <w:ind w:firstLine="708"/>
        <w:jc w:val="both"/>
        <w:rPr>
          <w:rFonts w:ascii="Times New Roman" w:hAnsi="Times New Roman" w:cs="Times New Roman"/>
          <w:sz w:val="24"/>
          <w:szCs w:val="24"/>
          <w:lang w:val="sr-Cyrl-RS"/>
        </w:rPr>
      </w:pPr>
    </w:p>
    <w:p w14:paraId="251E81CB" w14:textId="403394DB" w:rsidR="009D0337" w:rsidRPr="00017875" w:rsidRDefault="009D0337" w:rsidP="009D0337">
      <w:pPr>
        <w:spacing w:after="150"/>
        <w:ind w:firstLine="708"/>
        <w:jc w:val="both"/>
        <w:rPr>
          <w:rFonts w:ascii="Times New Roman" w:hAnsi="Times New Roman" w:cs="Times New Roman"/>
          <w:color w:val="000000"/>
          <w:sz w:val="24"/>
          <w:szCs w:val="24"/>
          <w:lang w:val="sr-Cyrl-RS"/>
        </w:rPr>
      </w:pPr>
      <w:r w:rsidRPr="00017875">
        <w:rPr>
          <w:rFonts w:ascii="Times New Roman" w:hAnsi="Times New Roman" w:cs="Times New Roman"/>
          <w:sz w:val="24"/>
          <w:szCs w:val="24"/>
          <w:lang w:val="sr-Cyrl-RS"/>
        </w:rPr>
        <w:t xml:space="preserve">                     </w:t>
      </w:r>
    </w:p>
    <w:p w14:paraId="1E6603DE" w14:textId="77777777" w:rsidR="009D0337" w:rsidRPr="00017875" w:rsidRDefault="009D0337" w:rsidP="009D0337">
      <w:pPr>
        <w:spacing w:after="150"/>
        <w:jc w:val="center"/>
        <w:rPr>
          <w:rFonts w:ascii="Times New Roman" w:hAnsi="Times New Roman" w:cs="Times New Roman"/>
          <w:sz w:val="24"/>
          <w:szCs w:val="24"/>
          <w:lang w:val="sr-Cyrl-RS"/>
        </w:rPr>
      </w:pPr>
      <w:r w:rsidRPr="00017875">
        <w:rPr>
          <w:rFonts w:ascii="Times New Roman" w:hAnsi="Times New Roman" w:cs="Times New Roman"/>
          <w:sz w:val="24"/>
          <w:szCs w:val="24"/>
          <w:lang w:val="sr-Cyrl-RS"/>
        </w:rPr>
        <w:lastRenderedPageBreak/>
        <w:t>Члан 21.</w:t>
      </w:r>
    </w:p>
    <w:p w14:paraId="4AAF1B30" w14:textId="77777777" w:rsidR="009D0337" w:rsidRPr="00017875" w:rsidRDefault="009D0337" w:rsidP="009D0337">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Даном ступања на снагу ове уредбе престаје да важи Уредба о ближим условима и начину остваривања права на новчана средства за изградњу, учешће у куповини, односно куповину породично-стамбене зграде или стана по основу рођења детета („</w:t>
      </w:r>
      <w:bookmarkStart w:id="14" w:name="_Hlk120191479"/>
      <w:r w:rsidRPr="00017875">
        <w:rPr>
          <w:rFonts w:ascii="Times New Roman" w:hAnsi="Times New Roman" w:cs="Times New Roman"/>
          <w:sz w:val="24"/>
          <w:szCs w:val="24"/>
          <w:lang w:val="sr-Cyrl-RS"/>
        </w:rPr>
        <w:t>Службени гласник РС</w:t>
      </w:r>
      <w:bookmarkEnd w:id="14"/>
      <w:r w:rsidRPr="00017875">
        <w:rPr>
          <w:rFonts w:ascii="Times New Roman" w:hAnsi="Times New Roman" w:cs="Times New Roman"/>
          <w:color w:val="000000"/>
          <w:sz w:val="24"/>
          <w:szCs w:val="24"/>
          <w:lang w:val="sr-Cyrl-RS"/>
        </w:rPr>
        <w:t>”</w:t>
      </w:r>
      <w:r w:rsidRPr="00017875">
        <w:rPr>
          <w:rFonts w:ascii="Times New Roman" w:hAnsi="Times New Roman" w:cs="Times New Roman"/>
          <w:sz w:val="24"/>
          <w:szCs w:val="24"/>
          <w:lang w:val="sr-Cyrl-RS"/>
        </w:rPr>
        <w:t>, број 25/22).</w:t>
      </w:r>
    </w:p>
    <w:p w14:paraId="3AB2DB7A" w14:textId="77777777" w:rsidR="009D0337" w:rsidRPr="00017875" w:rsidRDefault="009D0337" w:rsidP="009D0337">
      <w:pPr>
        <w:spacing w:after="150"/>
        <w:jc w:val="center"/>
        <w:rPr>
          <w:rFonts w:ascii="Times New Roman" w:hAnsi="Times New Roman" w:cs="Times New Roman"/>
          <w:sz w:val="24"/>
          <w:szCs w:val="24"/>
          <w:lang w:val="sr-Cyrl-RS"/>
        </w:rPr>
      </w:pPr>
      <w:r w:rsidRPr="00017875">
        <w:rPr>
          <w:rFonts w:ascii="Times New Roman" w:hAnsi="Times New Roman" w:cs="Times New Roman"/>
          <w:sz w:val="24"/>
          <w:szCs w:val="24"/>
          <w:lang w:val="sr-Cyrl-RS"/>
        </w:rPr>
        <w:t>Члан 22.</w:t>
      </w:r>
    </w:p>
    <w:p w14:paraId="64D2C19D" w14:textId="3EF66355" w:rsidR="00DD5B94" w:rsidRPr="00017875" w:rsidRDefault="009D0337" w:rsidP="00DD5B94">
      <w:pPr>
        <w:spacing w:after="150"/>
        <w:ind w:firstLine="708"/>
        <w:jc w:val="both"/>
        <w:rPr>
          <w:rFonts w:ascii="Times New Roman" w:hAnsi="Times New Roman" w:cs="Times New Roman"/>
          <w:sz w:val="24"/>
          <w:szCs w:val="24"/>
          <w:lang w:val="sr-Cyrl-RS"/>
        </w:rPr>
      </w:pPr>
      <w:r w:rsidRPr="00017875">
        <w:rPr>
          <w:rFonts w:ascii="Times New Roman" w:hAnsi="Times New Roman" w:cs="Times New Roman"/>
          <w:sz w:val="24"/>
          <w:szCs w:val="24"/>
          <w:lang w:val="sr-Cyrl-RS"/>
        </w:rPr>
        <w:t>Ова уредба ступа на снагу даном објављивања у „Службеном гласнику Републике Србије</w:t>
      </w:r>
      <w:r w:rsidRPr="00017875">
        <w:rPr>
          <w:rFonts w:ascii="Times New Roman" w:hAnsi="Times New Roman" w:cs="Times New Roman"/>
          <w:color w:val="000000"/>
          <w:sz w:val="24"/>
          <w:szCs w:val="24"/>
          <w:lang w:val="sr-Cyrl-RS"/>
        </w:rPr>
        <w:t>”</w:t>
      </w:r>
      <w:r w:rsidRPr="00017875">
        <w:rPr>
          <w:rFonts w:ascii="Times New Roman" w:hAnsi="Times New Roman" w:cs="Times New Roman"/>
          <w:sz w:val="24"/>
          <w:szCs w:val="24"/>
          <w:lang w:val="sr-Cyrl-RS"/>
        </w:rPr>
        <w:t>.</w:t>
      </w:r>
    </w:p>
    <w:p w14:paraId="5CDB989D" w14:textId="77777777" w:rsidR="00B77439" w:rsidRDefault="00B77439" w:rsidP="00DC1E66">
      <w:pPr>
        <w:spacing w:after="0"/>
        <w:rPr>
          <w:rFonts w:ascii="Times New Roman" w:hAnsi="Times New Roman" w:cs="Times New Roman"/>
          <w:color w:val="000000"/>
          <w:sz w:val="24"/>
        </w:rPr>
      </w:pPr>
    </w:p>
    <w:p w14:paraId="0C2F1644" w14:textId="10C6636B" w:rsidR="00DC1E66" w:rsidRPr="0091679B" w:rsidRDefault="00DC1E66" w:rsidP="00DC1E66">
      <w:pPr>
        <w:spacing w:after="0"/>
        <w:rPr>
          <w:rFonts w:ascii="Times New Roman" w:hAnsi="Times New Roman" w:cs="Times New Roman"/>
          <w:color w:val="000000"/>
          <w:sz w:val="24"/>
          <w:lang w:val="sr-Cyrl-RS"/>
        </w:rPr>
      </w:pPr>
      <w:r w:rsidRPr="00B77439">
        <w:rPr>
          <w:rFonts w:ascii="Times New Roman" w:hAnsi="Times New Roman" w:cs="Times New Roman"/>
          <w:color w:val="000000"/>
          <w:sz w:val="24"/>
        </w:rPr>
        <w:t xml:space="preserve">05 </w:t>
      </w:r>
      <w:proofErr w:type="spellStart"/>
      <w:r w:rsidRPr="00B77439">
        <w:rPr>
          <w:rFonts w:ascii="Times New Roman" w:hAnsi="Times New Roman" w:cs="Times New Roman"/>
          <w:color w:val="000000"/>
          <w:sz w:val="24"/>
        </w:rPr>
        <w:t>Број</w:t>
      </w:r>
      <w:proofErr w:type="spellEnd"/>
      <w:r w:rsidRPr="00B77439">
        <w:rPr>
          <w:rFonts w:ascii="Times New Roman" w:hAnsi="Times New Roman" w:cs="Times New Roman"/>
          <w:color w:val="000000"/>
          <w:sz w:val="24"/>
        </w:rPr>
        <w:t xml:space="preserve">: </w:t>
      </w:r>
      <w:r w:rsidRPr="00B77439">
        <w:rPr>
          <w:rFonts w:ascii="Times New Roman" w:hAnsi="Times New Roman" w:cs="Times New Roman"/>
          <w:color w:val="000000"/>
          <w:sz w:val="24"/>
          <w:lang w:val="sr-Cyrl-RS"/>
        </w:rPr>
        <w:t>110</w:t>
      </w:r>
      <w:r w:rsidRPr="00B77439">
        <w:rPr>
          <w:rFonts w:ascii="Times New Roman" w:hAnsi="Times New Roman" w:cs="Times New Roman"/>
          <w:color w:val="000000"/>
          <w:sz w:val="24"/>
        </w:rPr>
        <w:t>-</w:t>
      </w:r>
      <w:r w:rsidRPr="00B77439">
        <w:rPr>
          <w:rFonts w:ascii="Times New Roman" w:hAnsi="Times New Roman" w:cs="Times New Roman"/>
          <w:color w:val="000000"/>
          <w:sz w:val="24"/>
          <w:lang w:val="sr-Cyrl-RS"/>
        </w:rPr>
        <w:t>1735</w:t>
      </w:r>
      <w:r w:rsidRPr="00B77439">
        <w:rPr>
          <w:rFonts w:ascii="Times New Roman" w:hAnsi="Times New Roman" w:cs="Times New Roman"/>
          <w:color w:val="000000"/>
          <w:sz w:val="24"/>
        </w:rPr>
        <w:t>/</w:t>
      </w:r>
      <w:r w:rsidRPr="00B77439">
        <w:rPr>
          <w:rFonts w:ascii="Times New Roman" w:hAnsi="Times New Roman" w:cs="Times New Roman"/>
          <w:sz w:val="24"/>
        </w:rPr>
        <w:t>2023</w:t>
      </w:r>
      <w:r w:rsidR="0091679B">
        <w:rPr>
          <w:rFonts w:ascii="Times New Roman" w:hAnsi="Times New Roman" w:cs="Times New Roman"/>
          <w:sz w:val="24"/>
          <w:lang w:val="sr-Cyrl-RS"/>
        </w:rPr>
        <w:t>-1</w:t>
      </w:r>
    </w:p>
    <w:p w14:paraId="0575DF09" w14:textId="06FCDDAC" w:rsidR="00DC1E66" w:rsidRPr="00B77439" w:rsidRDefault="00DC1E66" w:rsidP="00DC1E66">
      <w:pPr>
        <w:spacing w:after="0"/>
        <w:rPr>
          <w:rFonts w:ascii="Times New Roman" w:hAnsi="Times New Roman" w:cs="Times New Roman"/>
          <w:sz w:val="24"/>
        </w:rPr>
      </w:pPr>
      <w:r w:rsidRPr="00B77439">
        <w:rPr>
          <w:rFonts w:ascii="Times New Roman" w:hAnsi="Times New Roman" w:cs="Times New Roman"/>
          <w:sz w:val="24"/>
        </w:rPr>
        <w:t>У</w:t>
      </w:r>
      <w:r w:rsidRPr="00B77439">
        <w:rPr>
          <w:rFonts w:ascii="Times New Roman" w:hAnsi="Times New Roman" w:cs="Times New Roman"/>
          <w:sz w:val="24"/>
          <w:lang w:val="sr-Latn-CS"/>
        </w:rPr>
        <w:t xml:space="preserve"> </w:t>
      </w:r>
      <w:proofErr w:type="spellStart"/>
      <w:r w:rsidRPr="00B77439">
        <w:rPr>
          <w:rFonts w:ascii="Times New Roman" w:hAnsi="Times New Roman" w:cs="Times New Roman"/>
          <w:sz w:val="24"/>
        </w:rPr>
        <w:t>Београду</w:t>
      </w:r>
      <w:proofErr w:type="spellEnd"/>
      <w:r w:rsidRPr="00B77439">
        <w:rPr>
          <w:rFonts w:ascii="Times New Roman" w:hAnsi="Times New Roman" w:cs="Times New Roman"/>
          <w:sz w:val="24"/>
          <w:lang w:val="sr-Latn-CS"/>
        </w:rPr>
        <w:t>,</w:t>
      </w:r>
      <w:r w:rsidRPr="00B77439">
        <w:rPr>
          <w:rFonts w:ascii="Times New Roman" w:hAnsi="Times New Roman" w:cs="Times New Roman"/>
          <w:sz w:val="24"/>
          <w:lang w:val="sr-Cyrl-RS"/>
        </w:rPr>
        <w:t xml:space="preserve"> </w:t>
      </w:r>
      <w:r w:rsidR="00A06A56" w:rsidRPr="00B77439">
        <w:rPr>
          <w:rFonts w:ascii="Times New Roman" w:hAnsi="Times New Roman" w:cs="Times New Roman"/>
          <w:sz w:val="24"/>
          <w:lang w:val="sr-Cyrl-RS"/>
        </w:rPr>
        <w:t>2</w:t>
      </w:r>
      <w:r w:rsidRPr="00B77439">
        <w:rPr>
          <w:rFonts w:ascii="Times New Roman" w:hAnsi="Times New Roman" w:cs="Times New Roman"/>
          <w:sz w:val="24"/>
          <w:lang w:val="sr-Cyrl-RS"/>
        </w:rPr>
        <w:t xml:space="preserve">. </w:t>
      </w:r>
      <w:r w:rsidR="00A06A56" w:rsidRPr="00B77439">
        <w:rPr>
          <w:rFonts w:ascii="Times New Roman" w:hAnsi="Times New Roman" w:cs="Times New Roman"/>
          <w:sz w:val="24"/>
          <w:lang w:val="sr-Cyrl-RS"/>
        </w:rPr>
        <w:t xml:space="preserve">марта </w:t>
      </w:r>
      <w:r w:rsidRPr="00B77439">
        <w:rPr>
          <w:rFonts w:ascii="Times New Roman" w:hAnsi="Times New Roman" w:cs="Times New Roman"/>
          <w:sz w:val="24"/>
          <w:lang w:val="sr-Latn-CS"/>
        </w:rPr>
        <w:t>20</w:t>
      </w:r>
      <w:r w:rsidRPr="00B77439">
        <w:rPr>
          <w:rFonts w:ascii="Times New Roman" w:hAnsi="Times New Roman" w:cs="Times New Roman"/>
          <w:sz w:val="24"/>
        </w:rPr>
        <w:t>2</w:t>
      </w:r>
      <w:r w:rsidRPr="00B77439">
        <w:rPr>
          <w:rFonts w:ascii="Times New Roman" w:hAnsi="Times New Roman" w:cs="Times New Roman"/>
          <w:sz w:val="24"/>
          <w:lang w:val="sr-Cyrl-RS"/>
        </w:rPr>
        <w:t>3</w:t>
      </w:r>
      <w:r w:rsidRPr="00B77439">
        <w:rPr>
          <w:rFonts w:ascii="Times New Roman" w:hAnsi="Times New Roman" w:cs="Times New Roman"/>
          <w:sz w:val="24"/>
          <w:lang w:val="sr-Latn-CS"/>
        </w:rPr>
        <w:t xml:space="preserve">. </w:t>
      </w:r>
      <w:proofErr w:type="spellStart"/>
      <w:r w:rsidRPr="00B77439">
        <w:rPr>
          <w:rFonts w:ascii="Times New Roman" w:hAnsi="Times New Roman" w:cs="Times New Roman"/>
          <w:sz w:val="24"/>
        </w:rPr>
        <w:t>године</w:t>
      </w:r>
      <w:proofErr w:type="spellEnd"/>
    </w:p>
    <w:p w14:paraId="15FA15D1" w14:textId="77777777" w:rsidR="00DC1E66" w:rsidRPr="00B77439" w:rsidRDefault="00DC1E66" w:rsidP="00DC1E66">
      <w:pPr>
        <w:spacing w:after="0"/>
        <w:rPr>
          <w:rFonts w:ascii="Times New Roman" w:hAnsi="Times New Roman" w:cs="Times New Roman"/>
          <w:sz w:val="24"/>
        </w:rPr>
      </w:pPr>
    </w:p>
    <w:p w14:paraId="3623B996" w14:textId="65769D3E" w:rsidR="00DC1E66" w:rsidRDefault="00DC1E66" w:rsidP="00DC1E66">
      <w:pPr>
        <w:spacing w:after="0"/>
        <w:ind w:hanging="26"/>
        <w:jc w:val="center"/>
        <w:rPr>
          <w:rFonts w:ascii="Times New Roman" w:hAnsi="Times New Roman" w:cs="Times New Roman"/>
          <w:sz w:val="24"/>
          <w:szCs w:val="23"/>
          <w:lang w:val="sr-Cyrl-CS"/>
        </w:rPr>
      </w:pPr>
      <w:r w:rsidRPr="00B77439">
        <w:rPr>
          <w:rFonts w:ascii="Times New Roman" w:hAnsi="Times New Roman" w:cs="Times New Roman"/>
          <w:sz w:val="24"/>
          <w:szCs w:val="23"/>
          <w:lang w:val="sr-Cyrl-CS"/>
        </w:rPr>
        <w:t>В</w:t>
      </w:r>
      <w:r w:rsidRPr="00B77439">
        <w:rPr>
          <w:rFonts w:ascii="Times New Roman" w:hAnsi="Times New Roman" w:cs="Times New Roman"/>
          <w:sz w:val="24"/>
          <w:szCs w:val="23"/>
          <w:lang w:val="sr-Latn-CS"/>
        </w:rPr>
        <w:t xml:space="preserve"> </w:t>
      </w:r>
      <w:r w:rsidRPr="00B77439">
        <w:rPr>
          <w:rFonts w:ascii="Times New Roman" w:hAnsi="Times New Roman" w:cs="Times New Roman"/>
          <w:sz w:val="24"/>
          <w:szCs w:val="23"/>
          <w:lang w:val="sr-Cyrl-CS"/>
        </w:rPr>
        <w:t>Л</w:t>
      </w:r>
      <w:r w:rsidRPr="00B77439">
        <w:rPr>
          <w:rFonts w:ascii="Times New Roman" w:hAnsi="Times New Roman" w:cs="Times New Roman"/>
          <w:sz w:val="24"/>
          <w:szCs w:val="23"/>
          <w:lang w:val="sr-Latn-CS"/>
        </w:rPr>
        <w:t xml:space="preserve"> </w:t>
      </w:r>
      <w:r w:rsidRPr="00B77439">
        <w:rPr>
          <w:rFonts w:ascii="Times New Roman" w:hAnsi="Times New Roman" w:cs="Times New Roman"/>
          <w:sz w:val="24"/>
          <w:szCs w:val="23"/>
          <w:lang w:val="sr-Cyrl-CS"/>
        </w:rPr>
        <w:t>А</w:t>
      </w:r>
      <w:r w:rsidRPr="00B77439">
        <w:rPr>
          <w:rFonts w:ascii="Times New Roman" w:hAnsi="Times New Roman" w:cs="Times New Roman"/>
          <w:sz w:val="24"/>
          <w:szCs w:val="23"/>
          <w:lang w:val="sr-Latn-CS"/>
        </w:rPr>
        <w:t xml:space="preserve"> </w:t>
      </w:r>
      <w:r w:rsidRPr="00B77439">
        <w:rPr>
          <w:rFonts w:ascii="Times New Roman" w:hAnsi="Times New Roman" w:cs="Times New Roman"/>
          <w:sz w:val="24"/>
          <w:szCs w:val="23"/>
          <w:lang w:val="sr-Cyrl-CS"/>
        </w:rPr>
        <w:t>Д</w:t>
      </w:r>
      <w:r w:rsidRPr="00B77439">
        <w:rPr>
          <w:rFonts w:ascii="Times New Roman" w:hAnsi="Times New Roman" w:cs="Times New Roman"/>
          <w:sz w:val="24"/>
          <w:szCs w:val="23"/>
          <w:lang w:val="sr-Latn-CS"/>
        </w:rPr>
        <w:t xml:space="preserve"> </w:t>
      </w:r>
      <w:r w:rsidRPr="00B77439">
        <w:rPr>
          <w:rFonts w:ascii="Times New Roman" w:hAnsi="Times New Roman" w:cs="Times New Roman"/>
          <w:sz w:val="24"/>
          <w:szCs w:val="23"/>
          <w:lang w:val="sr-Cyrl-CS"/>
        </w:rPr>
        <w:t>А</w:t>
      </w:r>
    </w:p>
    <w:p w14:paraId="127B390E" w14:textId="7F3C0581" w:rsidR="00DC33BF" w:rsidRDefault="00DC33BF" w:rsidP="00DC1E66">
      <w:pPr>
        <w:spacing w:after="0"/>
        <w:ind w:hanging="26"/>
        <w:jc w:val="center"/>
        <w:rPr>
          <w:rFonts w:ascii="Times New Roman" w:hAnsi="Times New Roman" w:cs="Times New Roman"/>
          <w:sz w:val="24"/>
          <w:szCs w:val="23"/>
          <w:lang w:val="sr-Cyrl-CS"/>
        </w:rPr>
      </w:pPr>
    </w:p>
    <w:tbl>
      <w:tblPr>
        <w:tblW w:w="0" w:type="auto"/>
        <w:tblLayout w:type="fixed"/>
        <w:tblLook w:val="0000" w:firstRow="0" w:lastRow="0" w:firstColumn="0" w:lastColumn="0" w:noHBand="0" w:noVBand="0"/>
      </w:tblPr>
      <w:tblGrid>
        <w:gridCol w:w="4360"/>
        <w:gridCol w:w="4360"/>
      </w:tblGrid>
      <w:tr w:rsidR="00DC33BF" w:rsidRPr="00DC33BF" w14:paraId="7C2F6B19" w14:textId="77777777" w:rsidTr="00056BA6">
        <w:tc>
          <w:tcPr>
            <w:tcW w:w="4360" w:type="dxa"/>
          </w:tcPr>
          <w:p w14:paraId="4F7A3653" w14:textId="2D95A4BF" w:rsidR="00DC33BF" w:rsidRPr="00DC33BF" w:rsidRDefault="00DC33BF" w:rsidP="00056BA6">
            <w:pPr>
              <w:jc w:val="center"/>
              <w:rPr>
                <w:rFonts w:ascii="Times New Roman" w:hAnsi="Times New Roman" w:cs="Times New Roman"/>
                <w:sz w:val="24"/>
                <w:szCs w:val="24"/>
                <w:lang w:val="ru-RU"/>
              </w:rPr>
            </w:pPr>
          </w:p>
        </w:tc>
        <w:tc>
          <w:tcPr>
            <w:tcW w:w="4360" w:type="dxa"/>
          </w:tcPr>
          <w:p w14:paraId="1E83001F" w14:textId="01215D98" w:rsidR="00DC33BF" w:rsidRPr="00DC33BF" w:rsidRDefault="00DC33BF" w:rsidP="00056BA6">
            <w:pPr>
              <w:jc w:val="center"/>
              <w:rPr>
                <w:rFonts w:ascii="Times New Roman" w:hAnsi="Times New Roman" w:cs="Times New Roman"/>
                <w:sz w:val="10"/>
                <w:szCs w:val="10"/>
                <w:lang w:val="ru-RU"/>
              </w:rPr>
            </w:pPr>
          </w:p>
          <w:p w14:paraId="7810450A" w14:textId="77777777" w:rsidR="00DC33BF" w:rsidRPr="00DC33BF" w:rsidRDefault="00DC33BF" w:rsidP="00056BA6">
            <w:pPr>
              <w:jc w:val="center"/>
              <w:rPr>
                <w:rFonts w:ascii="Times New Roman" w:hAnsi="Times New Roman" w:cs="Times New Roman"/>
                <w:sz w:val="4"/>
                <w:szCs w:val="4"/>
                <w:lang w:val="ru-RU"/>
              </w:rPr>
            </w:pPr>
          </w:p>
          <w:p w14:paraId="22A8634E" w14:textId="18E8EB3B" w:rsidR="00DC33BF" w:rsidRPr="00DC33BF" w:rsidRDefault="00DC33BF" w:rsidP="00056BA6">
            <w:pPr>
              <w:jc w:val="center"/>
              <w:rPr>
                <w:rFonts w:ascii="Times New Roman" w:hAnsi="Times New Roman" w:cs="Times New Roman"/>
                <w:sz w:val="24"/>
                <w:szCs w:val="24"/>
                <w:lang w:val="ru-RU"/>
              </w:rPr>
            </w:pPr>
            <w:r w:rsidRPr="00DC33BF">
              <w:rPr>
                <w:rFonts w:ascii="Times New Roman" w:hAnsi="Times New Roman" w:cs="Times New Roman"/>
                <w:sz w:val="24"/>
                <w:szCs w:val="24"/>
                <w:lang w:val="ru-RU"/>
              </w:rPr>
              <w:t>ПРЕДСЕДНИК</w:t>
            </w:r>
          </w:p>
          <w:p w14:paraId="785114D9" w14:textId="77777777" w:rsidR="00DC33BF" w:rsidRPr="00DC33BF" w:rsidRDefault="00DC33BF" w:rsidP="00056BA6">
            <w:pPr>
              <w:rPr>
                <w:rFonts w:ascii="Times New Roman" w:hAnsi="Times New Roman" w:cs="Times New Roman"/>
                <w:sz w:val="6"/>
                <w:szCs w:val="6"/>
                <w:lang w:val="sr-Cyrl-CS"/>
              </w:rPr>
            </w:pPr>
          </w:p>
          <w:p w14:paraId="5999CBE1" w14:textId="267337AB" w:rsidR="00DC33BF" w:rsidRPr="00DC33BF" w:rsidRDefault="00DC33BF" w:rsidP="000C1A9C">
            <w:pPr>
              <w:pStyle w:val="Footer"/>
              <w:jc w:val="center"/>
              <w:rPr>
                <w:rFonts w:ascii="Times New Roman" w:hAnsi="Times New Roman" w:cs="Times New Roman"/>
                <w:sz w:val="24"/>
                <w:szCs w:val="24"/>
                <w:lang w:val="ru-RU"/>
              </w:rPr>
            </w:pPr>
            <w:r w:rsidRPr="00DC33BF">
              <w:rPr>
                <w:rFonts w:ascii="Times New Roman" w:hAnsi="Times New Roman" w:cs="Times New Roman"/>
                <w:sz w:val="24"/>
                <w:szCs w:val="24"/>
                <w:lang w:val="ru-RU"/>
              </w:rPr>
              <w:t>Ана Брнабић</w:t>
            </w:r>
          </w:p>
        </w:tc>
      </w:tr>
    </w:tbl>
    <w:p w14:paraId="3CAC1E6C" w14:textId="0A6A27DE" w:rsidR="00DC33BF" w:rsidRPr="00B77439" w:rsidRDefault="00DC33BF" w:rsidP="00DC1E66">
      <w:pPr>
        <w:spacing w:after="0"/>
        <w:ind w:hanging="26"/>
        <w:jc w:val="center"/>
        <w:rPr>
          <w:rFonts w:ascii="Times New Roman" w:hAnsi="Times New Roman" w:cs="Times New Roman"/>
          <w:sz w:val="24"/>
          <w:szCs w:val="23"/>
          <w:lang w:val="sr-Cyrl-CS"/>
        </w:rPr>
      </w:pPr>
    </w:p>
    <w:p w14:paraId="13936DFC" w14:textId="77777777" w:rsidR="00DC1E66" w:rsidRPr="00B77439" w:rsidRDefault="00DC1E66" w:rsidP="00DC1E66">
      <w:pPr>
        <w:spacing w:after="0"/>
        <w:ind w:hanging="26"/>
        <w:jc w:val="center"/>
        <w:rPr>
          <w:rFonts w:ascii="Times New Roman" w:hAnsi="Times New Roman" w:cs="Times New Roman"/>
          <w:sz w:val="24"/>
          <w:szCs w:val="23"/>
          <w:lang w:val="sr-Cyrl-CS"/>
        </w:rPr>
      </w:pPr>
    </w:p>
    <w:p w14:paraId="1B1EF33B" w14:textId="77777777" w:rsidR="00DC1E66" w:rsidRPr="00B77439" w:rsidRDefault="00DC1E66" w:rsidP="00DC1E66">
      <w:pPr>
        <w:spacing w:after="0"/>
        <w:rPr>
          <w:rFonts w:ascii="Times New Roman" w:hAnsi="Times New Roman" w:cs="Times New Roman"/>
          <w:sz w:val="24"/>
        </w:rPr>
      </w:pPr>
    </w:p>
    <w:p w14:paraId="0D65D715" w14:textId="77777777" w:rsidR="00DC1E66" w:rsidRPr="00B77439" w:rsidRDefault="00DC1E66" w:rsidP="00DC1E66">
      <w:pPr>
        <w:spacing w:after="0"/>
        <w:rPr>
          <w:rFonts w:ascii="Times New Roman" w:hAnsi="Times New Roman" w:cs="Times New Roman"/>
          <w:sz w:val="24"/>
          <w:lang w:val="sr-Cyrl-RS"/>
        </w:rPr>
      </w:pPr>
    </w:p>
    <w:p w14:paraId="16F90065" w14:textId="77777777" w:rsidR="00DC1E66" w:rsidRPr="00B77439" w:rsidRDefault="00DC1E66" w:rsidP="00E54FF2">
      <w:pPr>
        <w:rPr>
          <w:sz w:val="24"/>
          <w:lang w:val="sr-Cyrl-RS"/>
        </w:rPr>
      </w:pPr>
    </w:p>
    <w:p w14:paraId="0F0FB0E3" w14:textId="26D31DE8" w:rsidR="00DC1E66" w:rsidRPr="00B77439" w:rsidRDefault="00DC1E66" w:rsidP="00DC1E66">
      <w:pPr>
        <w:rPr>
          <w:rFonts w:ascii="Times New Roman" w:hAnsi="Times New Roman" w:cs="Times New Roman"/>
          <w:sz w:val="24"/>
          <w:szCs w:val="24"/>
          <w:lang w:val="sr-Cyrl-RS"/>
        </w:rPr>
      </w:pPr>
    </w:p>
    <w:p w14:paraId="1EE414F5" w14:textId="77777777" w:rsidR="00AE4895" w:rsidRPr="00017875" w:rsidRDefault="00AE4895" w:rsidP="00780185">
      <w:pPr>
        <w:spacing w:after="150"/>
        <w:ind w:firstLine="708"/>
        <w:jc w:val="both"/>
        <w:rPr>
          <w:rFonts w:ascii="Times New Roman" w:hAnsi="Times New Roman" w:cs="Times New Roman"/>
          <w:sz w:val="24"/>
          <w:szCs w:val="24"/>
          <w:lang w:val="sr-Cyrl-RS"/>
        </w:rPr>
      </w:pPr>
    </w:p>
    <w:p w14:paraId="144B712E" w14:textId="77777777" w:rsidR="00F2248F" w:rsidRPr="00017875" w:rsidRDefault="00F2248F">
      <w:pPr>
        <w:spacing w:after="150"/>
        <w:rPr>
          <w:rFonts w:ascii="Times New Roman" w:hAnsi="Times New Roman" w:cs="Times New Roman"/>
          <w:sz w:val="24"/>
          <w:szCs w:val="24"/>
          <w:lang w:val="sr-Cyrl-RS"/>
        </w:rPr>
      </w:pPr>
    </w:p>
    <w:p w14:paraId="2D41B9CB" w14:textId="77777777" w:rsidR="00F2248F" w:rsidRPr="00017875" w:rsidRDefault="00F2248F">
      <w:pPr>
        <w:spacing w:after="150"/>
        <w:rPr>
          <w:rFonts w:ascii="Times New Roman" w:hAnsi="Times New Roman" w:cs="Times New Roman"/>
          <w:sz w:val="24"/>
          <w:szCs w:val="24"/>
          <w:lang w:val="sr-Cyrl-RS"/>
        </w:rPr>
      </w:pPr>
    </w:p>
    <w:p w14:paraId="4D81708B" w14:textId="77777777" w:rsidR="00F2248F" w:rsidRPr="00017875" w:rsidRDefault="00F2248F">
      <w:pPr>
        <w:spacing w:after="150"/>
        <w:rPr>
          <w:rFonts w:ascii="Times New Roman" w:hAnsi="Times New Roman" w:cs="Times New Roman"/>
          <w:sz w:val="24"/>
          <w:szCs w:val="24"/>
          <w:lang w:val="sr-Cyrl-RS"/>
        </w:rPr>
      </w:pPr>
    </w:p>
    <w:p w14:paraId="79C76F7E" w14:textId="77777777" w:rsidR="00F2248F" w:rsidRPr="00017875" w:rsidRDefault="00F2248F">
      <w:pPr>
        <w:spacing w:after="150"/>
        <w:rPr>
          <w:rFonts w:ascii="Times New Roman" w:hAnsi="Times New Roman" w:cs="Times New Roman"/>
          <w:sz w:val="24"/>
          <w:szCs w:val="24"/>
          <w:lang w:val="sr-Cyrl-RS"/>
        </w:rPr>
      </w:pPr>
    </w:p>
    <w:p w14:paraId="730D1D4C" w14:textId="77777777" w:rsidR="00F2248F" w:rsidRPr="00017875" w:rsidRDefault="00F2248F">
      <w:pPr>
        <w:spacing w:after="150"/>
        <w:rPr>
          <w:rFonts w:ascii="Times New Roman" w:hAnsi="Times New Roman" w:cs="Times New Roman"/>
          <w:sz w:val="24"/>
          <w:szCs w:val="24"/>
          <w:lang w:val="sr-Cyrl-RS"/>
        </w:rPr>
      </w:pPr>
    </w:p>
    <w:p w14:paraId="5929D56F" w14:textId="77777777" w:rsidR="00F2248F" w:rsidRPr="00017875" w:rsidRDefault="00F2248F">
      <w:pPr>
        <w:spacing w:after="150"/>
        <w:rPr>
          <w:rFonts w:ascii="Times New Roman" w:hAnsi="Times New Roman" w:cs="Times New Roman"/>
          <w:sz w:val="24"/>
          <w:szCs w:val="24"/>
          <w:lang w:val="sr-Cyrl-RS"/>
        </w:rPr>
      </w:pPr>
    </w:p>
    <w:sectPr w:rsidR="00F2248F" w:rsidRPr="00017875" w:rsidSect="00E25FF0">
      <w:headerReference w:type="default" r:id="rId8"/>
      <w:pgSz w:w="11907" w:h="16839" w:code="9"/>
      <w:pgMar w:top="993"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E5207" w14:textId="77777777" w:rsidR="00B64F2B" w:rsidRDefault="00B64F2B" w:rsidP="00E25FF0">
      <w:pPr>
        <w:spacing w:after="0" w:line="240" w:lineRule="auto"/>
      </w:pPr>
      <w:r>
        <w:separator/>
      </w:r>
    </w:p>
  </w:endnote>
  <w:endnote w:type="continuationSeparator" w:id="0">
    <w:p w14:paraId="518487FA" w14:textId="77777777" w:rsidR="00B64F2B" w:rsidRDefault="00B64F2B" w:rsidP="00E25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7CA77" w14:textId="77777777" w:rsidR="00B64F2B" w:rsidRDefault="00B64F2B" w:rsidP="00E25FF0">
      <w:pPr>
        <w:spacing w:after="0" w:line="240" w:lineRule="auto"/>
      </w:pPr>
      <w:r>
        <w:separator/>
      </w:r>
    </w:p>
  </w:footnote>
  <w:footnote w:type="continuationSeparator" w:id="0">
    <w:p w14:paraId="59FC0BA7" w14:textId="77777777" w:rsidR="00B64F2B" w:rsidRDefault="00B64F2B" w:rsidP="00E25F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064187"/>
      <w:docPartObj>
        <w:docPartGallery w:val="Page Numbers (Top of Page)"/>
        <w:docPartUnique/>
      </w:docPartObj>
    </w:sdtPr>
    <w:sdtEndPr>
      <w:rPr>
        <w:noProof/>
      </w:rPr>
    </w:sdtEndPr>
    <w:sdtContent>
      <w:p w14:paraId="613BC909" w14:textId="2705B754" w:rsidR="00E25FF0" w:rsidRDefault="00E25FF0">
        <w:pPr>
          <w:pStyle w:val="Header"/>
          <w:jc w:val="center"/>
        </w:pPr>
        <w:r>
          <w:fldChar w:fldCharType="begin"/>
        </w:r>
        <w:r>
          <w:instrText xml:space="preserve"> PAGE   \* MERGEFORMAT </w:instrText>
        </w:r>
        <w:r>
          <w:fldChar w:fldCharType="separate"/>
        </w:r>
        <w:r w:rsidR="000C1A9C">
          <w:rPr>
            <w:noProof/>
          </w:rPr>
          <w:t>10</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972A9"/>
    <w:multiLevelType w:val="hybridMultilevel"/>
    <w:tmpl w:val="ED9ABA7A"/>
    <w:lvl w:ilvl="0" w:tplc="DC24D1B6">
      <w:start w:val="7"/>
      <w:numFmt w:val="bullet"/>
      <w:lvlText w:val="-"/>
      <w:lvlJc w:val="left"/>
      <w:pPr>
        <w:ind w:left="1068" w:hanging="360"/>
      </w:pPr>
      <w:rPr>
        <w:rFonts w:ascii="Times New Roman" w:eastAsiaTheme="minorHAnsi" w:hAnsi="Times New Roman" w:cs="Times New Roman"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1" w15:restartNumberingAfterBreak="0">
    <w:nsid w:val="5C59070F"/>
    <w:multiLevelType w:val="hybridMultilevel"/>
    <w:tmpl w:val="E2AA31A6"/>
    <w:lvl w:ilvl="0" w:tplc="39641402">
      <w:start w:val="1"/>
      <w:numFmt w:val="decimal"/>
      <w:lvlText w:val="%1)"/>
      <w:lvlJc w:val="left"/>
      <w:pPr>
        <w:ind w:left="1128" w:hanging="360"/>
      </w:pPr>
      <w:rPr>
        <w:rFonts w:ascii="Times New Roman" w:eastAsiaTheme="minorHAnsi" w:hAnsi="Times New Roman" w:cs="Times New Roman"/>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num w:numId="1" w16cid:durableId="270405763">
    <w:abstractNumId w:val="0"/>
  </w:num>
  <w:num w:numId="2" w16cid:durableId="79180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48F"/>
    <w:rsid w:val="00007017"/>
    <w:rsid w:val="000125AA"/>
    <w:rsid w:val="00017875"/>
    <w:rsid w:val="00024EE2"/>
    <w:rsid w:val="00031664"/>
    <w:rsid w:val="000347EF"/>
    <w:rsid w:val="00037FB0"/>
    <w:rsid w:val="00041F27"/>
    <w:rsid w:val="000430C3"/>
    <w:rsid w:val="00051720"/>
    <w:rsid w:val="000640EC"/>
    <w:rsid w:val="00067AEE"/>
    <w:rsid w:val="000706DA"/>
    <w:rsid w:val="000735BC"/>
    <w:rsid w:val="00073AB7"/>
    <w:rsid w:val="00074B32"/>
    <w:rsid w:val="000877C1"/>
    <w:rsid w:val="00091E15"/>
    <w:rsid w:val="000950D4"/>
    <w:rsid w:val="00095E3B"/>
    <w:rsid w:val="000A1E7B"/>
    <w:rsid w:val="000A6927"/>
    <w:rsid w:val="000A7BA8"/>
    <w:rsid w:val="000B1AEC"/>
    <w:rsid w:val="000B4AA6"/>
    <w:rsid w:val="000B519A"/>
    <w:rsid w:val="000B7201"/>
    <w:rsid w:val="000B79F5"/>
    <w:rsid w:val="000C007B"/>
    <w:rsid w:val="000C1A9C"/>
    <w:rsid w:val="000E25CC"/>
    <w:rsid w:val="000E3535"/>
    <w:rsid w:val="000E40A0"/>
    <w:rsid w:val="000F270E"/>
    <w:rsid w:val="000F51AA"/>
    <w:rsid w:val="001013D8"/>
    <w:rsid w:val="00113526"/>
    <w:rsid w:val="00120A2E"/>
    <w:rsid w:val="0012252F"/>
    <w:rsid w:val="00125BCE"/>
    <w:rsid w:val="0012633E"/>
    <w:rsid w:val="00131765"/>
    <w:rsid w:val="00133AAE"/>
    <w:rsid w:val="00140FB6"/>
    <w:rsid w:val="00146AF8"/>
    <w:rsid w:val="001471E1"/>
    <w:rsid w:val="001524BE"/>
    <w:rsid w:val="00153D75"/>
    <w:rsid w:val="00165F7D"/>
    <w:rsid w:val="001661C0"/>
    <w:rsid w:val="001732D4"/>
    <w:rsid w:val="001737D7"/>
    <w:rsid w:val="00173A10"/>
    <w:rsid w:val="00174724"/>
    <w:rsid w:val="001748B4"/>
    <w:rsid w:val="00177416"/>
    <w:rsid w:val="00181925"/>
    <w:rsid w:val="0018363D"/>
    <w:rsid w:val="00184688"/>
    <w:rsid w:val="00185064"/>
    <w:rsid w:val="00193F4C"/>
    <w:rsid w:val="001A161A"/>
    <w:rsid w:val="001A7104"/>
    <w:rsid w:val="001B0B79"/>
    <w:rsid w:val="001B3273"/>
    <w:rsid w:val="001C1DB4"/>
    <w:rsid w:val="001C545E"/>
    <w:rsid w:val="001C6436"/>
    <w:rsid w:val="001C643E"/>
    <w:rsid w:val="001D2A55"/>
    <w:rsid w:val="001D321A"/>
    <w:rsid w:val="001E0B90"/>
    <w:rsid w:val="001E7952"/>
    <w:rsid w:val="001F6BCB"/>
    <w:rsid w:val="002028E3"/>
    <w:rsid w:val="00204EAB"/>
    <w:rsid w:val="00216867"/>
    <w:rsid w:val="00225E14"/>
    <w:rsid w:val="00244039"/>
    <w:rsid w:val="002462FF"/>
    <w:rsid w:val="0024662E"/>
    <w:rsid w:val="00247028"/>
    <w:rsid w:val="002472BD"/>
    <w:rsid w:val="002519FA"/>
    <w:rsid w:val="002541A4"/>
    <w:rsid w:val="00257B01"/>
    <w:rsid w:val="00263C9E"/>
    <w:rsid w:val="00285910"/>
    <w:rsid w:val="002901FD"/>
    <w:rsid w:val="00292801"/>
    <w:rsid w:val="002945C8"/>
    <w:rsid w:val="0029567C"/>
    <w:rsid w:val="002959AC"/>
    <w:rsid w:val="00296399"/>
    <w:rsid w:val="002A3F1E"/>
    <w:rsid w:val="002A55C5"/>
    <w:rsid w:val="002A5959"/>
    <w:rsid w:val="002B083F"/>
    <w:rsid w:val="002B4D16"/>
    <w:rsid w:val="002B5DAB"/>
    <w:rsid w:val="002B65AA"/>
    <w:rsid w:val="002C0D5A"/>
    <w:rsid w:val="002C0F68"/>
    <w:rsid w:val="002D17E6"/>
    <w:rsid w:val="002D676D"/>
    <w:rsid w:val="002E62A7"/>
    <w:rsid w:val="00301654"/>
    <w:rsid w:val="00301AB2"/>
    <w:rsid w:val="003023B5"/>
    <w:rsid w:val="00302B37"/>
    <w:rsid w:val="00303200"/>
    <w:rsid w:val="00304094"/>
    <w:rsid w:val="003122C7"/>
    <w:rsid w:val="00314FB6"/>
    <w:rsid w:val="003169F9"/>
    <w:rsid w:val="00317F17"/>
    <w:rsid w:val="00327A50"/>
    <w:rsid w:val="00330D40"/>
    <w:rsid w:val="003373B0"/>
    <w:rsid w:val="00342715"/>
    <w:rsid w:val="00343284"/>
    <w:rsid w:val="00343F87"/>
    <w:rsid w:val="00344D8A"/>
    <w:rsid w:val="00345160"/>
    <w:rsid w:val="00346731"/>
    <w:rsid w:val="0035145F"/>
    <w:rsid w:val="003530DA"/>
    <w:rsid w:val="0035329C"/>
    <w:rsid w:val="0035679F"/>
    <w:rsid w:val="00362D95"/>
    <w:rsid w:val="0036311F"/>
    <w:rsid w:val="0037339B"/>
    <w:rsid w:val="00373BA5"/>
    <w:rsid w:val="0037682D"/>
    <w:rsid w:val="00383E29"/>
    <w:rsid w:val="003841ED"/>
    <w:rsid w:val="00384607"/>
    <w:rsid w:val="00387607"/>
    <w:rsid w:val="003933A6"/>
    <w:rsid w:val="00397E1F"/>
    <w:rsid w:val="003A1AEF"/>
    <w:rsid w:val="003A35B4"/>
    <w:rsid w:val="003A398A"/>
    <w:rsid w:val="003A469C"/>
    <w:rsid w:val="003B03B8"/>
    <w:rsid w:val="003B4D57"/>
    <w:rsid w:val="003B7B74"/>
    <w:rsid w:val="003C2142"/>
    <w:rsid w:val="003C3E0F"/>
    <w:rsid w:val="003C4A58"/>
    <w:rsid w:val="003C5216"/>
    <w:rsid w:val="003C7358"/>
    <w:rsid w:val="003D2F9A"/>
    <w:rsid w:val="003D5C7F"/>
    <w:rsid w:val="003E12C8"/>
    <w:rsid w:val="003F1BB9"/>
    <w:rsid w:val="003F2886"/>
    <w:rsid w:val="003F5030"/>
    <w:rsid w:val="003F5AA1"/>
    <w:rsid w:val="003F60DD"/>
    <w:rsid w:val="003F66F9"/>
    <w:rsid w:val="00400F68"/>
    <w:rsid w:val="00407DDA"/>
    <w:rsid w:val="00415EF6"/>
    <w:rsid w:val="0041618B"/>
    <w:rsid w:val="004226C8"/>
    <w:rsid w:val="00422AC8"/>
    <w:rsid w:val="004241D6"/>
    <w:rsid w:val="00433CCD"/>
    <w:rsid w:val="004353DC"/>
    <w:rsid w:val="00436AA2"/>
    <w:rsid w:val="004415E0"/>
    <w:rsid w:val="004426A3"/>
    <w:rsid w:val="00444CD1"/>
    <w:rsid w:val="00450D19"/>
    <w:rsid w:val="0045112B"/>
    <w:rsid w:val="00452074"/>
    <w:rsid w:val="004557EB"/>
    <w:rsid w:val="0046029C"/>
    <w:rsid w:val="00464EE0"/>
    <w:rsid w:val="0046652B"/>
    <w:rsid w:val="004679E1"/>
    <w:rsid w:val="0047037A"/>
    <w:rsid w:val="00471A32"/>
    <w:rsid w:val="00472E13"/>
    <w:rsid w:val="00481CA5"/>
    <w:rsid w:val="00486BC8"/>
    <w:rsid w:val="00494DB0"/>
    <w:rsid w:val="004959A3"/>
    <w:rsid w:val="00497DA4"/>
    <w:rsid w:val="004B2FE5"/>
    <w:rsid w:val="004B36C1"/>
    <w:rsid w:val="004B6A40"/>
    <w:rsid w:val="004D1753"/>
    <w:rsid w:val="004D73DE"/>
    <w:rsid w:val="004E55CD"/>
    <w:rsid w:val="004E5C50"/>
    <w:rsid w:val="004E6C27"/>
    <w:rsid w:val="004E7394"/>
    <w:rsid w:val="004F083E"/>
    <w:rsid w:val="004F43EB"/>
    <w:rsid w:val="00502EE6"/>
    <w:rsid w:val="00504464"/>
    <w:rsid w:val="00504493"/>
    <w:rsid w:val="005060BA"/>
    <w:rsid w:val="00511FAC"/>
    <w:rsid w:val="00517D1D"/>
    <w:rsid w:val="00523CD4"/>
    <w:rsid w:val="00526C3E"/>
    <w:rsid w:val="00530408"/>
    <w:rsid w:val="005318A6"/>
    <w:rsid w:val="00540408"/>
    <w:rsid w:val="00542913"/>
    <w:rsid w:val="00544A64"/>
    <w:rsid w:val="00547ADD"/>
    <w:rsid w:val="00547C31"/>
    <w:rsid w:val="00561F67"/>
    <w:rsid w:val="00572626"/>
    <w:rsid w:val="00575097"/>
    <w:rsid w:val="005759B3"/>
    <w:rsid w:val="00576E4B"/>
    <w:rsid w:val="00577370"/>
    <w:rsid w:val="005876BE"/>
    <w:rsid w:val="005920B1"/>
    <w:rsid w:val="0059702E"/>
    <w:rsid w:val="005A2B9B"/>
    <w:rsid w:val="005A5ED3"/>
    <w:rsid w:val="005B0013"/>
    <w:rsid w:val="005B0E2A"/>
    <w:rsid w:val="005B2354"/>
    <w:rsid w:val="005B665E"/>
    <w:rsid w:val="005B670B"/>
    <w:rsid w:val="005C1F76"/>
    <w:rsid w:val="005C4861"/>
    <w:rsid w:val="005C5210"/>
    <w:rsid w:val="005C57EF"/>
    <w:rsid w:val="005C7E19"/>
    <w:rsid w:val="005D1918"/>
    <w:rsid w:val="005D5930"/>
    <w:rsid w:val="005F173D"/>
    <w:rsid w:val="005F3138"/>
    <w:rsid w:val="005F55E2"/>
    <w:rsid w:val="00603583"/>
    <w:rsid w:val="00615E5F"/>
    <w:rsid w:val="00617C33"/>
    <w:rsid w:val="00620220"/>
    <w:rsid w:val="00622B22"/>
    <w:rsid w:val="00624B2A"/>
    <w:rsid w:val="006304F7"/>
    <w:rsid w:val="0063608F"/>
    <w:rsid w:val="00636475"/>
    <w:rsid w:val="006379A6"/>
    <w:rsid w:val="00647750"/>
    <w:rsid w:val="006504FD"/>
    <w:rsid w:val="0065075B"/>
    <w:rsid w:val="00652597"/>
    <w:rsid w:val="00653529"/>
    <w:rsid w:val="006621D3"/>
    <w:rsid w:val="0066295B"/>
    <w:rsid w:val="00667C6C"/>
    <w:rsid w:val="00670759"/>
    <w:rsid w:val="00677835"/>
    <w:rsid w:val="00683B67"/>
    <w:rsid w:val="006A2DE5"/>
    <w:rsid w:val="006A2EDA"/>
    <w:rsid w:val="006A3FF8"/>
    <w:rsid w:val="006A6764"/>
    <w:rsid w:val="006B5F24"/>
    <w:rsid w:val="006C3175"/>
    <w:rsid w:val="006C7BAA"/>
    <w:rsid w:val="006D28F8"/>
    <w:rsid w:val="006D6ECF"/>
    <w:rsid w:val="006E2EBE"/>
    <w:rsid w:val="006F23F7"/>
    <w:rsid w:val="006F7F25"/>
    <w:rsid w:val="0070543C"/>
    <w:rsid w:val="00714998"/>
    <w:rsid w:val="007242A5"/>
    <w:rsid w:val="00724D43"/>
    <w:rsid w:val="0073433A"/>
    <w:rsid w:val="00736E5A"/>
    <w:rsid w:val="00741DA8"/>
    <w:rsid w:val="00745FD6"/>
    <w:rsid w:val="00751BE9"/>
    <w:rsid w:val="00755070"/>
    <w:rsid w:val="00763E5D"/>
    <w:rsid w:val="00780185"/>
    <w:rsid w:val="00784276"/>
    <w:rsid w:val="00787DC6"/>
    <w:rsid w:val="00794985"/>
    <w:rsid w:val="00796763"/>
    <w:rsid w:val="007A06AA"/>
    <w:rsid w:val="007A3219"/>
    <w:rsid w:val="007B5FC3"/>
    <w:rsid w:val="007B7359"/>
    <w:rsid w:val="007C3B79"/>
    <w:rsid w:val="007D4781"/>
    <w:rsid w:val="007D5936"/>
    <w:rsid w:val="007E0240"/>
    <w:rsid w:val="007E0662"/>
    <w:rsid w:val="007E6BAB"/>
    <w:rsid w:val="007F396E"/>
    <w:rsid w:val="00802031"/>
    <w:rsid w:val="00810273"/>
    <w:rsid w:val="00810AC3"/>
    <w:rsid w:val="0081101F"/>
    <w:rsid w:val="00811295"/>
    <w:rsid w:val="0081168E"/>
    <w:rsid w:val="00815E1C"/>
    <w:rsid w:val="0081643E"/>
    <w:rsid w:val="00823425"/>
    <w:rsid w:val="00824756"/>
    <w:rsid w:val="00830E37"/>
    <w:rsid w:val="00844A2D"/>
    <w:rsid w:val="00846AEC"/>
    <w:rsid w:val="008513C0"/>
    <w:rsid w:val="00851DF8"/>
    <w:rsid w:val="00854832"/>
    <w:rsid w:val="008550A5"/>
    <w:rsid w:val="00855E83"/>
    <w:rsid w:val="00856EFE"/>
    <w:rsid w:val="00860522"/>
    <w:rsid w:val="00861463"/>
    <w:rsid w:val="0086591E"/>
    <w:rsid w:val="0087501F"/>
    <w:rsid w:val="008765F1"/>
    <w:rsid w:val="008843EE"/>
    <w:rsid w:val="00884F86"/>
    <w:rsid w:val="008858B0"/>
    <w:rsid w:val="00887018"/>
    <w:rsid w:val="00890C32"/>
    <w:rsid w:val="00893566"/>
    <w:rsid w:val="008A06FF"/>
    <w:rsid w:val="008B48ED"/>
    <w:rsid w:val="008C0AC7"/>
    <w:rsid w:val="008D0072"/>
    <w:rsid w:val="008D66CD"/>
    <w:rsid w:val="008D7C70"/>
    <w:rsid w:val="008E57B7"/>
    <w:rsid w:val="008F0131"/>
    <w:rsid w:val="008F1441"/>
    <w:rsid w:val="008F1DDE"/>
    <w:rsid w:val="008F4C59"/>
    <w:rsid w:val="00905427"/>
    <w:rsid w:val="00910F1A"/>
    <w:rsid w:val="009116CD"/>
    <w:rsid w:val="00913356"/>
    <w:rsid w:val="0091679B"/>
    <w:rsid w:val="00916FC3"/>
    <w:rsid w:val="00917ABB"/>
    <w:rsid w:val="0092380D"/>
    <w:rsid w:val="00924C15"/>
    <w:rsid w:val="00924CA8"/>
    <w:rsid w:val="0093004E"/>
    <w:rsid w:val="00936BFC"/>
    <w:rsid w:val="00937760"/>
    <w:rsid w:val="0095050D"/>
    <w:rsid w:val="009505AD"/>
    <w:rsid w:val="00955AD4"/>
    <w:rsid w:val="009616DE"/>
    <w:rsid w:val="00963077"/>
    <w:rsid w:val="00973694"/>
    <w:rsid w:val="00976C43"/>
    <w:rsid w:val="00986164"/>
    <w:rsid w:val="00986C6B"/>
    <w:rsid w:val="0099285B"/>
    <w:rsid w:val="00996C01"/>
    <w:rsid w:val="009A18AA"/>
    <w:rsid w:val="009A5F07"/>
    <w:rsid w:val="009B2B6B"/>
    <w:rsid w:val="009C2A90"/>
    <w:rsid w:val="009C43EA"/>
    <w:rsid w:val="009D0337"/>
    <w:rsid w:val="009F2789"/>
    <w:rsid w:val="009F3DC3"/>
    <w:rsid w:val="009F4320"/>
    <w:rsid w:val="009F5750"/>
    <w:rsid w:val="00A000D2"/>
    <w:rsid w:val="00A01707"/>
    <w:rsid w:val="00A03132"/>
    <w:rsid w:val="00A05D78"/>
    <w:rsid w:val="00A06A56"/>
    <w:rsid w:val="00A10BC3"/>
    <w:rsid w:val="00A13681"/>
    <w:rsid w:val="00A205E2"/>
    <w:rsid w:val="00A2153E"/>
    <w:rsid w:val="00A26E83"/>
    <w:rsid w:val="00A27406"/>
    <w:rsid w:val="00A33E3D"/>
    <w:rsid w:val="00A35140"/>
    <w:rsid w:val="00A50B94"/>
    <w:rsid w:val="00A51A96"/>
    <w:rsid w:val="00A64FB1"/>
    <w:rsid w:val="00A66041"/>
    <w:rsid w:val="00A8142E"/>
    <w:rsid w:val="00A814C1"/>
    <w:rsid w:val="00A81712"/>
    <w:rsid w:val="00A90B33"/>
    <w:rsid w:val="00A94CBA"/>
    <w:rsid w:val="00AA03F4"/>
    <w:rsid w:val="00AA298C"/>
    <w:rsid w:val="00AA3F28"/>
    <w:rsid w:val="00AA5A71"/>
    <w:rsid w:val="00AA648C"/>
    <w:rsid w:val="00AB1AD0"/>
    <w:rsid w:val="00AB305E"/>
    <w:rsid w:val="00AB4AD8"/>
    <w:rsid w:val="00AB5618"/>
    <w:rsid w:val="00AB5864"/>
    <w:rsid w:val="00AC023D"/>
    <w:rsid w:val="00AC1CAC"/>
    <w:rsid w:val="00AC387D"/>
    <w:rsid w:val="00AD0187"/>
    <w:rsid w:val="00AD4704"/>
    <w:rsid w:val="00AD7AB5"/>
    <w:rsid w:val="00AE0922"/>
    <w:rsid w:val="00AE1D38"/>
    <w:rsid w:val="00AE402D"/>
    <w:rsid w:val="00AE4895"/>
    <w:rsid w:val="00AE5D75"/>
    <w:rsid w:val="00AE716E"/>
    <w:rsid w:val="00B05101"/>
    <w:rsid w:val="00B06AC0"/>
    <w:rsid w:val="00B074D0"/>
    <w:rsid w:val="00B1140C"/>
    <w:rsid w:val="00B24FD3"/>
    <w:rsid w:val="00B26B0F"/>
    <w:rsid w:val="00B274B0"/>
    <w:rsid w:val="00B30734"/>
    <w:rsid w:val="00B344A7"/>
    <w:rsid w:val="00B412D5"/>
    <w:rsid w:val="00B44081"/>
    <w:rsid w:val="00B5154F"/>
    <w:rsid w:val="00B5426F"/>
    <w:rsid w:val="00B5659C"/>
    <w:rsid w:val="00B57A42"/>
    <w:rsid w:val="00B64556"/>
    <w:rsid w:val="00B64F2B"/>
    <w:rsid w:val="00B7107B"/>
    <w:rsid w:val="00B75668"/>
    <w:rsid w:val="00B77439"/>
    <w:rsid w:val="00B800AD"/>
    <w:rsid w:val="00B8268F"/>
    <w:rsid w:val="00B91E57"/>
    <w:rsid w:val="00B952BE"/>
    <w:rsid w:val="00BA1192"/>
    <w:rsid w:val="00BA4AC1"/>
    <w:rsid w:val="00BB0DAA"/>
    <w:rsid w:val="00BC30F8"/>
    <w:rsid w:val="00BD0148"/>
    <w:rsid w:val="00BD4964"/>
    <w:rsid w:val="00BD5C17"/>
    <w:rsid w:val="00BD792C"/>
    <w:rsid w:val="00BD7FC0"/>
    <w:rsid w:val="00BE1BC4"/>
    <w:rsid w:val="00BE283A"/>
    <w:rsid w:val="00BE5B3B"/>
    <w:rsid w:val="00BE6C39"/>
    <w:rsid w:val="00BF34A3"/>
    <w:rsid w:val="00BF40D1"/>
    <w:rsid w:val="00BF4715"/>
    <w:rsid w:val="00BF7292"/>
    <w:rsid w:val="00C00E23"/>
    <w:rsid w:val="00C01C88"/>
    <w:rsid w:val="00C02C1A"/>
    <w:rsid w:val="00C03A5E"/>
    <w:rsid w:val="00C03B10"/>
    <w:rsid w:val="00C14406"/>
    <w:rsid w:val="00C2119E"/>
    <w:rsid w:val="00C21684"/>
    <w:rsid w:val="00C22187"/>
    <w:rsid w:val="00C23C99"/>
    <w:rsid w:val="00C3125F"/>
    <w:rsid w:val="00C35084"/>
    <w:rsid w:val="00C35C68"/>
    <w:rsid w:val="00C36AD3"/>
    <w:rsid w:val="00C37A06"/>
    <w:rsid w:val="00C37D19"/>
    <w:rsid w:val="00C54DBC"/>
    <w:rsid w:val="00C5516D"/>
    <w:rsid w:val="00C55DB7"/>
    <w:rsid w:val="00C56301"/>
    <w:rsid w:val="00C66A4D"/>
    <w:rsid w:val="00C754AF"/>
    <w:rsid w:val="00C761D5"/>
    <w:rsid w:val="00C83957"/>
    <w:rsid w:val="00CA231E"/>
    <w:rsid w:val="00CA279A"/>
    <w:rsid w:val="00CA4C37"/>
    <w:rsid w:val="00CA4C62"/>
    <w:rsid w:val="00CB11FB"/>
    <w:rsid w:val="00CB552A"/>
    <w:rsid w:val="00CB6A95"/>
    <w:rsid w:val="00CC698D"/>
    <w:rsid w:val="00CC6D8E"/>
    <w:rsid w:val="00CC775D"/>
    <w:rsid w:val="00CE0F0B"/>
    <w:rsid w:val="00CE229C"/>
    <w:rsid w:val="00CF09E9"/>
    <w:rsid w:val="00CF1C84"/>
    <w:rsid w:val="00CF62AC"/>
    <w:rsid w:val="00D0696D"/>
    <w:rsid w:val="00D11AE3"/>
    <w:rsid w:val="00D13674"/>
    <w:rsid w:val="00D25419"/>
    <w:rsid w:val="00D2746F"/>
    <w:rsid w:val="00D363EA"/>
    <w:rsid w:val="00D40B46"/>
    <w:rsid w:val="00D50418"/>
    <w:rsid w:val="00D5302F"/>
    <w:rsid w:val="00D5384C"/>
    <w:rsid w:val="00D559FD"/>
    <w:rsid w:val="00D57DBB"/>
    <w:rsid w:val="00D60D77"/>
    <w:rsid w:val="00D66DB4"/>
    <w:rsid w:val="00D711D7"/>
    <w:rsid w:val="00D7186A"/>
    <w:rsid w:val="00D76A8F"/>
    <w:rsid w:val="00D865BE"/>
    <w:rsid w:val="00D91C52"/>
    <w:rsid w:val="00D9265D"/>
    <w:rsid w:val="00D96A2C"/>
    <w:rsid w:val="00D97541"/>
    <w:rsid w:val="00DB135D"/>
    <w:rsid w:val="00DB2F4E"/>
    <w:rsid w:val="00DB715F"/>
    <w:rsid w:val="00DB72A6"/>
    <w:rsid w:val="00DC046F"/>
    <w:rsid w:val="00DC172E"/>
    <w:rsid w:val="00DC1E66"/>
    <w:rsid w:val="00DC33BF"/>
    <w:rsid w:val="00DD04B6"/>
    <w:rsid w:val="00DD3DDE"/>
    <w:rsid w:val="00DD5B94"/>
    <w:rsid w:val="00DD66A9"/>
    <w:rsid w:val="00DE3D1C"/>
    <w:rsid w:val="00DE5DCB"/>
    <w:rsid w:val="00DE628D"/>
    <w:rsid w:val="00DE7616"/>
    <w:rsid w:val="00E0031F"/>
    <w:rsid w:val="00E018EF"/>
    <w:rsid w:val="00E223C3"/>
    <w:rsid w:val="00E25FF0"/>
    <w:rsid w:val="00E31ACA"/>
    <w:rsid w:val="00E3444F"/>
    <w:rsid w:val="00E42D1A"/>
    <w:rsid w:val="00E45863"/>
    <w:rsid w:val="00E52190"/>
    <w:rsid w:val="00E551E5"/>
    <w:rsid w:val="00E55F37"/>
    <w:rsid w:val="00E6621C"/>
    <w:rsid w:val="00E6752E"/>
    <w:rsid w:val="00E67E62"/>
    <w:rsid w:val="00E746A1"/>
    <w:rsid w:val="00E76EA6"/>
    <w:rsid w:val="00E7788C"/>
    <w:rsid w:val="00E81807"/>
    <w:rsid w:val="00E821FD"/>
    <w:rsid w:val="00E8240E"/>
    <w:rsid w:val="00E85076"/>
    <w:rsid w:val="00E9341F"/>
    <w:rsid w:val="00E9579A"/>
    <w:rsid w:val="00E96879"/>
    <w:rsid w:val="00E9696D"/>
    <w:rsid w:val="00E96D18"/>
    <w:rsid w:val="00E97F8D"/>
    <w:rsid w:val="00EA58E7"/>
    <w:rsid w:val="00EB1647"/>
    <w:rsid w:val="00EB2E78"/>
    <w:rsid w:val="00EB3A39"/>
    <w:rsid w:val="00EB53E7"/>
    <w:rsid w:val="00EB5AA5"/>
    <w:rsid w:val="00EB6F1D"/>
    <w:rsid w:val="00EB78EA"/>
    <w:rsid w:val="00EC0F65"/>
    <w:rsid w:val="00EC41A4"/>
    <w:rsid w:val="00ED776A"/>
    <w:rsid w:val="00EE2E76"/>
    <w:rsid w:val="00EE3FEA"/>
    <w:rsid w:val="00EE5DA8"/>
    <w:rsid w:val="00EF16D4"/>
    <w:rsid w:val="00F043BD"/>
    <w:rsid w:val="00F07002"/>
    <w:rsid w:val="00F15583"/>
    <w:rsid w:val="00F17263"/>
    <w:rsid w:val="00F1753F"/>
    <w:rsid w:val="00F1779D"/>
    <w:rsid w:val="00F2248F"/>
    <w:rsid w:val="00F23681"/>
    <w:rsid w:val="00F32A93"/>
    <w:rsid w:val="00F55EE0"/>
    <w:rsid w:val="00F73670"/>
    <w:rsid w:val="00F73A06"/>
    <w:rsid w:val="00F74BDE"/>
    <w:rsid w:val="00F82C66"/>
    <w:rsid w:val="00F8322F"/>
    <w:rsid w:val="00F86959"/>
    <w:rsid w:val="00F92C30"/>
    <w:rsid w:val="00FA12EC"/>
    <w:rsid w:val="00FA5486"/>
    <w:rsid w:val="00FA77A9"/>
    <w:rsid w:val="00FB3C82"/>
    <w:rsid w:val="00FC1262"/>
    <w:rsid w:val="00FC29CB"/>
    <w:rsid w:val="00FC338A"/>
    <w:rsid w:val="00FD214D"/>
    <w:rsid w:val="00FD3986"/>
    <w:rsid w:val="00FD5958"/>
    <w:rsid w:val="00FD6E6B"/>
    <w:rsid w:val="00FD7144"/>
    <w:rsid w:val="00FF0DE4"/>
    <w:rsid w:val="00FF55EA"/>
    <w:rsid w:val="00FF6EC9"/>
    <w:rsid w:val="00FF778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A85C2"/>
  <w15:docId w15:val="{B1856195-F23D-4F9A-AFD2-403851C5C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style>
  <w:style w:type="paragraph" w:styleId="BalloonText">
    <w:name w:val="Balloon Text"/>
    <w:basedOn w:val="Normal"/>
    <w:link w:val="BalloonTextChar"/>
    <w:uiPriority w:val="99"/>
    <w:semiHidden/>
    <w:unhideWhenUsed/>
    <w:rsid w:val="005750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7"/>
    <w:rPr>
      <w:rFonts w:ascii="Segoe UI" w:hAnsi="Segoe UI" w:cs="Segoe UI"/>
      <w:sz w:val="18"/>
      <w:szCs w:val="18"/>
    </w:rPr>
  </w:style>
  <w:style w:type="character" w:styleId="CommentReference">
    <w:name w:val="annotation reference"/>
    <w:basedOn w:val="DefaultParagraphFont"/>
    <w:uiPriority w:val="99"/>
    <w:semiHidden/>
    <w:unhideWhenUsed/>
    <w:rsid w:val="00B7107B"/>
    <w:rPr>
      <w:sz w:val="16"/>
      <w:szCs w:val="16"/>
    </w:rPr>
  </w:style>
  <w:style w:type="paragraph" w:styleId="CommentText">
    <w:name w:val="annotation text"/>
    <w:basedOn w:val="Normal"/>
    <w:link w:val="CommentTextChar"/>
    <w:uiPriority w:val="99"/>
    <w:unhideWhenUsed/>
    <w:rsid w:val="00B7107B"/>
    <w:pPr>
      <w:spacing w:line="240" w:lineRule="auto"/>
    </w:pPr>
    <w:rPr>
      <w:sz w:val="20"/>
      <w:szCs w:val="20"/>
    </w:rPr>
  </w:style>
  <w:style w:type="character" w:customStyle="1" w:styleId="CommentTextChar">
    <w:name w:val="Comment Text Char"/>
    <w:basedOn w:val="DefaultParagraphFont"/>
    <w:link w:val="CommentText"/>
    <w:uiPriority w:val="99"/>
    <w:rsid w:val="00B7107B"/>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B7107B"/>
    <w:rPr>
      <w:b/>
      <w:bCs/>
    </w:rPr>
  </w:style>
  <w:style w:type="character" w:customStyle="1" w:styleId="CommentSubjectChar">
    <w:name w:val="Comment Subject Char"/>
    <w:basedOn w:val="CommentTextChar"/>
    <w:link w:val="CommentSubject"/>
    <w:uiPriority w:val="99"/>
    <w:semiHidden/>
    <w:rsid w:val="00B7107B"/>
    <w:rPr>
      <w:rFonts w:ascii="Verdana" w:hAnsi="Verdana" w:cs="Verdana"/>
      <w:b/>
      <w:bCs/>
      <w:sz w:val="20"/>
      <w:szCs w:val="20"/>
    </w:rPr>
  </w:style>
  <w:style w:type="paragraph" w:styleId="ListParagraph">
    <w:name w:val="List Paragraph"/>
    <w:basedOn w:val="Normal"/>
    <w:uiPriority w:val="99"/>
    <w:rsid w:val="001661C0"/>
    <w:pPr>
      <w:ind w:left="720"/>
      <w:contextualSpacing/>
    </w:p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E25FF0"/>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E25FF0"/>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9290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10C61-D5A0-4904-BD43-D3B55FDDD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3299</Words>
  <Characters>18806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Sanja Lipovcic</dc:creator>
  <cp:lastModifiedBy>Podrška KZSM</cp:lastModifiedBy>
  <cp:revision>2</cp:revision>
  <cp:lastPrinted>2023-03-02T11:47:00Z</cp:lastPrinted>
  <dcterms:created xsi:type="dcterms:W3CDTF">2023-03-03T10:23:00Z</dcterms:created>
  <dcterms:modified xsi:type="dcterms:W3CDTF">2023-03-03T10:23:00Z</dcterms:modified>
</cp:coreProperties>
</file>