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3C9" w:rsidRPr="00927FDF" w:rsidRDefault="006C333B" w:rsidP="00942B7E">
      <w:pPr>
        <w:tabs>
          <w:tab w:val="left" w:pos="1418"/>
        </w:tabs>
        <w:jc w:val="right"/>
        <w:rPr>
          <w:lang w:val="sr-Cyrl-CS"/>
        </w:rPr>
      </w:pPr>
      <w:r w:rsidRPr="00927FDF">
        <w:rPr>
          <w:lang w:val="sr-Cyrl-CS"/>
        </w:rPr>
        <w:t>Образац</w:t>
      </w:r>
    </w:p>
    <w:p w:rsidR="006C333B" w:rsidRPr="00927FDF" w:rsidRDefault="006C333B" w:rsidP="00942B7E">
      <w:pPr>
        <w:tabs>
          <w:tab w:val="left" w:pos="1418"/>
        </w:tabs>
        <w:jc w:val="right"/>
        <w:rPr>
          <w:lang w:val="sr-Cyrl-CS"/>
        </w:rPr>
      </w:pPr>
    </w:p>
    <w:p w:rsidR="00227518" w:rsidRPr="00927FDF" w:rsidRDefault="00227518" w:rsidP="00227518">
      <w:pPr>
        <w:tabs>
          <w:tab w:val="left" w:pos="1418"/>
        </w:tabs>
        <w:jc w:val="center"/>
        <w:rPr>
          <w:b/>
          <w:sz w:val="28"/>
          <w:szCs w:val="28"/>
          <w:lang w:val="sr-Cyrl-CS"/>
        </w:rPr>
      </w:pPr>
      <w:r w:rsidRPr="00927FDF">
        <w:rPr>
          <w:b/>
          <w:sz w:val="22"/>
          <w:szCs w:val="20"/>
          <w:lang w:val="sr-Cyrl-CS"/>
        </w:rPr>
        <w:t xml:space="preserve">ПРИЈАВА ЗА ДОДЕЛУ ВАУЧЕРА ЗА СУБВЕНЦИОНИСАНО КОРИШЋЕЊЕ УСЛУГА </w:t>
      </w:r>
      <w:r w:rsidRPr="00927FDF">
        <w:rPr>
          <w:b/>
          <w:sz w:val="22"/>
          <w:szCs w:val="22"/>
          <w:lang w:val="sr-Cyrl-CS"/>
        </w:rPr>
        <w:t>СМЕШТА</w:t>
      </w:r>
      <w:r w:rsidRPr="00927FDF">
        <w:rPr>
          <w:b/>
          <w:sz w:val="22"/>
          <w:szCs w:val="20"/>
          <w:lang w:val="sr-Cyrl-CS"/>
        </w:rPr>
        <w:t xml:space="preserve">ЈА У УГОСТИТЕЉСКИМ ОБЈЕКТИМА </w:t>
      </w:r>
      <w:r w:rsidRPr="00927FDF">
        <w:rPr>
          <w:b/>
          <w:sz w:val="28"/>
          <w:szCs w:val="28"/>
          <w:lang w:val="sr-Cyrl-CS"/>
        </w:rPr>
        <w:t>У 2023. години</w:t>
      </w:r>
    </w:p>
    <w:p w:rsidR="00291498" w:rsidRPr="00927FDF" w:rsidRDefault="00291498" w:rsidP="00291498">
      <w:pPr>
        <w:tabs>
          <w:tab w:val="left" w:pos="1418"/>
        </w:tabs>
        <w:jc w:val="center"/>
        <w:rPr>
          <w:b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1559"/>
        <w:gridCol w:w="1417"/>
        <w:gridCol w:w="1134"/>
        <w:gridCol w:w="1524"/>
      </w:tblGrid>
      <w:tr w:rsidR="00604ED6" w:rsidRPr="00927FDF" w:rsidTr="00015362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927FDF" w:rsidRDefault="00604ED6" w:rsidP="00015362">
            <w:pPr>
              <w:tabs>
                <w:tab w:val="left" w:pos="1418"/>
              </w:tabs>
              <w:ind w:left="-680" w:firstLine="680"/>
              <w:rPr>
                <w:b/>
                <w:sz w:val="20"/>
                <w:szCs w:val="20"/>
                <w:lang w:val="sr-Cyrl-CS"/>
              </w:rPr>
            </w:pPr>
            <w:r w:rsidRPr="00927FDF">
              <w:rPr>
                <w:b/>
                <w:sz w:val="20"/>
                <w:szCs w:val="20"/>
                <w:lang w:val="sr-Cyrl-CS"/>
              </w:rPr>
              <w:t>ПОДАЦИ О ПОДНОСИОЦУ ПРИЈАВЕ</w:t>
            </w:r>
          </w:p>
        </w:tc>
      </w:tr>
      <w:tr w:rsidR="00604ED6" w:rsidRPr="00927FDF" w:rsidTr="00015362">
        <w:trPr>
          <w:trHeight w:val="395"/>
          <w:jc w:val="center"/>
        </w:trPr>
        <w:tc>
          <w:tcPr>
            <w:tcW w:w="3653" w:type="dxa"/>
            <w:vAlign w:val="center"/>
          </w:tcPr>
          <w:p w:rsidR="00604ED6" w:rsidRPr="00927FDF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634" w:type="dxa"/>
            <w:gridSpan w:val="4"/>
          </w:tcPr>
          <w:p w:rsidR="00604ED6" w:rsidRPr="00927FDF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927FDF" w:rsidTr="00015362">
        <w:trPr>
          <w:trHeight w:val="368"/>
          <w:jc w:val="center"/>
        </w:trPr>
        <w:tc>
          <w:tcPr>
            <w:tcW w:w="3653" w:type="dxa"/>
            <w:vAlign w:val="center"/>
          </w:tcPr>
          <w:p w:rsidR="00604ED6" w:rsidRPr="00927FDF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>ЈМБГ</w:t>
            </w:r>
          </w:p>
        </w:tc>
        <w:tc>
          <w:tcPr>
            <w:tcW w:w="5634" w:type="dxa"/>
            <w:gridSpan w:val="4"/>
          </w:tcPr>
          <w:p w:rsidR="00604ED6" w:rsidRPr="00927FDF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927FDF" w:rsidTr="00015362">
        <w:trPr>
          <w:trHeight w:val="1072"/>
          <w:jc w:val="center"/>
        </w:trPr>
        <w:tc>
          <w:tcPr>
            <w:tcW w:w="3653" w:type="dxa"/>
            <w:vAlign w:val="center"/>
          </w:tcPr>
          <w:p w:rsidR="00604ED6" w:rsidRPr="00927FDF" w:rsidRDefault="00015362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 xml:space="preserve">Адреса пребивалишта или привременог боравишта </w:t>
            </w:r>
            <w:r w:rsidR="00807216" w:rsidRPr="00927FDF">
              <w:rPr>
                <w:sz w:val="22"/>
                <w:szCs w:val="22"/>
                <w:lang w:val="sr-Cyrl-CS"/>
              </w:rPr>
              <w:t xml:space="preserve">корисника ваучера </w:t>
            </w:r>
            <w:r w:rsidRPr="00927FDF">
              <w:rPr>
                <w:sz w:val="22"/>
                <w:szCs w:val="22"/>
                <w:lang w:val="sr-Cyrl-CS"/>
              </w:rPr>
              <w:t>на коју се врши достава ваучера</w:t>
            </w:r>
          </w:p>
        </w:tc>
        <w:tc>
          <w:tcPr>
            <w:tcW w:w="5634" w:type="dxa"/>
            <w:gridSpan w:val="4"/>
          </w:tcPr>
          <w:p w:rsidR="004C79F4" w:rsidRPr="00927FDF" w:rsidRDefault="004C79F4" w:rsidP="000D709C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</w:p>
          <w:p w:rsidR="00604ED6" w:rsidRPr="00927FDF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927FDF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>(улица и број</w:t>
            </w:r>
            <w:r w:rsidR="004C79F4" w:rsidRPr="00927FDF">
              <w:rPr>
                <w:sz w:val="22"/>
                <w:szCs w:val="22"/>
                <w:lang w:val="sr-Cyrl-CS"/>
              </w:rPr>
              <w:t>, место</w:t>
            </w:r>
            <w:r w:rsidRPr="00927FDF">
              <w:rPr>
                <w:sz w:val="22"/>
                <w:szCs w:val="22"/>
                <w:lang w:val="sr-Cyrl-CS"/>
              </w:rPr>
              <w:t>)</w:t>
            </w:r>
          </w:p>
          <w:p w:rsidR="00604ED6" w:rsidRPr="00927FDF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927FDF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>(поштански број и општина)</w:t>
            </w:r>
          </w:p>
        </w:tc>
      </w:tr>
      <w:tr w:rsidR="008E676C" w:rsidRPr="00927FDF" w:rsidTr="00015362">
        <w:trPr>
          <w:trHeight w:val="413"/>
          <w:jc w:val="center"/>
        </w:trPr>
        <w:tc>
          <w:tcPr>
            <w:tcW w:w="3653" w:type="dxa"/>
            <w:vAlign w:val="center"/>
          </w:tcPr>
          <w:p w:rsidR="008E676C" w:rsidRPr="00927FDF" w:rsidRDefault="008E676C" w:rsidP="00015362">
            <w:pPr>
              <w:tabs>
                <w:tab w:val="left" w:pos="1418"/>
              </w:tabs>
              <w:rPr>
                <w:lang w:val="sr-Cyrl-CS"/>
              </w:rPr>
            </w:pPr>
            <w:r w:rsidRPr="00927FDF">
              <w:rPr>
                <w:sz w:val="22"/>
                <w:lang w:val="sr-Cyrl-CS"/>
              </w:rPr>
              <w:t>Контакт телефон</w:t>
            </w:r>
          </w:p>
        </w:tc>
        <w:tc>
          <w:tcPr>
            <w:tcW w:w="5634" w:type="dxa"/>
            <w:gridSpan w:val="4"/>
          </w:tcPr>
          <w:p w:rsidR="008E676C" w:rsidRPr="00927FDF" w:rsidRDefault="008E676C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73CB6" w:rsidRPr="00927FDF" w:rsidTr="00015362">
        <w:trPr>
          <w:trHeight w:val="278"/>
          <w:jc w:val="center"/>
        </w:trPr>
        <w:tc>
          <w:tcPr>
            <w:tcW w:w="9287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CB6" w:rsidRPr="00927FDF" w:rsidRDefault="00073CB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927FDF">
              <w:rPr>
                <w:b/>
                <w:sz w:val="20"/>
                <w:szCs w:val="20"/>
                <w:lang w:val="sr-Cyrl-CS"/>
              </w:rPr>
              <w:t>ПОДАЦИ ИЗ ПОТВРДЕ О РЕЗЕРВАЦИЈИ</w:t>
            </w:r>
          </w:p>
        </w:tc>
      </w:tr>
      <w:tr w:rsidR="00073CB6" w:rsidRPr="00927FDF" w:rsidTr="00015362">
        <w:trPr>
          <w:trHeight w:val="278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927FDF" w:rsidRDefault="00073CB6" w:rsidP="00015362">
            <w:pPr>
              <w:rPr>
                <w:lang w:val="sr-Cyrl-CS"/>
              </w:rPr>
            </w:pPr>
            <w:r w:rsidRPr="00927FDF">
              <w:rPr>
                <w:sz w:val="22"/>
                <w:lang w:val="sr-Cyrl-CS"/>
              </w:rPr>
              <w:t>Назив угоститељског објекта из потврде о резервацији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927FDF" w:rsidRDefault="00073CB6" w:rsidP="00015362">
            <w:pPr>
              <w:rPr>
                <w:sz w:val="22"/>
                <w:lang w:val="sr-Cyrl-CS"/>
              </w:rPr>
            </w:pPr>
          </w:p>
        </w:tc>
      </w:tr>
      <w:tr w:rsidR="00073CB6" w:rsidRPr="00927FDF" w:rsidTr="003B143D">
        <w:trPr>
          <w:trHeight w:val="399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927FDF" w:rsidRDefault="00073CB6" w:rsidP="00015362">
            <w:pPr>
              <w:tabs>
                <w:tab w:val="left" w:pos="1418"/>
              </w:tabs>
              <w:rPr>
                <w:sz w:val="20"/>
                <w:szCs w:val="20"/>
                <w:lang w:val="sr-Cyrl-CS"/>
              </w:rPr>
            </w:pPr>
            <w:r w:rsidRPr="00927FDF">
              <w:rPr>
                <w:sz w:val="22"/>
                <w:szCs w:val="20"/>
                <w:lang w:val="sr-Cyrl-CS"/>
              </w:rPr>
              <w:t xml:space="preserve">Период </w:t>
            </w:r>
            <w:r w:rsidR="00015362" w:rsidRPr="00927FDF">
              <w:rPr>
                <w:sz w:val="22"/>
                <w:szCs w:val="20"/>
                <w:lang w:val="sr-Cyrl-CS"/>
              </w:rPr>
              <w:t>резервације</w:t>
            </w:r>
            <w:r w:rsidRPr="00927FDF">
              <w:rPr>
                <w:sz w:val="22"/>
                <w:szCs w:val="20"/>
                <w:lang w:val="sr-Cyrl-CS"/>
              </w:rPr>
              <w:t xml:space="preserve"> смештаја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927FDF" w:rsidRDefault="00073CB6" w:rsidP="00015362">
            <w:pPr>
              <w:tabs>
                <w:tab w:val="left" w:pos="1418"/>
              </w:tabs>
              <w:rPr>
                <w:sz w:val="22"/>
                <w:szCs w:val="20"/>
                <w:lang w:val="sr-Cyrl-CS"/>
              </w:rPr>
            </w:pPr>
          </w:p>
        </w:tc>
      </w:tr>
      <w:tr w:rsidR="00604ED6" w:rsidRPr="00927FDF" w:rsidTr="00015362">
        <w:trPr>
          <w:trHeight w:val="278"/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927FDF" w:rsidRDefault="00604ED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927FDF">
              <w:rPr>
                <w:b/>
                <w:sz w:val="20"/>
                <w:szCs w:val="20"/>
                <w:lang w:val="sr-Cyrl-CS"/>
              </w:rPr>
              <w:t>ПОДАЦИ О ОСТВАРЕНОМ ПРАВУ</w:t>
            </w:r>
          </w:p>
        </w:tc>
      </w:tr>
      <w:tr w:rsidR="00604ED6" w:rsidRPr="00927FDF" w:rsidTr="003B143D">
        <w:trPr>
          <w:trHeight w:val="467"/>
          <w:jc w:val="center"/>
        </w:trPr>
        <w:tc>
          <w:tcPr>
            <w:tcW w:w="6629" w:type="dxa"/>
            <w:gridSpan w:val="3"/>
            <w:vAlign w:val="center"/>
          </w:tcPr>
          <w:p w:rsidR="00604ED6" w:rsidRPr="00927FDF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t>КОРИСНИК САМ:</w:t>
            </w:r>
          </w:p>
        </w:tc>
        <w:tc>
          <w:tcPr>
            <w:tcW w:w="1134" w:type="dxa"/>
            <w:vAlign w:val="center"/>
          </w:tcPr>
          <w:p w:rsidR="00604ED6" w:rsidRPr="00927FDF" w:rsidRDefault="00C16B3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t>O</w:t>
            </w:r>
            <w:r w:rsidR="00604ED6" w:rsidRPr="00927FDF">
              <w:rPr>
                <w:sz w:val="20"/>
                <w:szCs w:val="20"/>
                <w:lang w:val="sr-Cyrl-CS"/>
              </w:rPr>
              <w:t>значити са</w:t>
            </w:r>
            <w:r w:rsidR="003B143D" w:rsidRPr="00927FDF">
              <w:rPr>
                <w:sz w:val="20"/>
                <w:szCs w:val="20"/>
                <w:lang w:val="sr-Cyrl-CS"/>
              </w:rPr>
              <w:t xml:space="preserve"> </w:t>
            </w:r>
            <w:r w:rsidR="00604ED6" w:rsidRPr="00927FDF">
              <w:rPr>
                <w:lang w:val="sr-Cyrl-CS"/>
              </w:rPr>
              <w:t>X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5B2FA6" w:rsidRPr="00927FDF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t>Подаци за тач</w:t>
            </w:r>
            <w:r w:rsidR="005B2FA6" w:rsidRPr="00927FDF">
              <w:rPr>
                <w:sz w:val="20"/>
                <w:szCs w:val="20"/>
                <w:lang w:val="sr-Cyrl-CS"/>
              </w:rPr>
              <w:t xml:space="preserve">. </w:t>
            </w:r>
          </w:p>
          <w:p w:rsidR="005E4620" w:rsidRPr="00927FDF" w:rsidRDefault="00C63C94" w:rsidP="00C63C9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t>1</w:t>
            </w:r>
            <w:r w:rsidR="00156E37" w:rsidRPr="00927FDF">
              <w:rPr>
                <w:sz w:val="20"/>
                <w:szCs w:val="20"/>
                <w:lang w:val="sr-Cyrl-CS"/>
              </w:rPr>
              <w:t>,</w:t>
            </w:r>
            <w:r w:rsidR="00927FDF" w:rsidRPr="00927FDF">
              <w:rPr>
                <w:sz w:val="20"/>
                <w:szCs w:val="20"/>
                <w:lang w:val="sr-Cyrl-CS"/>
              </w:rPr>
              <w:t xml:space="preserve"> </w:t>
            </w:r>
            <w:r w:rsidRPr="00927FDF">
              <w:rPr>
                <w:sz w:val="20"/>
                <w:szCs w:val="20"/>
                <w:lang w:val="sr-Cyrl-CS"/>
              </w:rPr>
              <w:t>2</w:t>
            </w:r>
            <w:r w:rsidR="005B2FA6" w:rsidRPr="00927FDF">
              <w:rPr>
                <w:sz w:val="20"/>
                <w:szCs w:val="20"/>
                <w:lang w:val="sr-Cyrl-CS"/>
              </w:rPr>
              <w:t>.</w:t>
            </w:r>
            <w:r w:rsidR="00087A4D" w:rsidRPr="00927FDF">
              <w:rPr>
                <w:sz w:val="20"/>
                <w:szCs w:val="20"/>
                <w:lang w:val="sr-Cyrl-CS"/>
              </w:rPr>
              <w:t xml:space="preserve"> и 8</w:t>
            </w:r>
            <w:r w:rsidR="005B2FA6" w:rsidRPr="00927FDF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604ED6" w:rsidRPr="00927FDF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604ED6" w:rsidRPr="00927FDF" w:rsidRDefault="00C42E9D" w:rsidP="00C42E9D">
            <w:pPr>
              <w:pStyle w:val="ListParagraph"/>
              <w:numPr>
                <w:ilvl w:val="0"/>
                <w:numId w:val="30"/>
              </w:numPr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пензију - исплаћена пензија (унети број пензионог чека или 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604ED6" w:rsidRPr="00927FDF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04ED6" w:rsidRPr="00927FDF" w:rsidRDefault="00604ED6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927FDF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927FDF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- није исплаћена пензија али има решење, (број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E32CD0" w:rsidRPr="00927FDF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927FDF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927FDF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927FDF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из иностранства (подноси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пензију)</w:t>
            </w:r>
          </w:p>
        </w:tc>
        <w:tc>
          <w:tcPr>
            <w:tcW w:w="1134" w:type="dxa"/>
            <w:vAlign w:val="center"/>
          </w:tcPr>
          <w:p w:rsidR="00E32CD0" w:rsidRPr="00927FDF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927FDF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927FDF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424764" w:rsidRPr="00927FDF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Лица старија од 65 година, која не остварују право на пензију (</w:t>
            </w: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рачунајући од дана у коме се  подноси пријава за доделу ваучера)</w:t>
            </w:r>
          </w:p>
        </w:tc>
        <w:tc>
          <w:tcPr>
            <w:tcW w:w="1134" w:type="dxa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927FDF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424764" w:rsidRPr="00927FDF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Незапослена лица из евиденције Националне службе за запошљавање и корисници посебне новчане накнаде и привремене накнаде</w:t>
            </w:r>
          </w:p>
        </w:tc>
        <w:tc>
          <w:tcPr>
            <w:tcW w:w="1134" w:type="dxa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927FDF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424764" w:rsidRPr="00927FDF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социјалној заштити</w:t>
            </w:r>
          </w:p>
        </w:tc>
        <w:tc>
          <w:tcPr>
            <w:tcW w:w="1134" w:type="dxa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927FDF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424764" w:rsidRPr="00927FDF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пензијском и инвалидском осигурању</w:t>
            </w:r>
          </w:p>
        </w:tc>
        <w:tc>
          <w:tcPr>
            <w:tcW w:w="1134" w:type="dxa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927FDF" w:rsidTr="00F9662D">
        <w:trPr>
          <w:trHeight w:val="730"/>
          <w:jc w:val="center"/>
        </w:trPr>
        <w:tc>
          <w:tcPr>
            <w:tcW w:w="6629" w:type="dxa"/>
            <w:gridSpan w:val="3"/>
            <w:vAlign w:val="center"/>
          </w:tcPr>
          <w:p w:rsidR="00424764" w:rsidRPr="00927FDF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Радно ангажована лица са примањима која не прелазе износ од 70.000 динара нето месечно (унети матични број послодавца и износ зараде) </w:t>
            </w:r>
          </w:p>
        </w:tc>
        <w:tc>
          <w:tcPr>
            <w:tcW w:w="1134" w:type="dxa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927FDF" w:rsidTr="00385018">
        <w:trPr>
          <w:trHeight w:val="398"/>
          <w:jc w:val="center"/>
        </w:trPr>
        <w:tc>
          <w:tcPr>
            <w:tcW w:w="6629" w:type="dxa"/>
            <w:gridSpan w:val="3"/>
            <w:vAlign w:val="center"/>
          </w:tcPr>
          <w:p w:rsidR="00424764" w:rsidRPr="00927FDF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Војни инвалиди (ратни и мирнодопски) и цивилни инвалиди рата са примањима, која не прелазе износ од 70.000 динара нето месечно </w:t>
            </w:r>
          </w:p>
        </w:tc>
        <w:tc>
          <w:tcPr>
            <w:tcW w:w="1134" w:type="dxa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927FDF" w:rsidTr="003B143D">
        <w:trPr>
          <w:trHeight w:val="365"/>
          <w:jc w:val="center"/>
        </w:trPr>
        <w:tc>
          <w:tcPr>
            <w:tcW w:w="6629" w:type="dxa"/>
            <w:gridSpan w:val="3"/>
            <w:vAlign w:val="center"/>
          </w:tcPr>
          <w:p w:rsidR="00424764" w:rsidRPr="00927FDF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накнаду за породичну инвалиднину по палом борцу</w:t>
            </w:r>
          </w:p>
        </w:tc>
        <w:tc>
          <w:tcPr>
            <w:tcW w:w="1134" w:type="dxa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927FDF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424764" w:rsidRPr="00927FDF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Носилац активног породичног пољопривредног газдинства који је уписан у Регистар пољопривредних газдинстава</w:t>
            </w:r>
          </w:p>
        </w:tc>
        <w:tc>
          <w:tcPr>
            <w:tcW w:w="1134" w:type="dxa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927FDF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424764" w:rsidRPr="00927FDF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FDF">
              <w:rPr>
                <w:rFonts w:ascii="Times New Roman" w:hAnsi="Times New Roman"/>
                <w:sz w:val="20"/>
                <w:szCs w:val="20"/>
                <w:lang w:val="sr-Cyrl-CS"/>
              </w:rPr>
              <w:t>Студенти</w:t>
            </w:r>
          </w:p>
        </w:tc>
        <w:tc>
          <w:tcPr>
            <w:tcW w:w="1134" w:type="dxa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927FDF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FDF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CB167A" w:rsidRPr="00927FDF">
              <w:rPr>
                <w:sz w:val="20"/>
                <w:szCs w:val="20"/>
                <w:lang w:val="sr-Cyrl-CS"/>
              </w:rPr>
            </w:r>
            <w:r w:rsidR="00CB167A" w:rsidRPr="00927FDF">
              <w:rPr>
                <w:sz w:val="20"/>
                <w:szCs w:val="20"/>
                <w:lang w:val="sr-Cyrl-CS"/>
              </w:rPr>
              <w:fldChar w:fldCharType="separate"/>
            </w:r>
            <w:r w:rsidRPr="00927FDF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764" w:rsidRPr="00927FDF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1663F6" w:rsidRPr="00927FDF" w:rsidRDefault="00424764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927FDF">
        <w:rPr>
          <w:sz w:val="20"/>
          <w:szCs w:val="20"/>
          <w:lang w:val="sr-Cyrl-CS"/>
        </w:rPr>
        <w:t xml:space="preserve">   </w:t>
      </w:r>
      <w:r w:rsidR="001614C7" w:rsidRPr="00927FDF">
        <w:rPr>
          <w:sz w:val="20"/>
          <w:szCs w:val="20"/>
          <w:lang w:val="sr-Cyrl-CS"/>
        </w:rPr>
        <w:t>У складу са чл.</w:t>
      </w:r>
      <w:r w:rsidR="00604ED6" w:rsidRPr="00927FDF">
        <w:rPr>
          <w:sz w:val="20"/>
          <w:szCs w:val="20"/>
          <w:lang w:val="sr-Cyrl-CS"/>
        </w:rPr>
        <w:t xml:space="preserve"> </w:t>
      </w:r>
      <w:r w:rsidR="005D0118" w:rsidRPr="00927FDF">
        <w:rPr>
          <w:sz w:val="20"/>
          <w:szCs w:val="20"/>
          <w:lang w:val="sr-Cyrl-CS"/>
        </w:rPr>
        <w:t>15. и 16. Закона о заштити података о личности („</w:t>
      </w:r>
      <w:r w:rsidR="006C333B" w:rsidRPr="00927FDF">
        <w:rPr>
          <w:sz w:val="20"/>
          <w:szCs w:val="20"/>
          <w:lang w:val="sr-Cyrl-CS"/>
        </w:rPr>
        <w:t>Службени гласник РС”, број 87/</w:t>
      </w:r>
      <w:r w:rsidR="005D0118" w:rsidRPr="00927FDF">
        <w:rPr>
          <w:sz w:val="20"/>
          <w:szCs w:val="20"/>
          <w:lang w:val="sr-Cyrl-CS"/>
        </w:rPr>
        <w:t>18),</w:t>
      </w:r>
      <w:r w:rsidR="00E60C15" w:rsidRPr="00927FDF">
        <w:rPr>
          <w:sz w:val="20"/>
          <w:szCs w:val="20"/>
          <w:lang w:val="sr-Cyrl-CS"/>
        </w:rPr>
        <w:t xml:space="preserve"> </w:t>
      </w:r>
      <w:r w:rsidR="00604ED6" w:rsidRPr="00927FDF">
        <w:rPr>
          <w:sz w:val="20"/>
          <w:szCs w:val="20"/>
          <w:lang w:val="sr-Cyrl-CS"/>
        </w:rPr>
        <w:t>ја,</w:t>
      </w:r>
      <w:r w:rsidR="00E60C15" w:rsidRPr="00927FDF">
        <w:rPr>
          <w:sz w:val="20"/>
          <w:szCs w:val="20"/>
          <w:lang w:val="sr-Cyrl-CS"/>
        </w:rPr>
        <w:t xml:space="preserve"> </w:t>
      </w:r>
    </w:p>
    <w:p w:rsidR="00C06F08" w:rsidRPr="00927FDF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927FDF">
        <w:rPr>
          <w:b/>
          <w:sz w:val="22"/>
          <w:szCs w:val="22"/>
          <w:lang w:val="sr-Cyrl-CS"/>
        </w:rPr>
        <w:t>_______________________________________</w:t>
      </w:r>
      <w:r w:rsidR="00C06F08" w:rsidRPr="00927FDF">
        <w:rPr>
          <w:b/>
          <w:sz w:val="22"/>
          <w:szCs w:val="22"/>
          <w:lang w:val="sr-Cyrl-CS"/>
        </w:rPr>
        <w:t>_________</w:t>
      </w:r>
    </w:p>
    <w:p w:rsidR="00C06F08" w:rsidRPr="00927FDF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927FDF">
        <w:rPr>
          <w:b/>
          <w:i/>
          <w:sz w:val="22"/>
          <w:szCs w:val="22"/>
          <w:lang w:val="sr-Cyrl-CS"/>
        </w:rPr>
        <w:t>(унети име</w:t>
      </w:r>
      <w:r w:rsidR="00015362" w:rsidRPr="00927FDF">
        <w:rPr>
          <w:b/>
          <w:i/>
          <w:sz w:val="22"/>
          <w:szCs w:val="22"/>
          <w:lang w:val="sr-Cyrl-CS"/>
        </w:rPr>
        <w:t xml:space="preserve"> и</w:t>
      </w:r>
      <w:r w:rsidRPr="00927FDF">
        <w:rPr>
          <w:b/>
          <w:i/>
          <w:sz w:val="22"/>
          <w:szCs w:val="22"/>
          <w:lang w:val="sr-Cyrl-CS"/>
        </w:rPr>
        <w:t xml:space="preserve"> презиме корисника)</w:t>
      </w:r>
    </w:p>
    <w:p w:rsidR="00604ED6" w:rsidRPr="00927FDF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927FDF">
        <w:rPr>
          <w:sz w:val="20"/>
          <w:szCs w:val="20"/>
          <w:lang w:val="sr-Cyrl-CS"/>
        </w:rPr>
        <w:t xml:space="preserve">дајем пристанак да </w:t>
      </w:r>
      <w:r w:rsidR="00BA789B" w:rsidRPr="00927FDF">
        <w:rPr>
          <w:sz w:val="20"/>
          <w:szCs w:val="20"/>
          <w:lang w:val="sr-Cyrl-CS"/>
        </w:rPr>
        <w:t xml:space="preserve">надлежни државни органи у складу са чланом 5. Уредбе о условима и начину доделе и коришћења средстава за подстицање унапређења туристичког промета домаћих туриста на територији  Републике Србије, </w:t>
      </w:r>
      <w:r w:rsidR="00A43930" w:rsidRPr="00927FDF">
        <w:rPr>
          <w:sz w:val="20"/>
          <w:szCs w:val="20"/>
          <w:lang w:val="sr-Cyrl-CS"/>
        </w:rPr>
        <w:t xml:space="preserve"> </w:t>
      </w:r>
      <w:r w:rsidR="00BA789B" w:rsidRPr="00927FDF">
        <w:rPr>
          <w:sz w:val="20"/>
          <w:szCs w:val="20"/>
          <w:lang w:val="sr-Cyrl-CS"/>
        </w:rPr>
        <w:t>ЈП „Пошта Србије</w:t>
      </w:r>
      <w:r w:rsidR="003770AE" w:rsidRPr="00927FDF">
        <w:rPr>
          <w:sz w:val="20"/>
          <w:szCs w:val="20"/>
          <w:lang w:val="sr-Cyrl-CS"/>
        </w:rPr>
        <w:t>ˮ</w:t>
      </w:r>
      <w:r w:rsidR="00BA789B" w:rsidRPr="00927FDF">
        <w:rPr>
          <w:sz w:val="20"/>
          <w:szCs w:val="20"/>
          <w:lang w:val="sr-Cyrl-CS"/>
        </w:rPr>
        <w:t>,</w:t>
      </w:r>
      <w:r w:rsidR="007610AF" w:rsidRPr="00927FDF">
        <w:rPr>
          <w:sz w:val="20"/>
          <w:szCs w:val="20"/>
          <w:lang w:val="sr-Cyrl-CS"/>
        </w:rPr>
        <w:t xml:space="preserve"> Београд,</w:t>
      </w:r>
      <w:r w:rsidR="00424764" w:rsidRPr="00927FDF">
        <w:rPr>
          <w:sz w:val="20"/>
          <w:szCs w:val="20"/>
          <w:lang w:val="sr-Cyrl-CS"/>
        </w:rPr>
        <w:t xml:space="preserve"> као и</w:t>
      </w:r>
      <w:r w:rsidR="00BA789B" w:rsidRPr="00927FDF">
        <w:rPr>
          <w:sz w:val="20"/>
          <w:szCs w:val="20"/>
          <w:lang w:val="sr-Cyrl-CS"/>
        </w:rPr>
        <w:t xml:space="preserve"> пружаоци услуга смештаја, користе</w:t>
      </w:r>
      <w:r w:rsidR="00A43930" w:rsidRPr="00927FDF">
        <w:rPr>
          <w:sz w:val="20"/>
          <w:szCs w:val="20"/>
          <w:lang w:val="sr-Cyrl-CS"/>
        </w:rPr>
        <w:t xml:space="preserve"> и</w:t>
      </w:r>
      <w:r w:rsidR="00BA789B" w:rsidRPr="00927FDF">
        <w:rPr>
          <w:sz w:val="20"/>
          <w:szCs w:val="20"/>
          <w:lang w:val="sr-Cyrl-CS"/>
        </w:rPr>
        <w:t xml:space="preserve"> учине</w:t>
      </w:r>
      <w:r w:rsidRPr="00927FDF">
        <w:rPr>
          <w:sz w:val="20"/>
          <w:szCs w:val="20"/>
          <w:lang w:val="sr-Cyrl-CS"/>
        </w:rPr>
        <w:t xml:space="preserve"> доступним моје горе наведене податке</w:t>
      </w:r>
      <w:r w:rsidR="00BA789B" w:rsidRPr="00927FDF">
        <w:rPr>
          <w:sz w:val="20"/>
          <w:szCs w:val="20"/>
          <w:lang w:val="sr-Cyrl-CS"/>
        </w:rPr>
        <w:t xml:space="preserve"> </w:t>
      </w:r>
      <w:r w:rsidRPr="00927FDF">
        <w:rPr>
          <w:sz w:val="20"/>
          <w:szCs w:val="20"/>
          <w:lang w:val="sr-Cyrl-CS"/>
        </w:rPr>
        <w:t>у поступку доделе ваучера за субвенционисано коришћење услуга смештаја у угоститељским објектима</w:t>
      </w:r>
      <w:r w:rsidR="00BA789B" w:rsidRPr="00927FDF">
        <w:rPr>
          <w:sz w:val="20"/>
          <w:szCs w:val="20"/>
          <w:lang w:val="sr-Cyrl-CS"/>
        </w:rPr>
        <w:t>.</w:t>
      </w:r>
    </w:p>
    <w:p w:rsidR="00D90A95" w:rsidRPr="00927FDF" w:rsidRDefault="00604ED6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  <w:r w:rsidRPr="00927FDF">
        <w:rPr>
          <w:b/>
          <w:sz w:val="20"/>
          <w:szCs w:val="20"/>
          <w:lang w:val="sr-Cyrl-CS"/>
        </w:rPr>
        <w:t>Изјављујем под пуном материјалном и кривичном одговорношћу да су тачни сви горе наведени подаци.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85"/>
      </w:tblGrid>
      <w:tr w:rsidR="00C42E9D" w:rsidRPr="00927FDF" w:rsidTr="003B143D">
        <w:trPr>
          <w:trHeight w:val="1210"/>
        </w:trPr>
        <w:tc>
          <w:tcPr>
            <w:tcW w:w="4927" w:type="dxa"/>
          </w:tcPr>
          <w:p w:rsidR="00C42E9D" w:rsidRPr="00927FDF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927FDF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>У _________________</w:t>
            </w:r>
            <w:r w:rsidRPr="00927FDF">
              <w:rPr>
                <w:sz w:val="22"/>
                <w:szCs w:val="22"/>
                <w:lang w:val="sr-Cyrl-CS"/>
              </w:rPr>
              <w:tab/>
            </w:r>
          </w:p>
          <w:p w:rsidR="003B143D" w:rsidRPr="00927FDF" w:rsidRDefault="003B143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927FDF" w:rsidRDefault="00C42E9D" w:rsidP="003B143D">
            <w:pPr>
              <w:tabs>
                <w:tab w:val="left" w:pos="1418"/>
              </w:tabs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 xml:space="preserve">Датум:_____________   </w:t>
            </w:r>
          </w:p>
        </w:tc>
        <w:tc>
          <w:tcPr>
            <w:tcW w:w="4927" w:type="dxa"/>
          </w:tcPr>
          <w:p w:rsidR="00C42E9D" w:rsidRPr="00927FDF" w:rsidRDefault="00C42E9D" w:rsidP="00C42E9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927FDF">
              <w:rPr>
                <w:b/>
                <w:sz w:val="22"/>
                <w:szCs w:val="22"/>
                <w:lang w:val="sr-Cyrl-CS"/>
              </w:rPr>
              <w:t>Подносилац пријаве</w:t>
            </w:r>
          </w:p>
          <w:p w:rsidR="003B143D" w:rsidRPr="00927FDF" w:rsidRDefault="003B143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  <w:p w:rsidR="00C42E9D" w:rsidRPr="00927FDF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>_____________________________________</w:t>
            </w:r>
          </w:p>
          <w:p w:rsidR="00C42E9D" w:rsidRPr="00927FDF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927FDF">
              <w:rPr>
                <w:sz w:val="22"/>
                <w:szCs w:val="22"/>
                <w:lang w:val="sr-Cyrl-CS"/>
              </w:rPr>
              <w:t>(лично или друго лице)</w:t>
            </w:r>
          </w:p>
        </w:tc>
      </w:tr>
    </w:tbl>
    <w:p w:rsidR="008C53BD" w:rsidRPr="00927FDF" w:rsidRDefault="008C53BD" w:rsidP="008C53BD">
      <w:pPr>
        <w:tabs>
          <w:tab w:val="left" w:pos="1418"/>
        </w:tabs>
        <w:jc w:val="both"/>
        <w:rPr>
          <w:b/>
          <w:sz w:val="20"/>
          <w:szCs w:val="20"/>
          <w:lang w:val="sr-Cyrl-CS"/>
        </w:rPr>
      </w:pPr>
      <w:r w:rsidRPr="00927FDF">
        <w:rPr>
          <w:b/>
          <w:sz w:val="20"/>
          <w:szCs w:val="20"/>
          <w:lang w:val="sr-Cyrl-CS"/>
        </w:rPr>
        <w:t>Пријава се подноси ЛИЧНО, осим за лица из тач.</w:t>
      </w:r>
      <w:r w:rsidR="007F751B" w:rsidRPr="00927FDF">
        <w:rPr>
          <w:b/>
          <w:sz w:val="20"/>
          <w:szCs w:val="20"/>
          <w:lang w:val="sr-Cyrl-CS"/>
        </w:rPr>
        <w:t xml:space="preserve"> 6,</w:t>
      </w:r>
      <w:r w:rsidR="00424764" w:rsidRPr="00927FDF">
        <w:rPr>
          <w:b/>
          <w:sz w:val="20"/>
          <w:szCs w:val="20"/>
          <w:lang w:val="sr-Cyrl-CS"/>
        </w:rPr>
        <w:t xml:space="preserve"> </w:t>
      </w:r>
      <w:r w:rsidR="007F751B" w:rsidRPr="00927FDF">
        <w:rPr>
          <w:b/>
          <w:sz w:val="20"/>
          <w:szCs w:val="20"/>
          <w:lang w:val="sr-Cyrl-CS"/>
        </w:rPr>
        <w:t>7,</w:t>
      </w:r>
      <w:r w:rsidR="00424764" w:rsidRPr="00927FDF">
        <w:rPr>
          <w:b/>
          <w:sz w:val="20"/>
          <w:szCs w:val="20"/>
          <w:lang w:val="sr-Cyrl-CS"/>
        </w:rPr>
        <w:t xml:space="preserve"> </w:t>
      </w:r>
      <w:bookmarkStart w:id="0" w:name="_GoBack"/>
      <w:bookmarkEnd w:id="0"/>
      <w:r w:rsidR="007F751B" w:rsidRPr="00927FDF">
        <w:rPr>
          <w:b/>
          <w:sz w:val="20"/>
          <w:szCs w:val="20"/>
          <w:lang w:val="sr-Cyrl-CS"/>
        </w:rPr>
        <w:t>9</w:t>
      </w:r>
      <w:r w:rsidRPr="00927FDF">
        <w:rPr>
          <w:b/>
          <w:sz w:val="20"/>
          <w:szCs w:val="20"/>
          <w:lang w:val="sr-Cyrl-CS"/>
        </w:rPr>
        <w:t>.</w:t>
      </w:r>
      <w:r w:rsidR="007F751B" w:rsidRPr="00927FDF">
        <w:rPr>
          <w:b/>
          <w:sz w:val="20"/>
          <w:szCs w:val="20"/>
          <w:lang w:val="sr-Cyrl-CS"/>
        </w:rPr>
        <w:t xml:space="preserve"> и 10</w:t>
      </w:r>
      <w:r w:rsidRPr="00927FDF">
        <w:rPr>
          <w:b/>
          <w:sz w:val="20"/>
          <w:szCs w:val="20"/>
          <w:lang w:val="sr-Cyrl-CS"/>
        </w:rPr>
        <w:t xml:space="preserve">. ове пријаве, </w:t>
      </w:r>
      <w:r w:rsidR="00AE0A04" w:rsidRPr="00927FDF">
        <w:rPr>
          <w:b/>
          <w:sz w:val="20"/>
          <w:szCs w:val="20"/>
          <w:lang w:val="sr-Cyrl-CS"/>
        </w:rPr>
        <w:t xml:space="preserve">за која </w:t>
      </w:r>
      <w:r w:rsidRPr="00927FDF">
        <w:rPr>
          <w:b/>
          <w:sz w:val="20"/>
          <w:szCs w:val="20"/>
          <w:lang w:val="sr-Cyrl-CS"/>
        </w:rPr>
        <w:t>може поднети друго лице.</w:t>
      </w:r>
    </w:p>
    <w:p w:rsidR="00BC3F78" w:rsidRPr="00927FDF" w:rsidRDefault="00FC25AF" w:rsidP="008C53BD">
      <w:pPr>
        <w:tabs>
          <w:tab w:val="left" w:pos="0"/>
        </w:tabs>
        <w:jc w:val="both"/>
        <w:rPr>
          <w:b/>
          <w:sz w:val="20"/>
          <w:szCs w:val="20"/>
          <w:lang w:val="sr-Cyrl-CS"/>
        </w:rPr>
      </w:pPr>
      <w:r w:rsidRPr="00927FDF">
        <w:rPr>
          <w:b/>
          <w:sz w:val="20"/>
          <w:szCs w:val="20"/>
          <w:lang w:val="sr-Cyrl-CS"/>
        </w:rPr>
        <w:t>З</w:t>
      </w:r>
      <w:r w:rsidR="00BC3F78" w:rsidRPr="00927FDF">
        <w:rPr>
          <w:b/>
          <w:sz w:val="20"/>
          <w:szCs w:val="20"/>
          <w:lang w:val="sr-Cyrl-CS"/>
        </w:rPr>
        <w:t xml:space="preserve">а малолетно или пословно неспособно лице које испуњава услов из члана 4. </w:t>
      </w:r>
      <w:r w:rsidR="00752CA5" w:rsidRPr="00927FDF">
        <w:rPr>
          <w:b/>
          <w:sz w:val="20"/>
          <w:szCs w:val="20"/>
          <w:lang w:val="sr-Cyrl-CS"/>
        </w:rPr>
        <w:t>У</w:t>
      </w:r>
      <w:r w:rsidR="00BC3F78" w:rsidRPr="00927FDF">
        <w:rPr>
          <w:b/>
          <w:sz w:val="20"/>
          <w:szCs w:val="20"/>
          <w:lang w:val="sr-Cyrl-CS"/>
        </w:rPr>
        <w:t>редбе, пријаву подноси законски за</w:t>
      </w:r>
      <w:r w:rsidR="00B57611" w:rsidRPr="00927FDF">
        <w:rPr>
          <w:b/>
          <w:sz w:val="20"/>
          <w:szCs w:val="20"/>
          <w:lang w:val="sr-Cyrl-CS"/>
        </w:rPr>
        <w:t>ступник (родитељ или старатељ).</w:t>
      </w:r>
    </w:p>
    <w:sectPr w:rsidR="00BC3F78" w:rsidRPr="00927FDF" w:rsidSect="00B806D4">
      <w:headerReference w:type="even" r:id="rId8"/>
      <w:headerReference w:type="default" r:id="rId9"/>
      <w:pgSz w:w="11906" w:h="16838"/>
      <w:pgMar w:top="284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67A" w:rsidRDefault="00CB167A">
      <w:r>
        <w:separator/>
      </w:r>
    </w:p>
  </w:endnote>
  <w:endnote w:type="continuationSeparator" w:id="0">
    <w:p w:rsidR="00CB167A" w:rsidRDefault="00CB1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67A" w:rsidRDefault="00CB167A">
      <w:r>
        <w:separator/>
      </w:r>
    </w:p>
  </w:footnote>
  <w:footnote w:type="continuationSeparator" w:id="0">
    <w:p w:rsidR="00CB167A" w:rsidRDefault="00CB1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51B">
      <w:rPr>
        <w:rStyle w:val="PageNumber"/>
        <w:noProof/>
      </w:rPr>
      <w:t>2</w: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573"/>
    <w:multiLevelType w:val="hybridMultilevel"/>
    <w:tmpl w:val="479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93EF6"/>
    <w:multiLevelType w:val="hybridMultilevel"/>
    <w:tmpl w:val="572A54F4"/>
    <w:lvl w:ilvl="0" w:tplc="241A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095414F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56441C"/>
    <w:multiLevelType w:val="hybridMultilevel"/>
    <w:tmpl w:val="2F4A8CB0"/>
    <w:lvl w:ilvl="0" w:tplc="33443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77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366BED"/>
    <w:multiLevelType w:val="hybridMultilevel"/>
    <w:tmpl w:val="206C236E"/>
    <w:lvl w:ilvl="0" w:tplc="B77EF7E2">
      <w:numFmt w:val="bullet"/>
      <w:lvlText w:val="-"/>
      <w:lvlJc w:val="left"/>
      <w:pPr>
        <w:ind w:left="1778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ADB05D7"/>
    <w:multiLevelType w:val="hybridMultilevel"/>
    <w:tmpl w:val="B24806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00BA7"/>
    <w:multiLevelType w:val="hybridMultilevel"/>
    <w:tmpl w:val="80060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1E4D"/>
    <w:multiLevelType w:val="hybridMultilevel"/>
    <w:tmpl w:val="3EB03414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40667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FF42F25"/>
    <w:multiLevelType w:val="hybridMultilevel"/>
    <w:tmpl w:val="13A85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E6F1D91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BFA7F80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153410"/>
    <w:multiLevelType w:val="hybridMultilevel"/>
    <w:tmpl w:val="C8088FA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4"/>
  </w:num>
  <w:num w:numId="4">
    <w:abstractNumId w:val="21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7"/>
  </w:num>
  <w:num w:numId="8">
    <w:abstractNumId w:val="8"/>
  </w:num>
  <w:num w:numId="9">
    <w:abstractNumId w:val="24"/>
  </w:num>
  <w:num w:numId="10">
    <w:abstractNumId w:val="25"/>
  </w:num>
  <w:num w:numId="11">
    <w:abstractNumId w:val="14"/>
  </w:num>
  <w:num w:numId="12">
    <w:abstractNumId w:val="9"/>
  </w:num>
  <w:num w:numId="13">
    <w:abstractNumId w:val="20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12"/>
  </w:num>
  <w:num w:numId="19">
    <w:abstractNumId w:val="1"/>
  </w:num>
  <w:num w:numId="20">
    <w:abstractNumId w:val="29"/>
  </w:num>
  <w:num w:numId="21">
    <w:abstractNumId w:val="7"/>
  </w:num>
  <w:num w:numId="22">
    <w:abstractNumId w:val="2"/>
  </w:num>
  <w:num w:numId="23">
    <w:abstractNumId w:val="15"/>
  </w:num>
  <w:num w:numId="24">
    <w:abstractNumId w:val="10"/>
  </w:num>
  <w:num w:numId="25">
    <w:abstractNumId w:val="0"/>
  </w:num>
  <w:num w:numId="26">
    <w:abstractNumId w:val="19"/>
  </w:num>
  <w:num w:numId="27">
    <w:abstractNumId w:val="26"/>
  </w:num>
  <w:num w:numId="28">
    <w:abstractNumId w:val="5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7C"/>
    <w:rsid w:val="000011F8"/>
    <w:rsid w:val="00004F38"/>
    <w:rsid w:val="00011A6C"/>
    <w:rsid w:val="00015362"/>
    <w:rsid w:val="00037313"/>
    <w:rsid w:val="00040453"/>
    <w:rsid w:val="00043212"/>
    <w:rsid w:val="00051531"/>
    <w:rsid w:val="0005768C"/>
    <w:rsid w:val="0006138F"/>
    <w:rsid w:val="00065F66"/>
    <w:rsid w:val="000671A5"/>
    <w:rsid w:val="00067DF0"/>
    <w:rsid w:val="000704B6"/>
    <w:rsid w:val="00070575"/>
    <w:rsid w:val="0007237B"/>
    <w:rsid w:val="00073CB6"/>
    <w:rsid w:val="00074109"/>
    <w:rsid w:val="00080EEC"/>
    <w:rsid w:val="00087A4D"/>
    <w:rsid w:val="00087DE0"/>
    <w:rsid w:val="00097F53"/>
    <w:rsid w:val="000A6F5A"/>
    <w:rsid w:val="000B482F"/>
    <w:rsid w:val="000B6550"/>
    <w:rsid w:val="000B743C"/>
    <w:rsid w:val="000B7559"/>
    <w:rsid w:val="000C0BAF"/>
    <w:rsid w:val="000C16DF"/>
    <w:rsid w:val="000D2415"/>
    <w:rsid w:val="000D709C"/>
    <w:rsid w:val="000E40B6"/>
    <w:rsid w:val="000E41B0"/>
    <w:rsid w:val="000E44CF"/>
    <w:rsid w:val="000E65B4"/>
    <w:rsid w:val="000E6C99"/>
    <w:rsid w:val="000F4176"/>
    <w:rsid w:val="000F4EA5"/>
    <w:rsid w:val="0010049A"/>
    <w:rsid w:val="00103857"/>
    <w:rsid w:val="0010766F"/>
    <w:rsid w:val="00107B51"/>
    <w:rsid w:val="00110E6A"/>
    <w:rsid w:val="00111271"/>
    <w:rsid w:val="00112432"/>
    <w:rsid w:val="00112D09"/>
    <w:rsid w:val="00113233"/>
    <w:rsid w:val="00117171"/>
    <w:rsid w:val="001218CB"/>
    <w:rsid w:val="00121998"/>
    <w:rsid w:val="001247F8"/>
    <w:rsid w:val="00135701"/>
    <w:rsid w:val="00145F39"/>
    <w:rsid w:val="0015039F"/>
    <w:rsid w:val="00156E37"/>
    <w:rsid w:val="001614C7"/>
    <w:rsid w:val="001663F6"/>
    <w:rsid w:val="00166CA5"/>
    <w:rsid w:val="001679FC"/>
    <w:rsid w:val="001731AA"/>
    <w:rsid w:val="0018526E"/>
    <w:rsid w:val="00187820"/>
    <w:rsid w:val="00190A46"/>
    <w:rsid w:val="00191741"/>
    <w:rsid w:val="00193C40"/>
    <w:rsid w:val="001A02BD"/>
    <w:rsid w:val="001A06D7"/>
    <w:rsid w:val="001A33EB"/>
    <w:rsid w:val="001B1BAD"/>
    <w:rsid w:val="001B2099"/>
    <w:rsid w:val="001C3335"/>
    <w:rsid w:val="001D37B6"/>
    <w:rsid w:val="001D54E8"/>
    <w:rsid w:val="001E0A15"/>
    <w:rsid w:val="001E3C93"/>
    <w:rsid w:val="001E45BB"/>
    <w:rsid w:val="001E5DCC"/>
    <w:rsid w:val="001F4D84"/>
    <w:rsid w:val="001F5724"/>
    <w:rsid w:val="001F6F65"/>
    <w:rsid w:val="00201A06"/>
    <w:rsid w:val="002020A1"/>
    <w:rsid w:val="002053CB"/>
    <w:rsid w:val="00205DED"/>
    <w:rsid w:val="00210251"/>
    <w:rsid w:val="0021038A"/>
    <w:rsid w:val="0021338B"/>
    <w:rsid w:val="0021678C"/>
    <w:rsid w:val="002202C5"/>
    <w:rsid w:val="00220B8E"/>
    <w:rsid w:val="00227518"/>
    <w:rsid w:val="00231B9F"/>
    <w:rsid w:val="002320B0"/>
    <w:rsid w:val="0023309D"/>
    <w:rsid w:val="00234F38"/>
    <w:rsid w:val="002407A9"/>
    <w:rsid w:val="00242F45"/>
    <w:rsid w:val="0024574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80758"/>
    <w:rsid w:val="002848B2"/>
    <w:rsid w:val="00291498"/>
    <w:rsid w:val="00296CDC"/>
    <w:rsid w:val="002A00B7"/>
    <w:rsid w:val="002A33CE"/>
    <w:rsid w:val="002B65DF"/>
    <w:rsid w:val="002B7133"/>
    <w:rsid w:val="002C13FA"/>
    <w:rsid w:val="002C330A"/>
    <w:rsid w:val="002C41C3"/>
    <w:rsid w:val="002D252C"/>
    <w:rsid w:val="002D3768"/>
    <w:rsid w:val="002E3E67"/>
    <w:rsid w:val="002E79BB"/>
    <w:rsid w:val="002F0B08"/>
    <w:rsid w:val="002F1CC0"/>
    <w:rsid w:val="002F5976"/>
    <w:rsid w:val="00302728"/>
    <w:rsid w:val="00311099"/>
    <w:rsid w:val="003160BA"/>
    <w:rsid w:val="00317989"/>
    <w:rsid w:val="0033216C"/>
    <w:rsid w:val="00333430"/>
    <w:rsid w:val="00334BE5"/>
    <w:rsid w:val="00342B4F"/>
    <w:rsid w:val="003436E9"/>
    <w:rsid w:val="00343BD3"/>
    <w:rsid w:val="0034408C"/>
    <w:rsid w:val="003456D7"/>
    <w:rsid w:val="0034588C"/>
    <w:rsid w:val="00353057"/>
    <w:rsid w:val="00354569"/>
    <w:rsid w:val="00355F1F"/>
    <w:rsid w:val="00356881"/>
    <w:rsid w:val="00365841"/>
    <w:rsid w:val="003660A8"/>
    <w:rsid w:val="00366A72"/>
    <w:rsid w:val="003740FD"/>
    <w:rsid w:val="003770AE"/>
    <w:rsid w:val="00380FBE"/>
    <w:rsid w:val="00385018"/>
    <w:rsid w:val="00392A57"/>
    <w:rsid w:val="003960AF"/>
    <w:rsid w:val="00397383"/>
    <w:rsid w:val="003A607A"/>
    <w:rsid w:val="003B143D"/>
    <w:rsid w:val="003B289A"/>
    <w:rsid w:val="003B3631"/>
    <w:rsid w:val="003C0BC6"/>
    <w:rsid w:val="003C1694"/>
    <w:rsid w:val="003C610F"/>
    <w:rsid w:val="003C6F3C"/>
    <w:rsid w:val="003E14F7"/>
    <w:rsid w:val="003E3894"/>
    <w:rsid w:val="003E476F"/>
    <w:rsid w:val="003E64BB"/>
    <w:rsid w:val="003E7D32"/>
    <w:rsid w:val="00402D7F"/>
    <w:rsid w:val="0041016A"/>
    <w:rsid w:val="00421B0B"/>
    <w:rsid w:val="00424764"/>
    <w:rsid w:val="004247BE"/>
    <w:rsid w:val="00424AE2"/>
    <w:rsid w:val="00430980"/>
    <w:rsid w:val="004349F9"/>
    <w:rsid w:val="00446D08"/>
    <w:rsid w:val="00446DAD"/>
    <w:rsid w:val="004622F7"/>
    <w:rsid w:val="0046273F"/>
    <w:rsid w:val="00465C58"/>
    <w:rsid w:val="00466A5D"/>
    <w:rsid w:val="00472983"/>
    <w:rsid w:val="00476371"/>
    <w:rsid w:val="00481ABA"/>
    <w:rsid w:val="00481C01"/>
    <w:rsid w:val="00492EE8"/>
    <w:rsid w:val="00493D58"/>
    <w:rsid w:val="0049556D"/>
    <w:rsid w:val="00495955"/>
    <w:rsid w:val="00495FDF"/>
    <w:rsid w:val="004A65AD"/>
    <w:rsid w:val="004B29AA"/>
    <w:rsid w:val="004C1C48"/>
    <w:rsid w:val="004C2849"/>
    <w:rsid w:val="004C79F4"/>
    <w:rsid w:val="004D3008"/>
    <w:rsid w:val="004D63C9"/>
    <w:rsid w:val="004D6AC5"/>
    <w:rsid w:val="004E2E2C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33734"/>
    <w:rsid w:val="0053502E"/>
    <w:rsid w:val="005376D1"/>
    <w:rsid w:val="005446D3"/>
    <w:rsid w:val="005459C7"/>
    <w:rsid w:val="00545C6A"/>
    <w:rsid w:val="00551118"/>
    <w:rsid w:val="005572E3"/>
    <w:rsid w:val="005575D9"/>
    <w:rsid w:val="005811A5"/>
    <w:rsid w:val="00582276"/>
    <w:rsid w:val="00591430"/>
    <w:rsid w:val="00591D34"/>
    <w:rsid w:val="005A0689"/>
    <w:rsid w:val="005A33BE"/>
    <w:rsid w:val="005A5332"/>
    <w:rsid w:val="005A5FB4"/>
    <w:rsid w:val="005B0632"/>
    <w:rsid w:val="005B2FA6"/>
    <w:rsid w:val="005B33FE"/>
    <w:rsid w:val="005B5149"/>
    <w:rsid w:val="005B5EF8"/>
    <w:rsid w:val="005D0118"/>
    <w:rsid w:val="005D215D"/>
    <w:rsid w:val="005D556B"/>
    <w:rsid w:val="005D5C61"/>
    <w:rsid w:val="005D5C62"/>
    <w:rsid w:val="005E0469"/>
    <w:rsid w:val="005E30F8"/>
    <w:rsid w:val="005E4620"/>
    <w:rsid w:val="005E6577"/>
    <w:rsid w:val="005F2800"/>
    <w:rsid w:val="005F34E2"/>
    <w:rsid w:val="005F5ADF"/>
    <w:rsid w:val="005F682D"/>
    <w:rsid w:val="005F6C04"/>
    <w:rsid w:val="006028FC"/>
    <w:rsid w:val="00604ED6"/>
    <w:rsid w:val="0060798D"/>
    <w:rsid w:val="00610373"/>
    <w:rsid w:val="00610C34"/>
    <w:rsid w:val="006110B2"/>
    <w:rsid w:val="0061129F"/>
    <w:rsid w:val="006127A4"/>
    <w:rsid w:val="00614977"/>
    <w:rsid w:val="00617124"/>
    <w:rsid w:val="00620C3F"/>
    <w:rsid w:val="00624726"/>
    <w:rsid w:val="00626ADC"/>
    <w:rsid w:val="00627A6B"/>
    <w:rsid w:val="00630C5D"/>
    <w:rsid w:val="006455D7"/>
    <w:rsid w:val="00646F1F"/>
    <w:rsid w:val="0065121F"/>
    <w:rsid w:val="00655AA7"/>
    <w:rsid w:val="00661EE1"/>
    <w:rsid w:val="00664148"/>
    <w:rsid w:val="0066562F"/>
    <w:rsid w:val="00670642"/>
    <w:rsid w:val="00670828"/>
    <w:rsid w:val="00675019"/>
    <w:rsid w:val="00675840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B0276"/>
    <w:rsid w:val="006C333B"/>
    <w:rsid w:val="006C53C9"/>
    <w:rsid w:val="006C58DE"/>
    <w:rsid w:val="006C79D7"/>
    <w:rsid w:val="006D4593"/>
    <w:rsid w:val="006D7D45"/>
    <w:rsid w:val="006E1167"/>
    <w:rsid w:val="006E2644"/>
    <w:rsid w:val="006E6FEC"/>
    <w:rsid w:val="006F73A9"/>
    <w:rsid w:val="007006AA"/>
    <w:rsid w:val="00701727"/>
    <w:rsid w:val="00702AF4"/>
    <w:rsid w:val="007061A5"/>
    <w:rsid w:val="007158E0"/>
    <w:rsid w:val="0072031A"/>
    <w:rsid w:val="00721529"/>
    <w:rsid w:val="00726ED8"/>
    <w:rsid w:val="007436C7"/>
    <w:rsid w:val="007452D6"/>
    <w:rsid w:val="00750279"/>
    <w:rsid w:val="0075107C"/>
    <w:rsid w:val="00752CA5"/>
    <w:rsid w:val="00756C69"/>
    <w:rsid w:val="00757DA0"/>
    <w:rsid w:val="007610AF"/>
    <w:rsid w:val="00761387"/>
    <w:rsid w:val="00763418"/>
    <w:rsid w:val="0077706C"/>
    <w:rsid w:val="00786436"/>
    <w:rsid w:val="00793ED8"/>
    <w:rsid w:val="007B5FA7"/>
    <w:rsid w:val="007C014A"/>
    <w:rsid w:val="007D27CA"/>
    <w:rsid w:val="007D7ABD"/>
    <w:rsid w:val="007D7BA9"/>
    <w:rsid w:val="007E3352"/>
    <w:rsid w:val="007F39AC"/>
    <w:rsid w:val="007F4025"/>
    <w:rsid w:val="007F751B"/>
    <w:rsid w:val="0080197F"/>
    <w:rsid w:val="00802C89"/>
    <w:rsid w:val="008054F0"/>
    <w:rsid w:val="00807216"/>
    <w:rsid w:val="00815B24"/>
    <w:rsid w:val="0082056D"/>
    <w:rsid w:val="0083023B"/>
    <w:rsid w:val="008525F9"/>
    <w:rsid w:val="00853C57"/>
    <w:rsid w:val="0085485E"/>
    <w:rsid w:val="00854DF3"/>
    <w:rsid w:val="0085589A"/>
    <w:rsid w:val="008564EF"/>
    <w:rsid w:val="00877A60"/>
    <w:rsid w:val="0088284C"/>
    <w:rsid w:val="00892953"/>
    <w:rsid w:val="00895680"/>
    <w:rsid w:val="008A26CE"/>
    <w:rsid w:val="008A43A6"/>
    <w:rsid w:val="008A4A8C"/>
    <w:rsid w:val="008B0752"/>
    <w:rsid w:val="008B1CCB"/>
    <w:rsid w:val="008B4820"/>
    <w:rsid w:val="008C51F2"/>
    <w:rsid w:val="008C53BD"/>
    <w:rsid w:val="008D06F0"/>
    <w:rsid w:val="008D7B8D"/>
    <w:rsid w:val="008E0EFA"/>
    <w:rsid w:val="008E3FA7"/>
    <w:rsid w:val="008E676C"/>
    <w:rsid w:val="008E7316"/>
    <w:rsid w:val="008F02D3"/>
    <w:rsid w:val="008F5293"/>
    <w:rsid w:val="00902FC1"/>
    <w:rsid w:val="009059A2"/>
    <w:rsid w:val="009122D8"/>
    <w:rsid w:val="00915275"/>
    <w:rsid w:val="0092114A"/>
    <w:rsid w:val="009239FE"/>
    <w:rsid w:val="00927A06"/>
    <w:rsid w:val="00927FDF"/>
    <w:rsid w:val="0094131E"/>
    <w:rsid w:val="00942B7E"/>
    <w:rsid w:val="00943951"/>
    <w:rsid w:val="0094674B"/>
    <w:rsid w:val="00947EDD"/>
    <w:rsid w:val="00953214"/>
    <w:rsid w:val="00965D9A"/>
    <w:rsid w:val="00966F7A"/>
    <w:rsid w:val="0097001C"/>
    <w:rsid w:val="00983EBD"/>
    <w:rsid w:val="00984B9F"/>
    <w:rsid w:val="00993453"/>
    <w:rsid w:val="00993BD5"/>
    <w:rsid w:val="00997FCF"/>
    <w:rsid w:val="009A01E6"/>
    <w:rsid w:val="009A296E"/>
    <w:rsid w:val="009A35A3"/>
    <w:rsid w:val="009A52BE"/>
    <w:rsid w:val="009B03CB"/>
    <w:rsid w:val="009B17E1"/>
    <w:rsid w:val="009B398C"/>
    <w:rsid w:val="009C627F"/>
    <w:rsid w:val="009D05B4"/>
    <w:rsid w:val="009E2BFB"/>
    <w:rsid w:val="009E7A46"/>
    <w:rsid w:val="00A00A9E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35546"/>
    <w:rsid w:val="00A40C3E"/>
    <w:rsid w:val="00A43930"/>
    <w:rsid w:val="00A4484E"/>
    <w:rsid w:val="00A450DD"/>
    <w:rsid w:val="00A4530E"/>
    <w:rsid w:val="00A67E6D"/>
    <w:rsid w:val="00A7170E"/>
    <w:rsid w:val="00A75ED6"/>
    <w:rsid w:val="00A82DCF"/>
    <w:rsid w:val="00A83395"/>
    <w:rsid w:val="00A968D8"/>
    <w:rsid w:val="00A96CCD"/>
    <w:rsid w:val="00AB0513"/>
    <w:rsid w:val="00AB3D3C"/>
    <w:rsid w:val="00AC65A6"/>
    <w:rsid w:val="00AD2A55"/>
    <w:rsid w:val="00AD2E36"/>
    <w:rsid w:val="00AD7945"/>
    <w:rsid w:val="00AE040F"/>
    <w:rsid w:val="00AE0A04"/>
    <w:rsid w:val="00AF046F"/>
    <w:rsid w:val="00AF257B"/>
    <w:rsid w:val="00B063DA"/>
    <w:rsid w:val="00B15233"/>
    <w:rsid w:val="00B24100"/>
    <w:rsid w:val="00B24FB6"/>
    <w:rsid w:val="00B26DA9"/>
    <w:rsid w:val="00B276CD"/>
    <w:rsid w:val="00B27B9C"/>
    <w:rsid w:val="00B3088F"/>
    <w:rsid w:val="00B33D85"/>
    <w:rsid w:val="00B444C7"/>
    <w:rsid w:val="00B56D93"/>
    <w:rsid w:val="00B57611"/>
    <w:rsid w:val="00B62AF3"/>
    <w:rsid w:val="00B71BDF"/>
    <w:rsid w:val="00B73DDD"/>
    <w:rsid w:val="00B741FF"/>
    <w:rsid w:val="00B746DC"/>
    <w:rsid w:val="00B806D4"/>
    <w:rsid w:val="00B809E0"/>
    <w:rsid w:val="00B84DDF"/>
    <w:rsid w:val="00B9203D"/>
    <w:rsid w:val="00B92D8D"/>
    <w:rsid w:val="00B95F52"/>
    <w:rsid w:val="00BA5A82"/>
    <w:rsid w:val="00BA789B"/>
    <w:rsid w:val="00BB48A6"/>
    <w:rsid w:val="00BB5299"/>
    <w:rsid w:val="00BB5E33"/>
    <w:rsid w:val="00BB7FD5"/>
    <w:rsid w:val="00BC3F78"/>
    <w:rsid w:val="00BC640C"/>
    <w:rsid w:val="00BC7531"/>
    <w:rsid w:val="00BD180D"/>
    <w:rsid w:val="00BD19FF"/>
    <w:rsid w:val="00BD2647"/>
    <w:rsid w:val="00BD329C"/>
    <w:rsid w:val="00BD5759"/>
    <w:rsid w:val="00BE025E"/>
    <w:rsid w:val="00BE4EA9"/>
    <w:rsid w:val="00BE544C"/>
    <w:rsid w:val="00BF3958"/>
    <w:rsid w:val="00BF5548"/>
    <w:rsid w:val="00C06F08"/>
    <w:rsid w:val="00C079C2"/>
    <w:rsid w:val="00C11132"/>
    <w:rsid w:val="00C12C52"/>
    <w:rsid w:val="00C13778"/>
    <w:rsid w:val="00C16B38"/>
    <w:rsid w:val="00C1797F"/>
    <w:rsid w:val="00C27CE2"/>
    <w:rsid w:val="00C31950"/>
    <w:rsid w:val="00C34CC2"/>
    <w:rsid w:val="00C3619F"/>
    <w:rsid w:val="00C42E9D"/>
    <w:rsid w:val="00C43BB2"/>
    <w:rsid w:val="00C45B7B"/>
    <w:rsid w:val="00C50AB2"/>
    <w:rsid w:val="00C52676"/>
    <w:rsid w:val="00C544DF"/>
    <w:rsid w:val="00C61FFA"/>
    <w:rsid w:val="00C63C94"/>
    <w:rsid w:val="00C70B24"/>
    <w:rsid w:val="00C7202E"/>
    <w:rsid w:val="00C73C81"/>
    <w:rsid w:val="00C77719"/>
    <w:rsid w:val="00C82DD0"/>
    <w:rsid w:val="00C86F68"/>
    <w:rsid w:val="00C97B61"/>
    <w:rsid w:val="00CA2A82"/>
    <w:rsid w:val="00CA31E3"/>
    <w:rsid w:val="00CA56E4"/>
    <w:rsid w:val="00CA7A2E"/>
    <w:rsid w:val="00CA7E96"/>
    <w:rsid w:val="00CB167A"/>
    <w:rsid w:val="00CB2921"/>
    <w:rsid w:val="00CB73D7"/>
    <w:rsid w:val="00CC48FE"/>
    <w:rsid w:val="00CD26B6"/>
    <w:rsid w:val="00CD6590"/>
    <w:rsid w:val="00CE0421"/>
    <w:rsid w:val="00CE5AA2"/>
    <w:rsid w:val="00CF073C"/>
    <w:rsid w:val="00CF1E38"/>
    <w:rsid w:val="00CF398C"/>
    <w:rsid w:val="00CF41EA"/>
    <w:rsid w:val="00CF549C"/>
    <w:rsid w:val="00D03124"/>
    <w:rsid w:val="00D108F7"/>
    <w:rsid w:val="00D161EA"/>
    <w:rsid w:val="00D177B9"/>
    <w:rsid w:val="00D20091"/>
    <w:rsid w:val="00D21481"/>
    <w:rsid w:val="00D21612"/>
    <w:rsid w:val="00D24F1A"/>
    <w:rsid w:val="00D278A0"/>
    <w:rsid w:val="00D30C58"/>
    <w:rsid w:val="00D437F7"/>
    <w:rsid w:val="00D442C0"/>
    <w:rsid w:val="00D5004B"/>
    <w:rsid w:val="00D50109"/>
    <w:rsid w:val="00D50B85"/>
    <w:rsid w:val="00D5446A"/>
    <w:rsid w:val="00D55CC1"/>
    <w:rsid w:val="00D60206"/>
    <w:rsid w:val="00D6197E"/>
    <w:rsid w:val="00D67376"/>
    <w:rsid w:val="00D6776D"/>
    <w:rsid w:val="00D721A6"/>
    <w:rsid w:val="00D75A65"/>
    <w:rsid w:val="00D75AE7"/>
    <w:rsid w:val="00D76128"/>
    <w:rsid w:val="00D8313F"/>
    <w:rsid w:val="00D8339A"/>
    <w:rsid w:val="00D846F0"/>
    <w:rsid w:val="00D85D62"/>
    <w:rsid w:val="00D86C91"/>
    <w:rsid w:val="00D90A95"/>
    <w:rsid w:val="00D95ADF"/>
    <w:rsid w:val="00D9616E"/>
    <w:rsid w:val="00DA172E"/>
    <w:rsid w:val="00DA3158"/>
    <w:rsid w:val="00DB2383"/>
    <w:rsid w:val="00DB31BA"/>
    <w:rsid w:val="00DB7AF5"/>
    <w:rsid w:val="00DC2204"/>
    <w:rsid w:val="00DC3D74"/>
    <w:rsid w:val="00DC7505"/>
    <w:rsid w:val="00DD10E5"/>
    <w:rsid w:val="00DD4FCC"/>
    <w:rsid w:val="00DD784E"/>
    <w:rsid w:val="00DE0A78"/>
    <w:rsid w:val="00DE1F90"/>
    <w:rsid w:val="00DE368F"/>
    <w:rsid w:val="00DE7F81"/>
    <w:rsid w:val="00DF03A0"/>
    <w:rsid w:val="00E1007F"/>
    <w:rsid w:val="00E17BF9"/>
    <w:rsid w:val="00E17DC5"/>
    <w:rsid w:val="00E212DA"/>
    <w:rsid w:val="00E23928"/>
    <w:rsid w:val="00E24F94"/>
    <w:rsid w:val="00E309DD"/>
    <w:rsid w:val="00E32CD0"/>
    <w:rsid w:val="00E330EB"/>
    <w:rsid w:val="00E42861"/>
    <w:rsid w:val="00E450BB"/>
    <w:rsid w:val="00E45C9F"/>
    <w:rsid w:val="00E50CAF"/>
    <w:rsid w:val="00E51B18"/>
    <w:rsid w:val="00E56820"/>
    <w:rsid w:val="00E60C15"/>
    <w:rsid w:val="00E62150"/>
    <w:rsid w:val="00E63CE6"/>
    <w:rsid w:val="00E67023"/>
    <w:rsid w:val="00E7263D"/>
    <w:rsid w:val="00E734F7"/>
    <w:rsid w:val="00E7543D"/>
    <w:rsid w:val="00E80F1E"/>
    <w:rsid w:val="00E81E63"/>
    <w:rsid w:val="00E82FE2"/>
    <w:rsid w:val="00E8463D"/>
    <w:rsid w:val="00E84E10"/>
    <w:rsid w:val="00E856AC"/>
    <w:rsid w:val="00E91996"/>
    <w:rsid w:val="00E93299"/>
    <w:rsid w:val="00E94B38"/>
    <w:rsid w:val="00E94DAE"/>
    <w:rsid w:val="00E973E1"/>
    <w:rsid w:val="00EA1F45"/>
    <w:rsid w:val="00EB1CB1"/>
    <w:rsid w:val="00EB42D1"/>
    <w:rsid w:val="00EB4738"/>
    <w:rsid w:val="00EB4CD8"/>
    <w:rsid w:val="00EB6DEB"/>
    <w:rsid w:val="00ED78B7"/>
    <w:rsid w:val="00EE3C81"/>
    <w:rsid w:val="00EE68DD"/>
    <w:rsid w:val="00EF168D"/>
    <w:rsid w:val="00EF1FAF"/>
    <w:rsid w:val="00EF5592"/>
    <w:rsid w:val="00F24750"/>
    <w:rsid w:val="00F24844"/>
    <w:rsid w:val="00F255B0"/>
    <w:rsid w:val="00F25771"/>
    <w:rsid w:val="00F320EA"/>
    <w:rsid w:val="00F36250"/>
    <w:rsid w:val="00F506D3"/>
    <w:rsid w:val="00F52B1C"/>
    <w:rsid w:val="00F533CB"/>
    <w:rsid w:val="00F57485"/>
    <w:rsid w:val="00F6408E"/>
    <w:rsid w:val="00F72007"/>
    <w:rsid w:val="00F726D4"/>
    <w:rsid w:val="00F72974"/>
    <w:rsid w:val="00F90FC9"/>
    <w:rsid w:val="00F925AC"/>
    <w:rsid w:val="00F93CF7"/>
    <w:rsid w:val="00F95EFD"/>
    <w:rsid w:val="00FA12D8"/>
    <w:rsid w:val="00FA7801"/>
    <w:rsid w:val="00FB36A2"/>
    <w:rsid w:val="00FB3C39"/>
    <w:rsid w:val="00FC25AF"/>
    <w:rsid w:val="00FC332A"/>
    <w:rsid w:val="00FC5F03"/>
    <w:rsid w:val="00FD5A51"/>
    <w:rsid w:val="00FE0E2B"/>
    <w:rsid w:val="00FE2007"/>
    <w:rsid w:val="00FE387F"/>
    <w:rsid w:val="00FF043B"/>
    <w:rsid w:val="00FF6C63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477FC"/>
  <w15:docId w15:val="{7674FFA5-BE4A-49AC-BF45-E7F6933F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A26CE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A26CE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A26CE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A26CE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  <w:style w:type="paragraph" w:styleId="Revision">
    <w:name w:val="Revision"/>
    <w:hidden/>
    <w:uiPriority w:val="99"/>
    <w:semiHidden/>
    <w:rsid w:val="00187820"/>
    <w:rPr>
      <w:rFonts w:eastAsia="Batang"/>
      <w:sz w:val="24"/>
      <w:szCs w:val="24"/>
      <w:lang w:val="sr-Latn-CS" w:eastAsia="sr-Latn-CS"/>
    </w:rPr>
  </w:style>
  <w:style w:type="table" w:styleId="TableGrid">
    <w:name w:val="Table Grid"/>
    <w:basedOn w:val="TableNormal"/>
    <w:locked/>
    <w:rsid w:val="00C4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87F9-9C53-469D-BF9B-38673BE4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JP PTT Saobracaja"Srbija"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Strahinja Vujicic</cp:lastModifiedBy>
  <cp:revision>4</cp:revision>
  <cp:lastPrinted>2022-12-15T10:43:00Z</cp:lastPrinted>
  <dcterms:created xsi:type="dcterms:W3CDTF">2022-12-15T10:41:00Z</dcterms:created>
  <dcterms:modified xsi:type="dcterms:W3CDTF">2022-12-15T12:17:00Z</dcterms:modified>
</cp:coreProperties>
</file>