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DB65" w14:textId="77777777" w:rsidR="00F34DC8" w:rsidRPr="00676544" w:rsidRDefault="00F34DC8" w:rsidP="00F34DC8">
      <w:pPr>
        <w:spacing w:after="0" w:line="240" w:lineRule="auto"/>
        <w:jc w:val="both"/>
        <w:rPr>
          <w:rFonts w:ascii="Times New Roman" w:hAnsi="Times New Roman" w:cs="Times New Roman"/>
          <w:sz w:val="24"/>
          <w:szCs w:val="24"/>
          <w:lang w:val="sr-Cyrl-RS"/>
        </w:rPr>
      </w:pPr>
    </w:p>
    <w:p w14:paraId="03498C5C" w14:textId="77777777" w:rsidR="00F34DC8" w:rsidRPr="00862A4D" w:rsidRDefault="00F34DC8" w:rsidP="00F34DC8">
      <w:pPr>
        <w:tabs>
          <w:tab w:val="left" w:pos="1440"/>
        </w:tabs>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ab/>
        <w:t>На основу члана 38. став 1. Закона о планском систему Републике Србије („Службени гласник РС”, број 30/18),</w:t>
      </w:r>
    </w:p>
    <w:p w14:paraId="379A50A8" w14:textId="77777777" w:rsidR="00F34DC8" w:rsidRPr="00862A4D" w:rsidRDefault="00F34DC8" w:rsidP="00F34DC8">
      <w:pPr>
        <w:tabs>
          <w:tab w:val="left" w:pos="1440"/>
        </w:tabs>
        <w:spacing w:after="0" w:line="240" w:lineRule="auto"/>
        <w:rPr>
          <w:rFonts w:ascii="Times New Roman" w:hAnsi="Times New Roman" w:cs="Times New Roman"/>
          <w:sz w:val="24"/>
          <w:szCs w:val="24"/>
          <w:lang w:val="sr-Cyrl-CS"/>
        </w:rPr>
      </w:pPr>
    </w:p>
    <w:p w14:paraId="36150F75" w14:textId="77777777" w:rsidR="00F34DC8" w:rsidRPr="00862A4D" w:rsidRDefault="00F34DC8" w:rsidP="00F34DC8">
      <w:pPr>
        <w:spacing w:after="0" w:line="240" w:lineRule="auto"/>
        <w:rPr>
          <w:rFonts w:ascii="Times New Roman" w:hAnsi="Times New Roman" w:cs="Times New Roman"/>
          <w:lang w:val="sr-Cyrl-CS"/>
        </w:rPr>
      </w:pPr>
      <w:r w:rsidRPr="00862A4D">
        <w:rPr>
          <w:rFonts w:ascii="Times New Roman" w:hAnsi="Times New Roman" w:cs="Times New Roman"/>
          <w:lang w:val="sr-Cyrl-CS"/>
        </w:rPr>
        <w:tab/>
        <w:t>Влада доноси</w:t>
      </w:r>
    </w:p>
    <w:p w14:paraId="60FEBE7D" w14:textId="77777777" w:rsidR="00F34DC8" w:rsidRPr="00862A4D" w:rsidRDefault="00F34DC8" w:rsidP="00F34DC8">
      <w:pPr>
        <w:spacing w:after="0" w:line="240" w:lineRule="auto"/>
        <w:rPr>
          <w:rFonts w:ascii="Times New Roman" w:hAnsi="Times New Roman" w:cs="Times New Roman"/>
          <w:lang w:val="sr-Cyrl-CS"/>
        </w:rPr>
      </w:pPr>
    </w:p>
    <w:p w14:paraId="27DEAA16" w14:textId="77777777" w:rsidR="00F34DC8" w:rsidRPr="00862A4D" w:rsidRDefault="00F34DC8" w:rsidP="00F34DC8">
      <w:pPr>
        <w:spacing w:after="0" w:line="240" w:lineRule="auto"/>
        <w:jc w:val="center"/>
        <w:rPr>
          <w:rFonts w:ascii="Times New Roman" w:hAnsi="Times New Roman" w:cs="Times New Roman"/>
          <w:sz w:val="24"/>
          <w:szCs w:val="24"/>
          <w:lang w:val="sr-Cyrl-CS"/>
        </w:rPr>
      </w:pPr>
      <w:r w:rsidRPr="00862A4D">
        <w:rPr>
          <w:rFonts w:ascii="Times New Roman" w:hAnsi="Times New Roman" w:cs="Times New Roman"/>
          <w:sz w:val="24"/>
          <w:szCs w:val="24"/>
          <w:lang w:val="sr-Cyrl-CS"/>
        </w:rPr>
        <w:t>ОДЛУКУ</w:t>
      </w:r>
    </w:p>
    <w:p w14:paraId="242FDE51" w14:textId="77777777" w:rsidR="00F34DC8" w:rsidRPr="00862A4D" w:rsidRDefault="00F34DC8" w:rsidP="00F34DC8">
      <w:pPr>
        <w:spacing w:after="0" w:line="240" w:lineRule="auto"/>
        <w:jc w:val="center"/>
        <w:rPr>
          <w:rFonts w:ascii="Times New Roman" w:hAnsi="Times New Roman" w:cs="Times New Roman"/>
          <w:sz w:val="24"/>
          <w:szCs w:val="24"/>
          <w:lang w:val="sr-Cyrl-CS"/>
        </w:rPr>
      </w:pPr>
      <w:r w:rsidRPr="00862A4D">
        <w:rPr>
          <w:rFonts w:ascii="Times New Roman" w:hAnsi="Times New Roman" w:cs="Times New Roman"/>
          <w:sz w:val="24"/>
          <w:szCs w:val="24"/>
          <w:lang w:val="sr-Cyrl-CS"/>
        </w:rPr>
        <w:t>О ИЗМЕНАМА И ДОПУНИ ПРОГРАМА</w:t>
      </w:r>
    </w:p>
    <w:p w14:paraId="5B709879" w14:textId="77777777" w:rsidR="00F34DC8" w:rsidRPr="00862A4D" w:rsidRDefault="00F34DC8" w:rsidP="00F34DC8">
      <w:pPr>
        <w:spacing w:after="0" w:line="240" w:lineRule="auto"/>
        <w:jc w:val="center"/>
        <w:rPr>
          <w:rFonts w:ascii="Times New Roman" w:hAnsi="Times New Roman" w:cs="Times New Roman"/>
          <w:sz w:val="24"/>
          <w:szCs w:val="24"/>
          <w:lang w:val="sr-Cyrl-CS"/>
        </w:rPr>
      </w:pPr>
      <w:r w:rsidRPr="00862A4D">
        <w:rPr>
          <w:rFonts w:ascii="Times New Roman" w:hAnsi="Times New Roman" w:cs="Times New Roman"/>
          <w:sz w:val="24"/>
          <w:szCs w:val="24"/>
          <w:lang w:val="sr-Cyrl-CS"/>
        </w:rPr>
        <w:t>ЗА УНАПРЕЂЕЊЕ УПРАВЉАЊА СПОРЕДНИМ ПРОИЗВОДИМА ЖИВОТИЊСКОГ ПОРЕКЛА ЗА ПЕРИОД ОД 2020. ДО 2024. ГОДИНЕ</w:t>
      </w:r>
    </w:p>
    <w:p w14:paraId="09964C00" w14:textId="77777777" w:rsidR="00F34DC8" w:rsidRPr="00862A4D" w:rsidRDefault="00F34DC8" w:rsidP="00F34DC8">
      <w:pPr>
        <w:spacing w:after="0" w:line="240" w:lineRule="auto"/>
        <w:rPr>
          <w:rFonts w:ascii="Times New Roman" w:hAnsi="Times New Roman" w:cs="Times New Roman"/>
          <w:sz w:val="24"/>
          <w:szCs w:val="24"/>
          <w:lang w:val="sr-Cyrl-CS"/>
        </w:rPr>
      </w:pPr>
    </w:p>
    <w:p w14:paraId="65EE6102" w14:textId="77777777" w:rsidR="00F34DC8" w:rsidRPr="00862A4D" w:rsidRDefault="00F34DC8" w:rsidP="00F34DC8">
      <w:pPr>
        <w:spacing w:after="0" w:line="240" w:lineRule="auto"/>
        <w:rPr>
          <w:rFonts w:ascii="Times New Roman" w:hAnsi="Times New Roman" w:cs="Times New Roman"/>
          <w:sz w:val="24"/>
          <w:szCs w:val="24"/>
          <w:lang w:val="sr-Cyrl-CS"/>
        </w:rPr>
      </w:pPr>
    </w:p>
    <w:p w14:paraId="050C6EBC" w14:textId="77777777" w:rsidR="00F34DC8" w:rsidRPr="00862A4D" w:rsidRDefault="00F34DC8" w:rsidP="00F34DC8">
      <w:pPr>
        <w:spacing w:after="0" w:line="240" w:lineRule="auto"/>
        <w:ind w:firstLine="1418"/>
        <w:jc w:val="both"/>
        <w:rPr>
          <w:sz w:val="24"/>
          <w:szCs w:val="24"/>
          <w:lang w:val="sr-Cyrl-CS"/>
        </w:rPr>
      </w:pPr>
      <w:r w:rsidRPr="00862A4D">
        <w:rPr>
          <w:rFonts w:ascii="Times New Roman" w:hAnsi="Times New Roman" w:cs="Times New Roman"/>
          <w:sz w:val="24"/>
          <w:szCs w:val="24"/>
          <w:lang w:val="sr-Cyrl-CS"/>
        </w:rPr>
        <w:t xml:space="preserve">1. У Програму за унапређење управљања споредним производима животињског порекла за период </w:t>
      </w:r>
      <w:r w:rsidR="00676544">
        <w:rPr>
          <w:rFonts w:ascii="Times New Roman" w:hAnsi="Times New Roman" w:cs="Times New Roman"/>
          <w:sz w:val="24"/>
          <w:szCs w:val="24"/>
          <w:lang w:val="sr-Cyrl-CS"/>
        </w:rPr>
        <w:t xml:space="preserve">од </w:t>
      </w:r>
      <w:r w:rsidRPr="00862A4D">
        <w:rPr>
          <w:rFonts w:ascii="Times New Roman" w:hAnsi="Times New Roman" w:cs="Times New Roman"/>
          <w:sz w:val="24"/>
          <w:szCs w:val="24"/>
          <w:lang w:val="sr-Cyrl-CS"/>
        </w:rPr>
        <w:t>2020. до 2024.</w:t>
      </w:r>
      <w:r w:rsidR="00862A4D">
        <w:rPr>
          <w:rFonts w:ascii="Times New Roman" w:hAnsi="Times New Roman" w:cs="Times New Roman"/>
          <w:sz w:val="24"/>
          <w:szCs w:val="24"/>
          <w:lang w:val="sr-Latn-RS"/>
        </w:rPr>
        <w:t xml:space="preserve"> </w:t>
      </w:r>
      <w:r w:rsidRPr="00862A4D">
        <w:rPr>
          <w:rFonts w:ascii="Times New Roman" w:hAnsi="Times New Roman" w:cs="Times New Roman"/>
          <w:sz w:val="24"/>
          <w:szCs w:val="24"/>
          <w:lang w:val="sr-Cyrl-CS"/>
        </w:rPr>
        <w:t>године („Службени гласник РС”, бр. 14/20 и 44/21), у одељку 5. МЕРЕ ЗА ОСТВАРИВАЊЕ ЦИЉЕВА, пододељак 5.1. Постизање посебних циљева, Посебни циљ 2 – Успостављање одрживог система за сакупљање и прераду СПЖП, назив мере „Мера 2.2. – Развијање мреже међуобјеката за сакупљање СПЖП, повећањем броја постојећих објеката, укључујући и изградњу међуобјеката на територијама града Сомбора, града Суботице, општине Сјеница”, мења се и гласи:</w:t>
      </w:r>
    </w:p>
    <w:p w14:paraId="4900D014" w14:textId="77777777" w:rsidR="00F34DC8" w:rsidRPr="00862A4D" w:rsidRDefault="00F34DC8" w:rsidP="00F34DC8">
      <w:pPr>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ab/>
        <w:t>„Мера 2.2. – Развијање мреже међуобјеката за сакупљање СПЖП, повећањем броја постојећих објеката, укључујући и изградњу међуобјеката на територијама града Сомбора, града Суботице, општине Сјеница, града Пирота, општине Чајетина и општине Тител”.</w:t>
      </w:r>
    </w:p>
    <w:p w14:paraId="3F3B686E" w14:textId="77777777" w:rsidR="00F34DC8" w:rsidRPr="00862A4D" w:rsidRDefault="00F34DC8" w:rsidP="00F34DC8">
      <w:pPr>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ab/>
        <w:t>У ставу 1. алинеја прва мења се и гласи:</w:t>
      </w:r>
    </w:p>
    <w:p w14:paraId="652223A4" w14:textId="77777777" w:rsidR="00F34DC8" w:rsidRPr="00862A4D" w:rsidRDefault="00F34DC8" w:rsidP="00F34DC8">
      <w:pPr>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ab/>
        <w:t>„– Обезбеђивање средстава за изградњу десет међуобјеката, укључујући међуобјекте на територијама града Сомбора, града Суботице, општине Сјеница, града Пирота, општине Чајетина и општине Тител;”.</w:t>
      </w:r>
    </w:p>
    <w:p w14:paraId="69BE490E" w14:textId="77777777" w:rsidR="00F34DC8" w:rsidRPr="00862A4D" w:rsidRDefault="00F34DC8" w:rsidP="00F34DC8">
      <w:pPr>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ab/>
        <w:t>После става 2. додаје се нови став 3, који гласи:</w:t>
      </w:r>
    </w:p>
    <w:p w14:paraId="44058F4D" w14:textId="77777777" w:rsidR="00F34DC8" w:rsidRPr="00862A4D" w:rsidRDefault="00F34DC8" w:rsidP="00F34DC8">
      <w:pPr>
        <w:pStyle w:val="CommentText"/>
        <w:spacing w:after="0"/>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ab/>
        <w:t>„У другој години примене ове мере, 2022. години, обезбеђена су средства за изградњу три међуобјекта, и то на територијама:</w:t>
      </w:r>
    </w:p>
    <w:p w14:paraId="2457686C" w14:textId="77777777" w:rsidR="00F34DC8" w:rsidRPr="00862A4D" w:rsidRDefault="00F34DC8" w:rsidP="00F34DC8">
      <w:pPr>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ab/>
        <w:t>1) града Пирота;</w:t>
      </w:r>
    </w:p>
    <w:p w14:paraId="484DBCD8" w14:textId="77777777" w:rsidR="00F34DC8" w:rsidRPr="00862A4D" w:rsidRDefault="00F34DC8" w:rsidP="00F34DC8">
      <w:pPr>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ab/>
        <w:t>3) општине Чајетина;</w:t>
      </w:r>
    </w:p>
    <w:p w14:paraId="69527A7D" w14:textId="77777777" w:rsidR="00F34DC8" w:rsidRPr="00862A4D" w:rsidRDefault="00F34DC8" w:rsidP="00F34DC8">
      <w:pPr>
        <w:spacing w:after="0" w:line="240" w:lineRule="auto"/>
        <w:ind w:firstLine="1440"/>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2) општине Тител.ˮ</w:t>
      </w:r>
    </w:p>
    <w:p w14:paraId="1C320D51" w14:textId="77777777" w:rsidR="00F34DC8" w:rsidRPr="00862A4D" w:rsidRDefault="00F34DC8" w:rsidP="00F34DC8">
      <w:pPr>
        <w:pStyle w:val="ListParagraph"/>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ab/>
        <w:t>Досадашњи ст.</w:t>
      </w:r>
      <w:r w:rsidR="007613AB" w:rsidRPr="00862A4D">
        <w:rPr>
          <w:rFonts w:ascii="Times New Roman" w:hAnsi="Times New Roman" w:cs="Times New Roman"/>
          <w:sz w:val="24"/>
          <w:szCs w:val="24"/>
          <w:lang w:val="sr-Cyrl-CS"/>
        </w:rPr>
        <w:t xml:space="preserve"> 3 - </w:t>
      </w:r>
      <w:r w:rsidRPr="00862A4D">
        <w:rPr>
          <w:rFonts w:ascii="Times New Roman" w:hAnsi="Times New Roman" w:cs="Times New Roman"/>
          <w:sz w:val="24"/>
          <w:szCs w:val="24"/>
          <w:lang w:val="sr-Cyrl-CS"/>
        </w:rPr>
        <w:t>6. постају ст. 4</w:t>
      </w:r>
      <w:r w:rsidR="007613AB" w:rsidRPr="00862A4D">
        <w:rPr>
          <w:rFonts w:ascii="Times New Roman" w:hAnsi="Times New Roman" w:cs="Times New Roman"/>
          <w:sz w:val="24"/>
          <w:szCs w:val="24"/>
          <w:lang w:val="sr-Cyrl-CS"/>
        </w:rPr>
        <w:t xml:space="preserve"> -</w:t>
      </w:r>
      <w:r w:rsidRPr="00862A4D">
        <w:rPr>
          <w:rFonts w:ascii="Times New Roman" w:hAnsi="Times New Roman" w:cs="Times New Roman"/>
          <w:sz w:val="24"/>
          <w:szCs w:val="24"/>
          <w:lang w:val="sr-Cyrl-CS"/>
        </w:rPr>
        <w:t xml:space="preserve"> 7.</w:t>
      </w:r>
    </w:p>
    <w:p w14:paraId="47359239" w14:textId="77777777" w:rsidR="00F34DC8" w:rsidRPr="00862A4D" w:rsidRDefault="00F34DC8" w:rsidP="00F34DC8">
      <w:pPr>
        <w:spacing w:after="0" w:line="240" w:lineRule="auto"/>
        <w:ind w:firstLine="1418"/>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У одељку 6. МЕХАНИЗАМ ЗА СПРОВОЂЕЊЕ ПРОГРАМА И НАЧИН ИЗВЕШТАВАЊА О РЕЗУЛТАТИМА СПРОВОЂЕЊА, у Табели – Индикатори дефинисани на нивоу посебних циљева, редни број 2, речи: „Развијање мреже међуобјеката за сакупљање СПЖП, повећањем броја постојећих објеката, укључујући и изградњу међуобјекта на територијама града Сомбора, града Суботице и општине Сјеница” замењују се речима: „Развијање мреже међуобјеката за сакупљање СПЖП, повећањем броја постојећих објеката, укључујући и изградњу међуобјеката на територијама града Сомбора, града Суботице, општине Сјеница, града Пирота, општине Чајетина и општине Тител”.</w:t>
      </w:r>
    </w:p>
    <w:p w14:paraId="6D377E94" w14:textId="77777777" w:rsidR="00F34DC8" w:rsidRPr="00862A4D" w:rsidRDefault="00F34DC8" w:rsidP="00F34DC8">
      <w:pPr>
        <w:spacing w:after="0" w:line="240" w:lineRule="auto"/>
        <w:ind w:firstLine="1418"/>
        <w:jc w:val="both"/>
        <w:rPr>
          <w:rFonts w:ascii="Times New Roman" w:hAnsi="Times New Roman" w:cs="Times New Roman"/>
          <w:sz w:val="24"/>
          <w:szCs w:val="24"/>
          <w:lang w:val="sr-Cyrl-CS"/>
        </w:rPr>
      </w:pPr>
      <w:r w:rsidRPr="00862A4D">
        <w:rPr>
          <w:rFonts w:ascii="Times New Roman" w:hAnsi="Times New Roman" w:cs="Times New Roman"/>
          <w:sz w:val="24"/>
          <w:szCs w:val="24"/>
          <w:lang w:val="sr-Cyrl-CS"/>
        </w:rPr>
        <w:t>У Прилогу 6–Акциони план за спровођење Програма за унапређење управљања споредним производима животињског порекла за период од 2020. до 2024. године, који је саставни део Програма за унапређење управљања споредним производима животињског порекла за период</w:t>
      </w:r>
      <w:r w:rsidR="00676544">
        <w:rPr>
          <w:rFonts w:ascii="Times New Roman" w:hAnsi="Times New Roman" w:cs="Times New Roman"/>
          <w:sz w:val="24"/>
          <w:szCs w:val="24"/>
          <w:lang w:val="sr-Cyrl-CS"/>
        </w:rPr>
        <w:t xml:space="preserve"> од </w:t>
      </w:r>
      <w:r w:rsidRPr="00862A4D">
        <w:rPr>
          <w:rFonts w:ascii="Times New Roman" w:hAnsi="Times New Roman" w:cs="Times New Roman"/>
          <w:sz w:val="24"/>
          <w:szCs w:val="24"/>
          <w:lang w:val="sr-Cyrl-CS"/>
        </w:rPr>
        <w:t xml:space="preserve">2020. до 2024. године, у Посебном циљу 2 – Успостављање одрживог система за сакупљање и прераду СПЖП, речи: „Мера 2.2. – Развијање мреже међуобјеката за сакупљање СПЖП, </w:t>
      </w:r>
      <w:r w:rsidRPr="00862A4D">
        <w:rPr>
          <w:rFonts w:ascii="Times New Roman" w:hAnsi="Times New Roman" w:cs="Times New Roman"/>
          <w:sz w:val="24"/>
          <w:szCs w:val="24"/>
          <w:lang w:val="sr-Cyrl-CS"/>
        </w:rPr>
        <w:lastRenderedPageBreak/>
        <w:t>повећањем броја постојећих објеката, укључујући и изградњу међуобјеката на територијама града Сомбора, града Суботице и општине Сјеница” замењују се речима: „Мера 2.2. – Развијање мреже међуобјеката за сакупљање СПЖП, повећањем броја постојећих објеката, укључујући и изградњу међуобјеката на територијама града Сомбора, града Суботице, општине Сјеница, града Пирота, општине Чајетина и општине Тител”.</w:t>
      </w:r>
    </w:p>
    <w:p w14:paraId="04FFE6DC" w14:textId="77777777" w:rsidR="00F34DC8" w:rsidRPr="00862A4D" w:rsidRDefault="00F34DC8" w:rsidP="00F34DC8">
      <w:pPr>
        <w:spacing w:after="0" w:line="240" w:lineRule="auto"/>
        <w:rPr>
          <w:rFonts w:ascii="Times New Roman" w:hAnsi="Times New Roman" w:cs="Times New Roman"/>
          <w:b/>
          <w:sz w:val="24"/>
          <w:szCs w:val="24"/>
          <w:lang w:val="sr-Cyrl-CS"/>
        </w:rPr>
      </w:pPr>
    </w:p>
    <w:p w14:paraId="68483965" w14:textId="77777777" w:rsidR="00F34DC8" w:rsidRPr="00862A4D" w:rsidRDefault="00F34DC8" w:rsidP="00F34DC8">
      <w:pPr>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color w:val="000000"/>
          <w:sz w:val="24"/>
          <w:szCs w:val="24"/>
          <w:lang w:val="sr-Cyrl-CS"/>
        </w:rPr>
        <w:tab/>
        <w:t>2. Ову одлуку објавити на интернет страници Владе, на Порталу е-Управа и на интернет страници Министарства пољопривреде, шумарства и водопривреде – Управе за ветерину.</w:t>
      </w:r>
    </w:p>
    <w:p w14:paraId="35CECFBA" w14:textId="77777777" w:rsidR="00F34DC8" w:rsidRPr="00862A4D" w:rsidRDefault="00F34DC8" w:rsidP="00F34DC8">
      <w:pPr>
        <w:spacing w:after="0" w:line="240" w:lineRule="auto"/>
        <w:jc w:val="both"/>
        <w:rPr>
          <w:rFonts w:ascii="Times New Roman" w:hAnsi="Times New Roman" w:cs="Times New Roman"/>
          <w:sz w:val="24"/>
          <w:szCs w:val="24"/>
          <w:lang w:val="sr-Cyrl-CS"/>
        </w:rPr>
      </w:pPr>
      <w:r w:rsidRPr="00862A4D">
        <w:rPr>
          <w:rFonts w:ascii="Times New Roman" w:hAnsi="Times New Roman" w:cs="Times New Roman"/>
          <w:color w:val="000000"/>
          <w:sz w:val="24"/>
          <w:szCs w:val="24"/>
          <w:lang w:val="sr-Cyrl-CS"/>
        </w:rPr>
        <w:tab/>
        <w:t>Ову одлуку објавити у „Службеном гласнику Републике Србије”.</w:t>
      </w:r>
    </w:p>
    <w:p w14:paraId="5A03EBF5"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63800A97"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422334F9"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5BB4006F" w14:textId="77777777" w:rsidR="00F34DC8" w:rsidRPr="00862A4D" w:rsidRDefault="00F34DC8" w:rsidP="00F34DC8">
      <w:pPr>
        <w:spacing w:after="0" w:line="240" w:lineRule="auto"/>
        <w:jc w:val="both"/>
        <w:rPr>
          <w:rFonts w:ascii="Times New Roman" w:eastAsia="Times New Roman" w:hAnsi="Times New Roman" w:cs="Times New Roman"/>
          <w:sz w:val="24"/>
          <w:szCs w:val="24"/>
          <w:lang w:val="sr-Latn-RS"/>
        </w:rPr>
      </w:pPr>
      <w:r w:rsidRPr="00862A4D">
        <w:rPr>
          <w:rFonts w:ascii="Times New Roman" w:eastAsia="Times New Roman" w:hAnsi="Times New Roman" w:cs="Times New Roman"/>
          <w:sz w:val="24"/>
          <w:szCs w:val="24"/>
          <w:lang w:val="sr-Cyrl-CS"/>
        </w:rPr>
        <w:t xml:space="preserve">05 Број: </w:t>
      </w:r>
      <w:r w:rsidR="00862A4D">
        <w:rPr>
          <w:rFonts w:ascii="Times New Roman" w:eastAsia="Times New Roman" w:hAnsi="Times New Roman" w:cs="Times New Roman"/>
          <w:sz w:val="24"/>
          <w:szCs w:val="24"/>
          <w:lang w:val="sr-Latn-RS"/>
        </w:rPr>
        <w:t>110-10432/2022</w:t>
      </w:r>
    </w:p>
    <w:p w14:paraId="23818335" w14:textId="77777777" w:rsidR="00F34DC8" w:rsidRPr="00862A4D" w:rsidRDefault="00F34DC8" w:rsidP="00F34DC8">
      <w:pPr>
        <w:spacing w:after="0" w:line="240" w:lineRule="auto"/>
        <w:jc w:val="both"/>
        <w:rPr>
          <w:rFonts w:ascii="Times New Roman" w:eastAsia="Times New Roman" w:hAnsi="Times New Roman" w:cs="Times New Roman"/>
          <w:sz w:val="24"/>
          <w:szCs w:val="24"/>
          <w:lang w:val="sr-Cyrl-CS"/>
        </w:rPr>
      </w:pPr>
      <w:r w:rsidRPr="00862A4D">
        <w:rPr>
          <w:rFonts w:ascii="Times New Roman" w:eastAsia="Times New Roman" w:hAnsi="Times New Roman" w:cs="Times New Roman"/>
          <w:sz w:val="24"/>
          <w:szCs w:val="24"/>
          <w:lang w:val="sr-Cyrl-CS"/>
        </w:rPr>
        <w:t xml:space="preserve">У Београду, </w:t>
      </w:r>
      <w:r w:rsidR="00862A4D">
        <w:rPr>
          <w:rFonts w:ascii="Times New Roman" w:eastAsia="Times New Roman" w:hAnsi="Times New Roman" w:cs="Times New Roman"/>
          <w:sz w:val="24"/>
          <w:szCs w:val="24"/>
          <w:lang w:val="sr-Cyrl-RS"/>
        </w:rPr>
        <w:t>15. децембра 2022.</w:t>
      </w:r>
      <w:r w:rsidRPr="00862A4D">
        <w:rPr>
          <w:rFonts w:ascii="Times New Roman" w:eastAsia="Times New Roman" w:hAnsi="Times New Roman" w:cs="Times New Roman"/>
          <w:sz w:val="24"/>
          <w:szCs w:val="24"/>
          <w:lang w:val="sr-Cyrl-CS"/>
        </w:rPr>
        <w:t xml:space="preserve"> године</w:t>
      </w:r>
    </w:p>
    <w:p w14:paraId="3A935CC6" w14:textId="77777777" w:rsidR="00F34DC8" w:rsidRPr="00862A4D" w:rsidRDefault="00F34DC8" w:rsidP="00F34DC8">
      <w:pPr>
        <w:spacing w:after="0" w:line="240" w:lineRule="auto"/>
        <w:jc w:val="both"/>
        <w:rPr>
          <w:rFonts w:ascii="Times New Roman" w:eastAsia="Times New Roman" w:hAnsi="Times New Roman" w:cs="Times New Roman"/>
          <w:sz w:val="24"/>
          <w:szCs w:val="24"/>
          <w:lang w:val="sr-Cyrl-CS"/>
        </w:rPr>
      </w:pPr>
    </w:p>
    <w:p w14:paraId="425AED93" w14:textId="77777777" w:rsidR="00F34DC8" w:rsidRPr="00862A4D" w:rsidRDefault="00F34DC8" w:rsidP="00F34DC8">
      <w:pPr>
        <w:spacing w:after="0" w:line="240" w:lineRule="auto"/>
        <w:jc w:val="both"/>
        <w:rPr>
          <w:rFonts w:ascii="Times New Roman" w:eastAsia="Times New Roman" w:hAnsi="Times New Roman" w:cs="Times New Roman"/>
          <w:sz w:val="24"/>
          <w:szCs w:val="24"/>
          <w:lang w:val="sr-Cyrl-CS"/>
        </w:rPr>
      </w:pPr>
    </w:p>
    <w:p w14:paraId="3558EB7B" w14:textId="77777777" w:rsidR="00F34DC8" w:rsidRPr="00862A4D" w:rsidRDefault="00F34DC8" w:rsidP="00F34DC8">
      <w:pPr>
        <w:spacing w:after="0" w:line="240" w:lineRule="auto"/>
        <w:jc w:val="center"/>
        <w:rPr>
          <w:rFonts w:ascii="Times New Roman" w:eastAsia="Times New Roman" w:hAnsi="Times New Roman" w:cs="Times New Roman"/>
          <w:sz w:val="24"/>
          <w:szCs w:val="24"/>
          <w:lang w:val="sr-Cyrl-CS"/>
        </w:rPr>
      </w:pPr>
      <w:r w:rsidRPr="00862A4D">
        <w:rPr>
          <w:rFonts w:ascii="Times New Roman" w:eastAsia="Times New Roman" w:hAnsi="Times New Roman" w:cs="Times New Roman"/>
          <w:sz w:val="24"/>
          <w:szCs w:val="24"/>
          <w:lang w:val="sr-Cyrl-CS"/>
        </w:rPr>
        <w:t>В Л А Д А</w:t>
      </w:r>
    </w:p>
    <w:p w14:paraId="2F4EA7AC" w14:textId="77777777" w:rsidR="00F34DC8" w:rsidRPr="00862A4D" w:rsidRDefault="00F34DC8" w:rsidP="00F34DC8">
      <w:pPr>
        <w:spacing w:after="0" w:line="240" w:lineRule="auto"/>
        <w:jc w:val="right"/>
        <w:rPr>
          <w:rFonts w:ascii="Times New Roman" w:eastAsia="Times New Roman" w:hAnsi="Times New Roman" w:cs="Times New Roman"/>
          <w:sz w:val="24"/>
          <w:szCs w:val="24"/>
          <w:lang w:val="sr-Cyrl-CS"/>
        </w:rPr>
      </w:pPr>
    </w:p>
    <w:p w14:paraId="77835117" w14:textId="77777777" w:rsidR="00F34DC8" w:rsidRPr="00862A4D" w:rsidRDefault="00F34DC8" w:rsidP="00F34DC8">
      <w:pPr>
        <w:spacing w:after="0" w:line="240" w:lineRule="auto"/>
        <w:jc w:val="right"/>
        <w:rPr>
          <w:rFonts w:ascii="Times New Roman" w:eastAsia="Times New Roman" w:hAnsi="Times New Roman" w:cs="Times New Roman"/>
          <w:sz w:val="24"/>
          <w:szCs w:val="24"/>
          <w:lang w:val="sr-Cyrl-CS"/>
        </w:rPr>
      </w:pPr>
    </w:p>
    <w:p w14:paraId="03CAD6DF" w14:textId="77777777" w:rsidR="00862A4D" w:rsidRPr="00862A4D" w:rsidRDefault="00862A4D" w:rsidP="00862A4D">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862A4D" w:rsidRPr="00862A4D" w14:paraId="27EC9D93" w14:textId="77777777" w:rsidTr="00066A62">
        <w:tc>
          <w:tcPr>
            <w:tcW w:w="4360" w:type="dxa"/>
          </w:tcPr>
          <w:p w14:paraId="17A1D1B3" w14:textId="77777777" w:rsidR="00862A4D" w:rsidRPr="00862A4D" w:rsidRDefault="00862A4D" w:rsidP="00862A4D">
            <w:pPr>
              <w:spacing w:after="0" w:line="240" w:lineRule="auto"/>
              <w:jc w:val="center"/>
              <w:rPr>
                <w:rFonts w:ascii="Times New Roman" w:hAnsi="Times New Roman" w:cs="Times New Roman"/>
                <w:lang w:val="sr-Cyrl-RS"/>
              </w:rPr>
            </w:pPr>
            <w:r w:rsidRPr="00862A4D">
              <w:rPr>
                <w:rFonts w:ascii="Times New Roman" w:hAnsi="Times New Roman" w:cs="Times New Roman"/>
                <w:lang w:val="sr-Cyrl-RS"/>
              </w:rPr>
              <w:t>Тачност преписа оверава</w:t>
            </w:r>
          </w:p>
          <w:p w14:paraId="35F68BB5" w14:textId="77777777" w:rsidR="00862A4D" w:rsidRPr="00862A4D" w:rsidRDefault="00862A4D" w:rsidP="00862A4D">
            <w:pPr>
              <w:spacing w:after="0" w:line="240" w:lineRule="auto"/>
              <w:jc w:val="center"/>
              <w:rPr>
                <w:rFonts w:ascii="Times New Roman" w:hAnsi="Times New Roman" w:cs="Times New Roman"/>
                <w:lang w:val="sr-Cyrl-RS"/>
              </w:rPr>
            </w:pPr>
            <w:r w:rsidRPr="00862A4D">
              <w:rPr>
                <w:rFonts w:ascii="Times New Roman" w:hAnsi="Times New Roman" w:cs="Times New Roman"/>
                <w:lang w:val="sr-Cyrl-RS"/>
              </w:rPr>
              <w:t xml:space="preserve">ГЕНЕРАЛНИ СЕКРЕТАР </w:t>
            </w:r>
          </w:p>
          <w:p w14:paraId="4E5A63C3" w14:textId="77777777" w:rsidR="00862A4D" w:rsidRPr="00862A4D" w:rsidRDefault="00862A4D" w:rsidP="00862A4D">
            <w:pPr>
              <w:spacing w:after="0" w:line="240" w:lineRule="auto"/>
              <w:jc w:val="center"/>
              <w:rPr>
                <w:rFonts w:ascii="Times New Roman" w:hAnsi="Times New Roman" w:cs="Times New Roman"/>
                <w:lang w:val="sr-Cyrl-RS"/>
              </w:rPr>
            </w:pPr>
          </w:p>
          <w:p w14:paraId="7CB214D7" w14:textId="77777777" w:rsidR="00862A4D" w:rsidRPr="00862A4D" w:rsidRDefault="00862A4D" w:rsidP="00862A4D">
            <w:pPr>
              <w:spacing w:after="0" w:line="240" w:lineRule="auto"/>
              <w:jc w:val="center"/>
              <w:rPr>
                <w:rFonts w:ascii="Times New Roman" w:hAnsi="Times New Roman" w:cs="Times New Roman"/>
                <w:lang w:val="sr-Cyrl-RS"/>
              </w:rPr>
            </w:pPr>
          </w:p>
          <w:p w14:paraId="56D6769D" w14:textId="77777777" w:rsidR="00862A4D" w:rsidRPr="00862A4D" w:rsidRDefault="00862A4D" w:rsidP="00862A4D">
            <w:pPr>
              <w:spacing w:after="0" w:line="240" w:lineRule="auto"/>
              <w:jc w:val="center"/>
              <w:rPr>
                <w:rFonts w:ascii="Times New Roman" w:hAnsi="Times New Roman" w:cs="Times New Roman"/>
                <w:lang w:val="ru-RU"/>
              </w:rPr>
            </w:pPr>
            <w:r w:rsidRPr="00862A4D">
              <w:rPr>
                <w:rFonts w:ascii="Times New Roman" w:hAnsi="Times New Roman" w:cs="Times New Roman"/>
                <w:lang w:val="sr-Cyrl-RS"/>
              </w:rPr>
              <w:t>Новак Недић</w:t>
            </w:r>
          </w:p>
        </w:tc>
        <w:tc>
          <w:tcPr>
            <w:tcW w:w="4360" w:type="dxa"/>
          </w:tcPr>
          <w:p w14:paraId="7C913E45" w14:textId="77777777" w:rsidR="00862A4D" w:rsidRPr="00862A4D" w:rsidRDefault="00862A4D" w:rsidP="00862A4D">
            <w:pPr>
              <w:spacing w:after="0" w:line="240" w:lineRule="auto"/>
              <w:jc w:val="center"/>
              <w:rPr>
                <w:rFonts w:ascii="Times New Roman" w:hAnsi="Times New Roman" w:cs="Times New Roman"/>
                <w:lang w:val="ru-RU"/>
              </w:rPr>
            </w:pPr>
          </w:p>
          <w:p w14:paraId="6B0EEA14" w14:textId="77777777" w:rsidR="00862A4D" w:rsidRPr="00862A4D" w:rsidRDefault="00862A4D" w:rsidP="00862A4D">
            <w:pPr>
              <w:spacing w:after="0" w:line="240" w:lineRule="auto"/>
              <w:jc w:val="center"/>
              <w:rPr>
                <w:rFonts w:ascii="Times New Roman" w:hAnsi="Times New Roman" w:cs="Times New Roman"/>
                <w:lang w:val="ru-RU"/>
              </w:rPr>
            </w:pPr>
            <w:r w:rsidRPr="00862A4D">
              <w:rPr>
                <w:rFonts w:ascii="Times New Roman" w:hAnsi="Times New Roman" w:cs="Times New Roman"/>
                <w:lang w:val="ru-RU"/>
              </w:rPr>
              <w:t>ПРЕДСЕДНИК</w:t>
            </w:r>
          </w:p>
          <w:p w14:paraId="3636FBC6" w14:textId="77777777" w:rsidR="00862A4D" w:rsidRPr="00862A4D" w:rsidRDefault="00862A4D" w:rsidP="00862A4D">
            <w:pPr>
              <w:spacing w:after="0" w:line="240" w:lineRule="auto"/>
              <w:rPr>
                <w:rFonts w:ascii="Times New Roman" w:hAnsi="Times New Roman" w:cs="Times New Roman"/>
                <w:lang w:val="sr-Cyrl-CS"/>
              </w:rPr>
            </w:pPr>
          </w:p>
          <w:p w14:paraId="7665B42B" w14:textId="77777777" w:rsidR="00862A4D" w:rsidRPr="00862A4D" w:rsidRDefault="00862A4D" w:rsidP="00862A4D">
            <w:pPr>
              <w:spacing w:after="0" w:line="240" w:lineRule="auto"/>
              <w:rPr>
                <w:rFonts w:ascii="Times New Roman" w:hAnsi="Times New Roman" w:cs="Times New Roman"/>
                <w:lang w:val="sr-Cyrl-CS"/>
              </w:rPr>
            </w:pPr>
          </w:p>
          <w:p w14:paraId="36BDBC46" w14:textId="77777777" w:rsidR="00862A4D" w:rsidRPr="00862A4D" w:rsidRDefault="00862A4D" w:rsidP="00862A4D">
            <w:pPr>
              <w:pStyle w:val="Footer"/>
              <w:jc w:val="center"/>
              <w:rPr>
                <w:rFonts w:ascii="Times New Roman" w:hAnsi="Times New Roman" w:cs="Times New Roman"/>
                <w:lang w:val="ru-RU"/>
              </w:rPr>
            </w:pPr>
            <w:r w:rsidRPr="00862A4D">
              <w:rPr>
                <w:rFonts w:ascii="Times New Roman" w:hAnsi="Times New Roman" w:cs="Times New Roman"/>
                <w:lang w:val="ru-RU"/>
              </w:rPr>
              <w:t>Ана Брнабић, с.р.</w:t>
            </w:r>
          </w:p>
        </w:tc>
      </w:tr>
    </w:tbl>
    <w:p w14:paraId="3B65E991" w14:textId="77777777" w:rsidR="00862A4D" w:rsidRPr="00862A4D" w:rsidRDefault="00862A4D" w:rsidP="00862A4D">
      <w:pPr>
        <w:spacing w:after="0" w:line="240" w:lineRule="auto"/>
        <w:rPr>
          <w:rFonts w:ascii="Times New Roman" w:hAnsi="Times New Roman" w:cs="Times New Roman"/>
          <w:lang w:val="sr-Latn-CS"/>
        </w:rPr>
      </w:pPr>
    </w:p>
    <w:p w14:paraId="4FBE3F5C" w14:textId="77777777" w:rsidR="00862A4D" w:rsidRPr="00862A4D" w:rsidRDefault="00862A4D" w:rsidP="00862A4D">
      <w:pPr>
        <w:spacing w:after="0" w:line="240" w:lineRule="auto"/>
        <w:rPr>
          <w:rFonts w:ascii="Times New Roman" w:hAnsi="Times New Roman" w:cs="Times New Roman"/>
        </w:rPr>
      </w:pPr>
    </w:p>
    <w:p w14:paraId="50918489"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79966CFC"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1ADFEAFF"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1B46FE66"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0D9A46A8"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729545F6"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63A9F1A4"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09A8036A"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0D979D07"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0C6FCCC5"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380F5006"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3E7DC155"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796EBAD5"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28027F3B"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02D7CC09"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2BBB2154"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44FA65DD"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5522B1AA"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2F06B38E"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2F231E89"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71574056"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3B4C29E4" w14:textId="77777777" w:rsidR="00F34DC8" w:rsidRPr="00862A4D" w:rsidRDefault="00F34DC8" w:rsidP="00F34DC8">
      <w:pPr>
        <w:spacing w:after="0" w:line="240" w:lineRule="auto"/>
        <w:jc w:val="both"/>
        <w:rPr>
          <w:rFonts w:ascii="Times New Roman" w:eastAsia="Times New Roman" w:hAnsi="Times New Roman" w:cs="Times New Roman"/>
          <w:sz w:val="20"/>
          <w:szCs w:val="20"/>
          <w:lang w:val="sr-Cyrl-CS"/>
        </w:rPr>
      </w:pPr>
    </w:p>
    <w:p w14:paraId="73EFD309" w14:textId="77777777" w:rsidR="00B459C0" w:rsidRPr="00862A4D" w:rsidRDefault="00B459C0" w:rsidP="00DF6B67">
      <w:pPr>
        <w:spacing w:after="0" w:line="240" w:lineRule="auto"/>
        <w:jc w:val="both"/>
        <w:rPr>
          <w:lang w:val="sr-Cyrl-CS"/>
        </w:rPr>
      </w:pPr>
    </w:p>
    <w:sectPr w:rsidR="00B459C0" w:rsidRPr="00862A4D" w:rsidSect="00DF6B67">
      <w:headerReference w:type="even" r:id="rId8"/>
      <w:headerReference w:type="default" r:id="rId9"/>
      <w:footerReference w:type="even" r:id="rId10"/>
      <w:footerReference w:type="default" r:id="rId11"/>
      <w:headerReference w:type="first" r:id="rId12"/>
      <w:footerReference w:type="first" r:id="rId13"/>
      <w:pgSz w:w="11907" w:h="16839" w:code="9"/>
      <w:pgMar w:top="1440" w:right="1797" w:bottom="1440" w:left="1797"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4D68E" w14:textId="77777777" w:rsidR="007F0407" w:rsidRDefault="007F0407" w:rsidP="00541111">
      <w:pPr>
        <w:spacing w:after="0" w:line="240" w:lineRule="auto"/>
      </w:pPr>
      <w:r>
        <w:separator/>
      </w:r>
    </w:p>
  </w:endnote>
  <w:endnote w:type="continuationSeparator" w:id="0">
    <w:p w14:paraId="09484220" w14:textId="77777777" w:rsidR="007F0407" w:rsidRDefault="007F0407" w:rsidP="005411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8C85B" w14:textId="77777777" w:rsidR="00B459C0" w:rsidRDefault="00B459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E912" w14:textId="77777777" w:rsidR="00B459C0" w:rsidRDefault="00B459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39AE7" w14:textId="77777777" w:rsidR="00B459C0" w:rsidRDefault="00B45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4E73F" w14:textId="77777777" w:rsidR="007F0407" w:rsidRDefault="007F0407" w:rsidP="00541111">
      <w:pPr>
        <w:spacing w:after="0" w:line="240" w:lineRule="auto"/>
      </w:pPr>
      <w:r>
        <w:separator/>
      </w:r>
    </w:p>
  </w:footnote>
  <w:footnote w:type="continuationSeparator" w:id="0">
    <w:p w14:paraId="5A91B1ED" w14:textId="77777777" w:rsidR="007F0407" w:rsidRDefault="007F0407" w:rsidP="005411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EBD99" w14:textId="77777777" w:rsidR="00B459C0" w:rsidRDefault="00B459C0" w:rsidP="008E0F4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0CC731E" w14:textId="77777777" w:rsidR="00B459C0" w:rsidRDefault="00B459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371BC" w14:textId="77777777" w:rsidR="00B459C0" w:rsidRPr="00B459C0" w:rsidRDefault="00B459C0" w:rsidP="008E0F4C">
    <w:pPr>
      <w:pStyle w:val="Header"/>
      <w:framePr w:wrap="around" w:vAnchor="text" w:hAnchor="margin" w:xAlign="center" w:y="1"/>
      <w:rPr>
        <w:rStyle w:val="PageNumber"/>
        <w:rFonts w:ascii="Times New Roman" w:hAnsi="Times New Roman" w:cs="Times New Roman"/>
      </w:rPr>
    </w:pPr>
    <w:r w:rsidRPr="00B459C0">
      <w:rPr>
        <w:rStyle w:val="PageNumber"/>
        <w:rFonts w:ascii="Times New Roman" w:hAnsi="Times New Roman" w:cs="Times New Roman"/>
      </w:rPr>
      <w:fldChar w:fldCharType="begin"/>
    </w:r>
    <w:r w:rsidRPr="00B459C0">
      <w:rPr>
        <w:rStyle w:val="PageNumber"/>
        <w:rFonts w:ascii="Times New Roman" w:hAnsi="Times New Roman" w:cs="Times New Roman"/>
      </w:rPr>
      <w:instrText xml:space="preserve"> PAGE </w:instrText>
    </w:r>
    <w:r w:rsidRPr="00B459C0">
      <w:rPr>
        <w:rStyle w:val="PageNumber"/>
        <w:rFonts w:ascii="Times New Roman" w:hAnsi="Times New Roman" w:cs="Times New Roman"/>
      </w:rPr>
      <w:fldChar w:fldCharType="separate"/>
    </w:r>
    <w:r w:rsidR="00676544">
      <w:rPr>
        <w:rStyle w:val="PageNumber"/>
        <w:rFonts w:ascii="Times New Roman" w:hAnsi="Times New Roman" w:cs="Times New Roman"/>
        <w:noProof/>
      </w:rPr>
      <w:t>2</w:t>
    </w:r>
    <w:r w:rsidRPr="00B459C0">
      <w:rPr>
        <w:rStyle w:val="PageNumber"/>
        <w:rFonts w:ascii="Times New Roman" w:hAnsi="Times New Roman" w:cs="Times New Roman"/>
      </w:rPr>
      <w:fldChar w:fldCharType="end"/>
    </w:r>
  </w:p>
  <w:p w14:paraId="21BF1503" w14:textId="77777777" w:rsidR="003379A8" w:rsidRPr="00B459C0" w:rsidRDefault="003379A8">
    <w:pPr>
      <w:pStyle w:val="Header"/>
      <w:jc w:val="center"/>
      <w:rPr>
        <w:rFonts w:ascii="Times New Roman" w:hAnsi="Times New Roman" w:cs="Times New Roman"/>
      </w:rPr>
    </w:pPr>
  </w:p>
  <w:p w14:paraId="3A95D427" w14:textId="77777777" w:rsidR="00B459C0" w:rsidRDefault="00B459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EE7A7" w14:textId="77777777" w:rsidR="00B459C0" w:rsidRDefault="00B45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07DF"/>
    <w:multiLevelType w:val="hybridMultilevel"/>
    <w:tmpl w:val="6CDCCE48"/>
    <w:lvl w:ilvl="0" w:tplc="54AA83AE">
      <w:start w:val="1"/>
      <w:numFmt w:val="bullet"/>
      <w:lvlText w:val=""/>
      <w:lvlJc w:val="righ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1" w15:restartNumberingAfterBreak="0">
    <w:nsid w:val="14011E1C"/>
    <w:multiLevelType w:val="hybridMultilevel"/>
    <w:tmpl w:val="7DC0D5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1C66151"/>
    <w:multiLevelType w:val="hybridMultilevel"/>
    <w:tmpl w:val="7A768D9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28FD27E3"/>
    <w:multiLevelType w:val="hybridMultilevel"/>
    <w:tmpl w:val="C984648E"/>
    <w:lvl w:ilvl="0" w:tplc="0809000F">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2C8A66CE"/>
    <w:multiLevelType w:val="hybridMultilevel"/>
    <w:tmpl w:val="31C0DCB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920C7644">
      <w:start w:val="1"/>
      <w:numFmt w:val="decimal"/>
      <w:lvlText w:val="%3)"/>
      <w:lvlJc w:val="left"/>
      <w:pPr>
        <w:ind w:left="234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D2456BE"/>
    <w:multiLevelType w:val="hybridMultilevel"/>
    <w:tmpl w:val="14EE47D2"/>
    <w:lvl w:ilvl="0" w:tplc="D174F81C">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6" w15:restartNumberingAfterBreak="0">
    <w:nsid w:val="5C29590A"/>
    <w:multiLevelType w:val="hybridMultilevel"/>
    <w:tmpl w:val="78C0F4FA"/>
    <w:lvl w:ilvl="0" w:tplc="168AEDB2">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43702698">
    <w:abstractNumId w:val="1"/>
  </w:num>
  <w:num w:numId="2" w16cid:durableId="3961302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657136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8743288">
    <w:abstractNumId w:val="6"/>
  </w:num>
  <w:num w:numId="5" w16cid:durableId="1095901285">
    <w:abstractNumId w:val="5"/>
  </w:num>
  <w:num w:numId="6" w16cid:durableId="724571877">
    <w:abstractNumId w:val="3"/>
  </w:num>
  <w:num w:numId="7" w16cid:durableId="1727796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144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11B"/>
    <w:rsid w:val="0001184F"/>
    <w:rsid w:val="00065D4B"/>
    <w:rsid w:val="000F30CF"/>
    <w:rsid w:val="000F3DFF"/>
    <w:rsid w:val="000F7BDC"/>
    <w:rsid w:val="001039A8"/>
    <w:rsid w:val="00107F7D"/>
    <w:rsid w:val="0011639D"/>
    <w:rsid w:val="00134E72"/>
    <w:rsid w:val="001552F8"/>
    <w:rsid w:val="00160D5F"/>
    <w:rsid w:val="00166F56"/>
    <w:rsid w:val="001711AB"/>
    <w:rsid w:val="00174948"/>
    <w:rsid w:val="001810DD"/>
    <w:rsid w:val="00194987"/>
    <w:rsid w:val="001B6D46"/>
    <w:rsid w:val="001B6DDE"/>
    <w:rsid w:val="00247F8F"/>
    <w:rsid w:val="00250E33"/>
    <w:rsid w:val="00283955"/>
    <w:rsid w:val="002924A1"/>
    <w:rsid w:val="002A068E"/>
    <w:rsid w:val="002A2E72"/>
    <w:rsid w:val="002B148C"/>
    <w:rsid w:val="002C6AE9"/>
    <w:rsid w:val="002D1EBD"/>
    <w:rsid w:val="002D3879"/>
    <w:rsid w:val="00306FCC"/>
    <w:rsid w:val="003379A8"/>
    <w:rsid w:val="00370B65"/>
    <w:rsid w:val="00385F8C"/>
    <w:rsid w:val="003B4BF9"/>
    <w:rsid w:val="00405A8B"/>
    <w:rsid w:val="004265CE"/>
    <w:rsid w:val="00427E5E"/>
    <w:rsid w:val="00450DD3"/>
    <w:rsid w:val="00453736"/>
    <w:rsid w:val="00463889"/>
    <w:rsid w:val="00472186"/>
    <w:rsid w:val="00473DCC"/>
    <w:rsid w:val="00484D86"/>
    <w:rsid w:val="004A634B"/>
    <w:rsid w:val="004B63BD"/>
    <w:rsid w:val="004C6E6B"/>
    <w:rsid w:val="004E1D2F"/>
    <w:rsid w:val="004E3FE6"/>
    <w:rsid w:val="004E4536"/>
    <w:rsid w:val="00526EEF"/>
    <w:rsid w:val="00541111"/>
    <w:rsid w:val="00542803"/>
    <w:rsid w:val="00553A9D"/>
    <w:rsid w:val="00587CAF"/>
    <w:rsid w:val="005901B8"/>
    <w:rsid w:val="005C7582"/>
    <w:rsid w:val="005D54EE"/>
    <w:rsid w:val="005D6F14"/>
    <w:rsid w:val="005E2C1F"/>
    <w:rsid w:val="005E3B12"/>
    <w:rsid w:val="005E67E6"/>
    <w:rsid w:val="006457C1"/>
    <w:rsid w:val="00652697"/>
    <w:rsid w:val="00655839"/>
    <w:rsid w:val="00662D1F"/>
    <w:rsid w:val="00676544"/>
    <w:rsid w:val="00683500"/>
    <w:rsid w:val="00685ECB"/>
    <w:rsid w:val="006872C9"/>
    <w:rsid w:val="00687EF2"/>
    <w:rsid w:val="006A2B20"/>
    <w:rsid w:val="006B0C49"/>
    <w:rsid w:val="006C53D0"/>
    <w:rsid w:val="006D3DA8"/>
    <w:rsid w:val="006D7BAD"/>
    <w:rsid w:val="00707B4C"/>
    <w:rsid w:val="00725AAB"/>
    <w:rsid w:val="00727258"/>
    <w:rsid w:val="00736128"/>
    <w:rsid w:val="00757107"/>
    <w:rsid w:val="00757646"/>
    <w:rsid w:val="007613AB"/>
    <w:rsid w:val="007725A9"/>
    <w:rsid w:val="0078303F"/>
    <w:rsid w:val="00783A82"/>
    <w:rsid w:val="00791BEC"/>
    <w:rsid w:val="007B694E"/>
    <w:rsid w:val="007E7035"/>
    <w:rsid w:val="007F0407"/>
    <w:rsid w:val="007F6BD6"/>
    <w:rsid w:val="0080041B"/>
    <w:rsid w:val="00807E4C"/>
    <w:rsid w:val="00822023"/>
    <w:rsid w:val="00824DF4"/>
    <w:rsid w:val="008407E2"/>
    <w:rsid w:val="008572B3"/>
    <w:rsid w:val="00857E31"/>
    <w:rsid w:val="00862A4D"/>
    <w:rsid w:val="008639B5"/>
    <w:rsid w:val="00865C0B"/>
    <w:rsid w:val="008728C8"/>
    <w:rsid w:val="00891119"/>
    <w:rsid w:val="00897052"/>
    <w:rsid w:val="00897B89"/>
    <w:rsid w:val="008B36B6"/>
    <w:rsid w:val="008B43FF"/>
    <w:rsid w:val="008B6800"/>
    <w:rsid w:val="008C2060"/>
    <w:rsid w:val="008C22BE"/>
    <w:rsid w:val="008C3C97"/>
    <w:rsid w:val="008C4738"/>
    <w:rsid w:val="008C7916"/>
    <w:rsid w:val="008D499A"/>
    <w:rsid w:val="008E640F"/>
    <w:rsid w:val="008F4701"/>
    <w:rsid w:val="00900931"/>
    <w:rsid w:val="00917A89"/>
    <w:rsid w:val="00924464"/>
    <w:rsid w:val="00974351"/>
    <w:rsid w:val="009836EA"/>
    <w:rsid w:val="00986548"/>
    <w:rsid w:val="009A291F"/>
    <w:rsid w:val="009A779D"/>
    <w:rsid w:val="009B48BC"/>
    <w:rsid w:val="009D5ABD"/>
    <w:rsid w:val="009D72FA"/>
    <w:rsid w:val="00A12A79"/>
    <w:rsid w:val="00A2577C"/>
    <w:rsid w:val="00A31D49"/>
    <w:rsid w:val="00A90E0E"/>
    <w:rsid w:val="00A931CA"/>
    <w:rsid w:val="00A93A01"/>
    <w:rsid w:val="00A976F7"/>
    <w:rsid w:val="00AE366D"/>
    <w:rsid w:val="00AE3C81"/>
    <w:rsid w:val="00AE6AAC"/>
    <w:rsid w:val="00B0060F"/>
    <w:rsid w:val="00B07471"/>
    <w:rsid w:val="00B12BFC"/>
    <w:rsid w:val="00B161F0"/>
    <w:rsid w:val="00B459C0"/>
    <w:rsid w:val="00B46E94"/>
    <w:rsid w:val="00B6067E"/>
    <w:rsid w:val="00B921F9"/>
    <w:rsid w:val="00BD2AB3"/>
    <w:rsid w:val="00BF236D"/>
    <w:rsid w:val="00BF63EB"/>
    <w:rsid w:val="00C035A1"/>
    <w:rsid w:val="00C42F12"/>
    <w:rsid w:val="00C61D77"/>
    <w:rsid w:val="00C63A4A"/>
    <w:rsid w:val="00C6788A"/>
    <w:rsid w:val="00C73BD0"/>
    <w:rsid w:val="00C9564D"/>
    <w:rsid w:val="00C97A4C"/>
    <w:rsid w:val="00CB1B81"/>
    <w:rsid w:val="00CC1CDD"/>
    <w:rsid w:val="00CF1FA9"/>
    <w:rsid w:val="00CF55D1"/>
    <w:rsid w:val="00D03568"/>
    <w:rsid w:val="00D40A1B"/>
    <w:rsid w:val="00D445B6"/>
    <w:rsid w:val="00D910AB"/>
    <w:rsid w:val="00D9656C"/>
    <w:rsid w:val="00DD2C8E"/>
    <w:rsid w:val="00DD6A18"/>
    <w:rsid w:val="00DE6AA1"/>
    <w:rsid w:val="00DF32A8"/>
    <w:rsid w:val="00DF6B67"/>
    <w:rsid w:val="00E1411B"/>
    <w:rsid w:val="00E304A6"/>
    <w:rsid w:val="00E635E8"/>
    <w:rsid w:val="00E65168"/>
    <w:rsid w:val="00E75936"/>
    <w:rsid w:val="00E81677"/>
    <w:rsid w:val="00E85704"/>
    <w:rsid w:val="00E86324"/>
    <w:rsid w:val="00E903DB"/>
    <w:rsid w:val="00E970B2"/>
    <w:rsid w:val="00EA0452"/>
    <w:rsid w:val="00EA4561"/>
    <w:rsid w:val="00EB558B"/>
    <w:rsid w:val="00ED03A6"/>
    <w:rsid w:val="00ED165F"/>
    <w:rsid w:val="00EE4737"/>
    <w:rsid w:val="00EF5820"/>
    <w:rsid w:val="00F27898"/>
    <w:rsid w:val="00F34DC8"/>
    <w:rsid w:val="00F46978"/>
    <w:rsid w:val="00F51641"/>
    <w:rsid w:val="00F656F3"/>
    <w:rsid w:val="00F902B2"/>
    <w:rsid w:val="00FA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E68336"/>
  <w15:docId w15:val="{1CE496D3-CF91-45F7-B8E8-730148F9F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0AB"/>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ListParagraph">
    <w:name w:val="List Paragraph"/>
    <w:basedOn w:val="Normal"/>
    <w:uiPriority w:val="34"/>
    <w:qFormat/>
    <w:rsid w:val="0080041B"/>
    <w:pPr>
      <w:ind w:left="720"/>
      <w:contextualSpacing/>
    </w:pPr>
  </w:style>
  <w:style w:type="paragraph" w:customStyle="1" w:styleId="Char">
    <w:name w:val="Char"/>
    <w:basedOn w:val="Normal"/>
    <w:rsid w:val="00453736"/>
    <w:pPr>
      <w:tabs>
        <w:tab w:val="left" w:pos="567"/>
      </w:tabs>
      <w:spacing w:before="120" w:after="160" w:line="240" w:lineRule="exact"/>
      <w:ind w:left="1584" w:hanging="504"/>
    </w:pPr>
    <w:rPr>
      <w:rFonts w:ascii="Arial" w:eastAsia="Times New Roman" w:hAnsi="Arial" w:cs="Times New Roman"/>
      <w:b/>
      <w:bCs/>
      <w:color w:val="000000"/>
      <w:sz w:val="24"/>
      <w:szCs w:val="24"/>
    </w:rPr>
  </w:style>
  <w:style w:type="paragraph" w:styleId="BalloonText">
    <w:name w:val="Balloon Text"/>
    <w:basedOn w:val="Normal"/>
    <w:link w:val="BalloonTextChar"/>
    <w:uiPriority w:val="99"/>
    <w:semiHidden/>
    <w:unhideWhenUsed/>
    <w:rsid w:val="006B0C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0C49"/>
    <w:rPr>
      <w:rFonts w:ascii="Segoe UI" w:hAnsi="Segoe UI" w:cs="Segoe UI"/>
      <w:sz w:val="18"/>
      <w:szCs w:val="18"/>
    </w:rPr>
  </w:style>
  <w:style w:type="character" w:styleId="CommentReference">
    <w:name w:val="annotation reference"/>
    <w:basedOn w:val="DefaultParagraphFont"/>
    <w:uiPriority w:val="99"/>
    <w:semiHidden/>
    <w:unhideWhenUsed/>
    <w:rsid w:val="00541111"/>
    <w:rPr>
      <w:sz w:val="16"/>
      <w:szCs w:val="16"/>
    </w:rPr>
  </w:style>
  <w:style w:type="paragraph" w:styleId="CommentText">
    <w:name w:val="annotation text"/>
    <w:basedOn w:val="Normal"/>
    <w:link w:val="CommentTextChar"/>
    <w:uiPriority w:val="99"/>
    <w:unhideWhenUsed/>
    <w:rsid w:val="00541111"/>
    <w:pPr>
      <w:spacing w:line="240" w:lineRule="auto"/>
    </w:pPr>
    <w:rPr>
      <w:sz w:val="20"/>
      <w:szCs w:val="20"/>
    </w:rPr>
  </w:style>
  <w:style w:type="character" w:customStyle="1" w:styleId="CommentTextChar">
    <w:name w:val="Comment Text Char"/>
    <w:basedOn w:val="DefaultParagraphFont"/>
    <w:link w:val="CommentText"/>
    <w:uiPriority w:val="99"/>
    <w:rsid w:val="00541111"/>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541111"/>
    <w:rPr>
      <w:b/>
      <w:bCs/>
    </w:rPr>
  </w:style>
  <w:style w:type="character" w:customStyle="1" w:styleId="CommentSubjectChar">
    <w:name w:val="Comment Subject Char"/>
    <w:basedOn w:val="CommentTextChar"/>
    <w:link w:val="CommentSubject"/>
    <w:uiPriority w:val="99"/>
    <w:semiHidden/>
    <w:rsid w:val="00541111"/>
    <w:rPr>
      <w:rFonts w:ascii="Verdana" w:hAnsi="Verdana" w:cs="Verdana"/>
      <w:b/>
      <w:bCs/>
      <w:sz w:val="20"/>
      <w:szCs w:val="20"/>
    </w:rPr>
  </w:style>
  <w:style w:type="paragraph" w:styleId="Footer">
    <w:name w:val="footer"/>
    <w:aliases w:val="Char Char Char Char,Char Char Char,Char Char,Char Char Char Char Char Char Char,Char Char Char Char Char Char Char Char Char,Char Char Char Char Char Char Char Char Char Char Char Char Char,Char Char Char Char Char Char,Char1, Char,Char1 Cha"/>
    <w:basedOn w:val="Normal"/>
    <w:link w:val="FooterChar"/>
    <w:unhideWhenUsed/>
    <w:rsid w:val="00541111"/>
    <w:pPr>
      <w:tabs>
        <w:tab w:val="center" w:pos="4513"/>
        <w:tab w:val="right" w:pos="9026"/>
      </w:tabs>
      <w:spacing w:after="0" w:line="240" w:lineRule="auto"/>
    </w:pPr>
  </w:style>
  <w:style w:type="character" w:customStyle="1" w:styleId="FooterChar">
    <w:name w:val="Footer Char"/>
    <w:aliases w:val="Char Char Char Char Char,Char Char Char Char1,Char Char Char1,Char Char Char Char Char Char Char Char,Char Char Char Char Char Char Char Char Char Char,Char Char Char Char Char Char Char Char Char Char Char Char Char Char,Char1 Char"/>
    <w:basedOn w:val="DefaultParagraphFont"/>
    <w:link w:val="Footer"/>
    <w:rsid w:val="00541111"/>
    <w:rPr>
      <w:rFonts w:ascii="Verdana" w:hAnsi="Verdana" w:cs="Verdana"/>
    </w:rPr>
  </w:style>
  <w:style w:type="character" w:styleId="PageNumber">
    <w:name w:val="page number"/>
    <w:basedOn w:val="DefaultParagraphFont"/>
    <w:uiPriority w:val="99"/>
    <w:semiHidden/>
    <w:unhideWhenUsed/>
    <w:rsid w:val="00B459C0"/>
  </w:style>
  <w:style w:type="paragraph" w:customStyle="1" w:styleId="v2-clan-left-1">
    <w:name w:val="v2-clan-left-1"/>
    <w:basedOn w:val="Normal"/>
    <w:rsid w:val="00B459C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basic-paragraph">
    <w:name w:val="basic-paragraph"/>
    <w:basedOn w:val="Normal"/>
    <w:rsid w:val="00B459C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customStyle="1" w:styleId="odluka-zakon">
    <w:name w:val="odluka-zakon"/>
    <w:basedOn w:val="Normal"/>
    <w:rsid w:val="00B459C0"/>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paragraph" w:styleId="NoSpacing">
    <w:name w:val="No Spacing"/>
    <w:uiPriority w:val="1"/>
    <w:qFormat/>
    <w:rsid w:val="008C22BE"/>
    <w:pPr>
      <w:spacing w:after="0" w:line="240" w:lineRule="auto"/>
    </w:pPr>
    <w:rPr>
      <w:rFonts w:ascii="Calibri" w:hAnsi="Calibri" w:cs="Calibri"/>
      <w:lang w:val="en-GB" w:eastAsia="en-GB"/>
    </w:rPr>
  </w:style>
  <w:style w:type="paragraph" w:customStyle="1" w:styleId="1tekst">
    <w:name w:val="1tekst"/>
    <w:basedOn w:val="Normal"/>
    <w:rsid w:val="00862A4D"/>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18827">
      <w:bodyDiv w:val="1"/>
      <w:marLeft w:val="0"/>
      <w:marRight w:val="0"/>
      <w:marTop w:val="0"/>
      <w:marBottom w:val="0"/>
      <w:divBdr>
        <w:top w:val="none" w:sz="0" w:space="0" w:color="auto"/>
        <w:left w:val="none" w:sz="0" w:space="0" w:color="auto"/>
        <w:bottom w:val="none" w:sz="0" w:space="0" w:color="auto"/>
        <w:right w:val="none" w:sz="0" w:space="0" w:color="auto"/>
      </w:divBdr>
    </w:div>
    <w:div w:id="1045912953">
      <w:bodyDiv w:val="1"/>
      <w:marLeft w:val="0"/>
      <w:marRight w:val="0"/>
      <w:marTop w:val="0"/>
      <w:marBottom w:val="0"/>
      <w:divBdr>
        <w:top w:val="none" w:sz="0" w:space="0" w:color="auto"/>
        <w:left w:val="none" w:sz="0" w:space="0" w:color="auto"/>
        <w:bottom w:val="none" w:sz="0" w:space="0" w:color="auto"/>
        <w:right w:val="none" w:sz="0" w:space="0" w:color="auto"/>
      </w:divBdr>
    </w:div>
    <w:div w:id="1164469693">
      <w:bodyDiv w:val="1"/>
      <w:marLeft w:val="0"/>
      <w:marRight w:val="0"/>
      <w:marTop w:val="0"/>
      <w:marBottom w:val="0"/>
      <w:divBdr>
        <w:top w:val="none" w:sz="0" w:space="0" w:color="auto"/>
        <w:left w:val="none" w:sz="0" w:space="0" w:color="auto"/>
        <w:bottom w:val="none" w:sz="0" w:space="0" w:color="auto"/>
        <w:right w:val="none" w:sz="0" w:space="0" w:color="auto"/>
      </w:divBdr>
    </w:div>
    <w:div w:id="1219123908">
      <w:bodyDiv w:val="1"/>
      <w:marLeft w:val="0"/>
      <w:marRight w:val="0"/>
      <w:marTop w:val="0"/>
      <w:marBottom w:val="0"/>
      <w:divBdr>
        <w:top w:val="none" w:sz="0" w:space="0" w:color="auto"/>
        <w:left w:val="none" w:sz="0" w:space="0" w:color="auto"/>
        <w:bottom w:val="none" w:sz="0" w:space="0" w:color="auto"/>
        <w:right w:val="none" w:sz="0" w:space="0" w:color="auto"/>
      </w:divBdr>
    </w:div>
    <w:div w:id="1715692579">
      <w:bodyDiv w:val="1"/>
      <w:marLeft w:val="0"/>
      <w:marRight w:val="0"/>
      <w:marTop w:val="0"/>
      <w:marBottom w:val="0"/>
      <w:divBdr>
        <w:top w:val="none" w:sz="0" w:space="0" w:color="auto"/>
        <w:left w:val="none" w:sz="0" w:space="0" w:color="auto"/>
        <w:bottom w:val="none" w:sz="0" w:space="0" w:color="auto"/>
        <w:right w:val="none" w:sz="0" w:space="0" w:color="auto"/>
      </w:divBdr>
    </w:div>
    <w:div w:id="2086340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B7217-B480-4FF9-A68D-93C106438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danijela</dc:creator>
  <cp:lastModifiedBy>Ivana Vojinović</cp:lastModifiedBy>
  <cp:revision>2</cp:revision>
  <cp:lastPrinted>2022-12-15T14:44:00Z</cp:lastPrinted>
  <dcterms:created xsi:type="dcterms:W3CDTF">2022-12-15T15:35:00Z</dcterms:created>
  <dcterms:modified xsi:type="dcterms:W3CDTF">2022-12-15T15:35:00Z</dcterms:modified>
</cp:coreProperties>
</file>