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B5803A" w14:textId="72B64356" w:rsidR="002C65A1" w:rsidRPr="003D7227" w:rsidRDefault="00B07836" w:rsidP="002003FB">
      <w:pPr>
        <w:spacing w:after="150"/>
        <w:jc w:val="right"/>
        <w:rPr>
          <w:rFonts w:ascii="Times New Roman" w:hAnsi="Times New Roman" w:cs="Times New Roman"/>
          <w:sz w:val="24"/>
          <w:szCs w:val="24"/>
        </w:rPr>
      </w:pPr>
      <w:r w:rsidRPr="003D7227">
        <w:rPr>
          <w:rFonts w:ascii="Tahoma" w:hAnsi="Tahoma" w:cs="Tahoma"/>
          <w:sz w:val="24"/>
          <w:szCs w:val="24"/>
        </w:rPr>
        <w:t>﻿</w:t>
      </w:r>
      <w:r w:rsidR="002003FB" w:rsidRPr="003D7227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5604FAE0" w14:textId="2BE3C98E" w:rsidR="002003FB" w:rsidRDefault="002003FB" w:rsidP="00B8095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D7227">
        <w:rPr>
          <w:rFonts w:ascii="Times New Roman" w:hAnsi="Times New Roman" w:cs="Times New Roman"/>
          <w:sz w:val="24"/>
          <w:szCs w:val="24"/>
        </w:rPr>
        <w:t>На основу члана 8. Закона о буџету Републике Србије за 2022. год</w:t>
      </w:r>
      <w:r w:rsidR="00B80956">
        <w:rPr>
          <w:rFonts w:ascii="Times New Roman" w:hAnsi="Times New Roman" w:cs="Times New Roman"/>
          <w:sz w:val="24"/>
          <w:szCs w:val="24"/>
        </w:rPr>
        <w:t>ину („Службени гласник РС”, бр.</w:t>
      </w:r>
      <w:r w:rsidRPr="003D7227">
        <w:rPr>
          <w:rFonts w:ascii="Times New Roman" w:hAnsi="Times New Roman" w:cs="Times New Roman"/>
          <w:sz w:val="24"/>
          <w:szCs w:val="24"/>
        </w:rPr>
        <w:t xml:space="preserve"> </w:t>
      </w:r>
      <w:r w:rsidR="00B80956">
        <w:rPr>
          <w:rFonts w:ascii="Times New Roman" w:hAnsi="Times New Roman" w:cs="Times New Roman"/>
          <w:sz w:val="24"/>
          <w:szCs w:val="24"/>
        </w:rPr>
        <w:t>110/</w:t>
      </w:r>
      <w:r w:rsidR="00707D0C" w:rsidRPr="003D7227">
        <w:rPr>
          <w:rFonts w:ascii="Times New Roman" w:hAnsi="Times New Roman" w:cs="Times New Roman"/>
          <w:sz w:val="24"/>
          <w:szCs w:val="24"/>
        </w:rPr>
        <w:t>21</w:t>
      </w:r>
      <w:r w:rsidR="00B80956">
        <w:rPr>
          <w:rFonts w:ascii="Times New Roman" w:hAnsi="Times New Roman" w:cs="Times New Roman"/>
          <w:sz w:val="24"/>
          <w:szCs w:val="24"/>
          <w:lang w:val="sr-Cyrl-RS"/>
        </w:rPr>
        <w:t xml:space="preserve"> и 125/22</w:t>
      </w:r>
      <w:r w:rsidRPr="003D7227">
        <w:rPr>
          <w:rFonts w:ascii="Times New Roman" w:hAnsi="Times New Roman" w:cs="Times New Roman"/>
          <w:sz w:val="24"/>
          <w:szCs w:val="24"/>
        </w:rPr>
        <w:t xml:space="preserve">), а у вези са одредбама Закона о </w:t>
      </w:r>
      <w:r w:rsidRPr="003D7227">
        <w:rPr>
          <w:rFonts w:ascii="Times New Roman" w:hAnsi="Times New Roman" w:cs="Times New Roman"/>
          <w:sz w:val="24"/>
          <w:szCs w:val="24"/>
          <w:lang w:val="sr-Cyrl-RS"/>
        </w:rPr>
        <w:t>безбедности саобраћаја на путевима</w:t>
      </w:r>
      <w:r w:rsidRPr="003D7227">
        <w:rPr>
          <w:rFonts w:ascii="Times New Roman" w:hAnsi="Times New Roman" w:cs="Times New Roman"/>
          <w:sz w:val="24"/>
          <w:szCs w:val="24"/>
        </w:rPr>
        <w:t xml:space="preserve"> („Службени гласник РС</w:t>
      </w:r>
      <w:r w:rsidR="006C3F53" w:rsidRPr="003D7227">
        <w:rPr>
          <w:rFonts w:ascii="Times New Roman" w:hAnsi="Times New Roman" w:cs="Times New Roman"/>
          <w:sz w:val="24"/>
          <w:szCs w:val="24"/>
        </w:rPr>
        <w:t>”</w:t>
      </w:r>
      <w:r w:rsidR="006C3F53">
        <w:rPr>
          <w:rFonts w:ascii="Times New Roman" w:hAnsi="Times New Roman" w:cs="Times New Roman"/>
          <w:sz w:val="24"/>
          <w:szCs w:val="24"/>
        </w:rPr>
        <w:t>,</w:t>
      </w:r>
      <w:r w:rsidRPr="003D7227">
        <w:rPr>
          <w:rFonts w:ascii="Times New Roman" w:hAnsi="Times New Roman" w:cs="Times New Roman"/>
          <w:sz w:val="24"/>
          <w:szCs w:val="24"/>
        </w:rPr>
        <w:t xml:space="preserve"> бр. 41/09, 53/10, 101/11, 32/13 - УС, 55/14, 96/15 - др. закон, 9/16 - УС, 24/18, 41/18, 41/18 - др</w:t>
      </w:r>
      <w:r w:rsidR="00667722">
        <w:rPr>
          <w:rFonts w:ascii="Times New Roman" w:hAnsi="Times New Roman" w:cs="Times New Roman"/>
          <w:sz w:val="24"/>
          <w:szCs w:val="24"/>
        </w:rPr>
        <w:t>. закон, 87/18, 23/19 и 128/20 -</w:t>
      </w:r>
      <w:r w:rsidRPr="003D7227">
        <w:rPr>
          <w:rFonts w:ascii="Times New Roman" w:hAnsi="Times New Roman" w:cs="Times New Roman"/>
          <w:sz w:val="24"/>
          <w:szCs w:val="24"/>
        </w:rPr>
        <w:t xml:space="preserve"> др.закон) </w:t>
      </w:r>
      <w:r w:rsidR="00630436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Pr="005E086B">
        <w:rPr>
          <w:rFonts w:ascii="Times New Roman" w:hAnsi="Times New Roman" w:cs="Times New Roman"/>
          <w:sz w:val="24"/>
          <w:szCs w:val="24"/>
        </w:rPr>
        <w:t>З</w:t>
      </w:r>
      <w:r w:rsidR="00B80956">
        <w:rPr>
          <w:rFonts w:ascii="Times New Roman" w:hAnsi="Times New Roman" w:cs="Times New Roman"/>
          <w:sz w:val="24"/>
          <w:szCs w:val="24"/>
        </w:rPr>
        <w:t>акона о контроли државне помоћи</w:t>
      </w:r>
      <w:r w:rsidRPr="005E086B">
        <w:rPr>
          <w:rFonts w:ascii="Times New Roman" w:hAnsi="Times New Roman" w:cs="Times New Roman"/>
          <w:sz w:val="24"/>
          <w:szCs w:val="24"/>
        </w:rPr>
        <w:t xml:space="preserve"> („Службени гласник РС”, број 73/19) и</w:t>
      </w:r>
      <w:r w:rsidRPr="003D7227">
        <w:rPr>
          <w:rFonts w:ascii="Times New Roman" w:hAnsi="Times New Roman" w:cs="Times New Roman"/>
          <w:sz w:val="24"/>
          <w:szCs w:val="24"/>
        </w:rPr>
        <w:t xml:space="preserve"> </w:t>
      </w:r>
      <w:r w:rsidRPr="0043734F">
        <w:rPr>
          <w:rFonts w:ascii="Times New Roman" w:hAnsi="Times New Roman" w:cs="Times New Roman"/>
          <w:sz w:val="24"/>
          <w:szCs w:val="24"/>
        </w:rPr>
        <w:t>члан</w:t>
      </w:r>
      <w:r w:rsidR="0062609A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Pr="003D7227">
        <w:rPr>
          <w:rFonts w:ascii="Times New Roman" w:hAnsi="Times New Roman" w:cs="Times New Roman"/>
          <w:sz w:val="24"/>
          <w:szCs w:val="24"/>
        </w:rPr>
        <w:t>42. став 1. Закона о Влади („Службени</w:t>
      </w:r>
      <w:r w:rsidR="00667722">
        <w:rPr>
          <w:rFonts w:ascii="Times New Roman" w:hAnsi="Times New Roman" w:cs="Times New Roman"/>
          <w:sz w:val="24"/>
          <w:szCs w:val="24"/>
        </w:rPr>
        <w:t xml:space="preserve"> гласник РС”, бр. 55/05, 71/05 -</w:t>
      </w:r>
      <w:r w:rsidRPr="003D7227">
        <w:rPr>
          <w:rFonts w:ascii="Times New Roman" w:hAnsi="Times New Roman" w:cs="Times New Roman"/>
          <w:sz w:val="24"/>
          <w:szCs w:val="24"/>
        </w:rPr>
        <w:t xml:space="preserve"> исправка</w:t>
      </w:r>
      <w:r w:rsidR="00667722">
        <w:rPr>
          <w:rFonts w:ascii="Times New Roman" w:hAnsi="Times New Roman" w:cs="Times New Roman"/>
          <w:sz w:val="24"/>
          <w:szCs w:val="24"/>
        </w:rPr>
        <w:t>, 101/07, 65/08, 16/11, 68/12 - УС, 72/12, 7/14 - УС, 44/14 и 30/18 -</w:t>
      </w:r>
      <w:r w:rsidRPr="003D7227">
        <w:rPr>
          <w:rFonts w:ascii="Times New Roman" w:hAnsi="Times New Roman" w:cs="Times New Roman"/>
          <w:sz w:val="24"/>
          <w:szCs w:val="24"/>
        </w:rPr>
        <w:t xml:space="preserve"> др. закон),  </w:t>
      </w:r>
    </w:p>
    <w:p w14:paraId="14D50A3D" w14:textId="77777777" w:rsidR="00E3324D" w:rsidRPr="003D7227" w:rsidRDefault="00E3324D" w:rsidP="00B8095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1AD29E37" w14:textId="77777777" w:rsidR="002003FB" w:rsidRPr="003D7227" w:rsidRDefault="002003FB" w:rsidP="00B80956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3D7227">
        <w:rPr>
          <w:rFonts w:ascii="Times New Roman" w:hAnsi="Times New Roman" w:cs="Times New Roman"/>
          <w:sz w:val="24"/>
          <w:szCs w:val="24"/>
        </w:rPr>
        <w:t>Влада доноси</w:t>
      </w:r>
    </w:p>
    <w:p w14:paraId="1D0C6EC3" w14:textId="77777777" w:rsidR="002003FB" w:rsidRPr="00B80956" w:rsidRDefault="002003FB" w:rsidP="00B809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01ECF6" w14:textId="7882A4A0" w:rsidR="002C65A1" w:rsidRPr="00B80956" w:rsidRDefault="00B80956" w:rsidP="00B809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80956">
        <w:rPr>
          <w:rFonts w:ascii="Times New Roman" w:hAnsi="Times New Roman" w:cs="Times New Roman"/>
          <w:sz w:val="24"/>
          <w:szCs w:val="24"/>
        </w:rPr>
        <w:t>УРЕДБУ</w:t>
      </w:r>
    </w:p>
    <w:p w14:paraId="0FE5FBB2" w14:textId="77777777" w:rsidR="00630436" w:rsidRDefault="00B80956" w:rsidP="00B809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B80956">
        <w:rPr>
          <w:rFonts w:ascii="Times New Roman" w:hAnsi="Times New Roman" w:cs="Times New Roman"/>
          <w:sz w:val="24"/>
          <w:szCs w:val="24"/>
          <w:lang w:val="sr-Cyrl-CS"/>
        </w:rPr>
        <w:t xml:space="preserve">О ИЗМЕНИ УРЕДБЕ </w:t>
      </w:r>
      <w:r w:rsidRPr="00B80956">
        <w:rPr>
          <w:rFonts w:ascii="Times New Roman" w:hAnsi="Times New Roman" w:cs="Times New Roman"/>
          <w:sz w:val="24"/>
          <w:szCs w:val="24"/>
        </w:rPr>
        <w:t xml:space="preserve">О УСЛОВИМА И НАЧИНУ </w:t>
      </w:r>
      <w:r w:rsidRPr="00B80956">
        <w:rPr>
          <w:rFonts w:ascii="Times New Roman" w:hAnsi="Times New Roman" w:cs="Times New Roman"/>
          <w:sz w:val="24"/>
          <w:szCs w:val="24"/>
          <w:lang w:val="sr-Cyrl-RS"/>
        </w:rPr>
        <w:t>СПРОВОЂЕЊА</w:t>
      </w:r>
      <w:r w:rsidRPr="00B80956">
        <w:rPr>
          <w:rFonts w:ascii="Times New Roman" w:hAnsi="Times New Roman" w:cs="Times New Roman"/>
          <w:sz w:val="24"/>
          <w:szCs w:val="24"/>
        </w:rPr>
        <w:t xml:space="preserve"> </w:t>
      </w:r>
      <w:r w:rsidRPr="00B80956">
        <w:rPr>
          <w:rFonts w:ascii="Times New Roman" w:hAnsi="Times New Roman" w:cs="Times New Roman"/>
          <w:sz w:val="24"/>
          <w:szCs w:val="24"/>
          <w:lang w:val="sr-Cyrl-RS"/>
        </w:rPr>
        <w:t>СУБВЕНЦИОНИСАНЕ ДОДЕЛЕ</w:t>
      </w:r>
      <w:r w:rsidRPr="00B80956">
        <w:rPr>
          <w:rFonts w:ascii="Times New Roman" w:hAnsi="Times New Roman" w:cs="Times New Roman"/>
          <w:sz w:val="24"/>
          <w:szCs w:val="24"/>
        </w:rPr>
        <w:t xml:space="preserve"> </w:t>
      </w:r>
      <w:r w:rsidRPr="00B80956">
        <w:rPr>
          <w:rFonts w:ascii="Times New Roman" w:hAnsi="Times New Roman" w:cs="Times New Roman"/>
          <w:sz w:val="24"/>
          <w:szCs w:val="24"/>
          <w:lang w:val="sr-Cyrl-RS"/>
        </w:rPr>
        <w:t>ЗАШТИТНИХ</w:t>
      </w:r>
    </w:p>
    <w:p w14:paraId="41EC3CBC" w14:textId="5ED12399" w:rsidR="002003FB" w:rsidRDefault="00B80956" w:rsidP="006304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B80956">
        <w:rPr>
          <w:rFonts w:ascii="Times New Roman" w:hAnsi="Times New Roman" w:cs="Times New Roman"/>
          <w:sz w:val="24"/>
          <w:szCs w:val="24"/>
          <w:lang w:val="sr-Cyrl-RS"/>
        </w:rPr>
        <w:t xml:space="preserve"> РАМОВА ЗА УПОТРЕБЉАВАНИ ТРАКТОР </w:t>
      </w:r>
    </w:p>
    <w:p w14:paraId="296028FB" w14:textId="6910E76B" w:rsidR="00B80956" w:rsidRDefault="00B80956" w:rsidP="00B809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88AE397" w14:textId="77777777" w:rsidR="00B80956" w:rsidRPr="00B80956" w:rsidRDefault="00B80956" w:rsidP="00B809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1EE2C7F3" w14:textId="77777777" w:rsidR="002C65A1" w:rsidRPr="003D7227" w:rsidRDefault="00B07836" w:rsidP="00B809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D7227">
        <w:rPr>
          <w:rFonts w:ascii="Times New Roman" w:hAnsi="Times New Roman" w:cs="Times New Roman"/>
          <w:sz w:val="24"/>
          <w:szCs w:val="24"/>
        </w:rPr>
        <w:t>Члан 1.</w:t>
      </w:r>
    </w:p>
    <w:p w14:paraId="3796F3C1" w14:textId="4BF67A89" w:rsidR="00AE1A66" w:rsidRPr="00AE1A66" w:rsidRDefault="00AE1A66" w:rsidP="00E3324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1A66">
        <w:rPr>
          <w:rFonts w:ascii="Times New Roman" w:hAnsi="Times New Roman" w:cs="Times New Roman"/>
          <w:sz w:val="24"/>
          <w:szCs w:val="24"/>
          <w:lang w:val="sr-Cyrl-CS"/>
        </w:rPr>
        <w:t xml:space="preserve">         </w:t>
      </w:r>
      <w:r w:rsidR="00E3324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E1A66">
        <w:rPr>
          <w:rFonts w:ascii="Times New Roman" w:hAnsi="Times New Roman" w:cs="Times New Roman"/>
          <w:sz w:val="24"/>
          <w:szCs w:val="24"/>
          <w:lang w:val="sr-Cyrl-CS"/>
        </w:rPr>
        <w:t xml:space="preserve">У Уредби </w:t>
      </w:r>
      <w:r w:rsidRPr="00AE1A66">
        <w:rPr>
          <w:rFonts w:ascii="Times New Roman" w:hAnsi="Times New Roman" w:cs="Times New Roman"/>
          <w:sz w:val="24"/>
          <w:szCs w:val="24"/>
        </w:rPr>
        <w:t xml:space="preserve">о условима и начину </w:t>
      </w:r>
      <w:r w:rsidRPr="00AE1A66">
        <w:rPr>
          <w:rFonts w:ascii="Times New Roman" w:hAnsi="Times New Roman" w:cs="Times New Roman"/>
          <w:sz w:val="24"/>
          <w:szCs w:val="24"/>
          <w:lang w:val="sr-Cyrl-RS"/>
        </w:rPr>
        <w:t>спровођења</w:t>
      </w:r>
      <w:r w:rsidRPr="00AE1A66">
        <w:rPr>
          <w:rFonts w:ascii="Times New Roman" w:hAnsi="Times New Roman" w:cs="Times New Roman"/>
          <w:sz w:val="24"/>
          <w:szCs w:val="24"/>
        </w:rPr>
        <w:t xml:space="preserve"> </w:t>
      </w:r>
      <w:r w:rsidRPr="00AE1A66">
        <w:rPr>
          <w:rFonts w:ascii="Times New Roman" w:hAnsi="Times New Roman" w:cs="Times New Roman"/>
          <w:sz w:val="24"/>
          <w:szCs w:val="24"/>
          <w:lang w:val="sr-Cyrl-RS"/>
        </w:rPr>
        <w:t>субвенционисане доделе</w:t>
      </w:r>
      <w:r w:rsidRPr="00AE1A66">
        <w:rPr>
          <w:rFonts w:ascii="Times New Roman" w:hAnsi="Times New Roman" w:cs="Times New Roman"/>
          <w:sz w:val="24"/>
          <w:szCs w:val="24"/>
        </w:rPr>
        <w:t xml:space="preserve"> </w:t>
      </w:r>
      <w:r w:rsidRPr="00AE1A66">
        <w:rPr>
          <w:rFonts w:ascii="Times New Roman" w:hAnsi="Times New Roman" w:cs="Times New Roman"/>
          <w:sz w:val="24"/>
          <w:szCs w:val="24"/>
          <w:lang w:val="sr-Cyrl-RS"/>
        </w:rPr>
        <w:t xml:space="preserve">заштитних рамова за употребљавани </w:t>
      </w:r>
      <w:r w:rsidRPr="00B45820">
        <w:rPr>
          <w:rFonts w:ascii="Times New Roman" w:hAnsi="Times New Roman" w:cs="Times New Roman"/>
          <w:sz w:val="24"/>
          <w:szCs w:val="24"/>
          <w:lang w:val="sr-Cyrl-RS"/>
        </w:rPr>
        <w:t xml:space="preserve">трактор </w:t>
      </w:r>
      <w:r w:rsidR="0062609A" w:rsidRPr="00B45820">
        <w:rPr>
          <w:rFonts w:ascii="Times New Roman" w:hAnsi="Times New Roman" w:cs="Times New Roman"/>
          <w:sz w:val="24"/>
          <w:szCs w:val="24"/>
        </w:rPr>
        <w:t xml:space="preserve">(„Службени гласник РС”, број </w:t>
      </w:r>
      <w:r w:rsidR="00B45820" w:rsidRPr="00B45820">
        <w:rPr>
          <w:rFonts w:ascii="Times New Roman" w:hAnsi="Times New Roman" w:cs="Times New Roman"/>
          <w:sz w:val="24"/>
          <w:szCs w:val="24"/>
          <w:lang w:val="sr-Cyrl-CS"/>
        </w:rPr>
        <w:t>107</w:t>
      </w:r>
      <w:r w:rsidR="0062609A" w:rsidRPr="00B45820">
        <w:rPr>
          <w:rFonts w:ascii="Times New Roman" w:hAnsi="Times New Roman" w:cs="Times New Roman"/>
          <w:sz w:val="24"/>
          <w:szCs w:val="24"/>
        </w:rPr>
        <w:t>/</w:t>
      </w:r>
      <w:r w:rsidR="00B45820" w:rsidRPr="00B45820">
        <w:rPr>
          <w:rFonts w:ascii="Times New Roman" w:hAnsi="Times New Roman" w:cs="Times New Roman"/>
          <w:sz w:val="24"/>
          <w:szCs w:val="24"/>
          <w:lang w:val="sr-Cyrl-CS"/>
        </w:rPr>
        <w:t>22</w:t>
      </w:r>
      <w:r w:rsidR="0062609A" w:rsidRPr="00B45820">
        <w:rPr>
          <w:rFonts w:ascii="Times New Roman" w:hAnsi="Times New Roman" w:cs="Times New Roman"/>
          <w:sz w:val="24"/>
          <w:szCs w:val="24"/>
        </w:rPr>
        <w:t xml:space="preserve">) </w:t>
      </w:r>
      <w:r w:rsidRPr="00B45820">
        <w:rPr>
          <w:rFonts w:ascii="Times New Roman" w:hAnsi="Times New Roman" w:cs="Times New Roman"/>
          <w:sz w:val="24"/>
          <w:szCs w:val="24"/>
          <w:lang w:val="sr-Cyrl-RS"/>
        </w:rPr>
        <w:t xml:space="preserve">у члану </w:t>
      </w:r>
      <w:r w:rsidRPr="00AE1A66">
        <w:rPr>
          <w:rFonts w:ascii="Times New Roman" w:hAnsi="Times New Roman" w:cs="Times New Roman"/>
          <w:sz w:val="24"/>
          <w:szCs w:val="24"/>
          <w:lang w:val="sr-Cyrl-RS"/>
        </w:rPr>
        <w:t>12. став 1. речи</w:t>
      </w:r>
      <w:r w:rsidR="0056507E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Pr="00AE1A66">
        <w:rPr>
          <w:rFonts w:ascii="Times New Roman" w:hAnsi="Times New Roman" w:cs="Times New Roman"/>
          <w:sz w:val="24"/>
          <w:szCs w:val="24"/>
          <w:lang w:val="sr-Cyrl-RS"/>
        </w:rPr>
        <w:t xml:space="preserve"> „</w:t>
      </w:r>
      <w:r w:rsidRPr="00AE1A66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AE1A66">
        <w:rPr>
          <w:rFonts w:ascii="Times New Roman" w:hAnsi="Times New Roman" w:cs="Times New Roman"/>
          <w:sz w:val="24"/>
          <w:szCs w:val="24"/>
        </w:rPr>
        <w:t>0</w:t>
      </w:r>
      <w:r w:rsidRPr="00AE1A66">
        <w:rPr>
          <w:rFonts w:ascii="Times New Roman" w:hAnsi="Times New Roman" w:cs="Times New Roman"/>
          <w:sz w:val="24"/>
          <w:szCs w:val="24"/>
          <w:lang w:val="sr-Cyrl-CS"/>
        </w:rPr>
        <w:t>. новембромˮ замењују се ре</w:t>
      </w:r>
      <w:r w:rsidR="008C3D16">
        <w:rPr>
          <w:rFonts w:ascii="Times New Roman" w:hAnsi="Times New Roman" w:cs="Times New Roman"/>
          <w:sz w:val="24"/>
          <w:szCs w:val="24"/>
          <w:lang w:val="sr-Cyrl-CS"/>
        </w:rPr>
        <w:t>чима</w:t>
      </w:r>
      <w:r w:rsidR="0056507E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8C3D16"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r w:rsidR="003E65DA">
        <w:rPr>
          <w:rFonts w:ascii="Times New Roman" w:hAnsi="Times New Roman" w:cs="Times New Roman"/>
          <w:sz w:val="24"/>
          <w:szCs w:val="24"/>
          <w:lang w:val="sr-Cyrl-CS"/>
        </w:rPr>
        <w:t>26</w:t>
      </w:r>
      <w:r w:rsidR="008C3D16">
        <w:rPr>
          <w:rFonts w:ascii="Times New Roman" w:hAnsi="Times New Roman" w:cs="Times New Roman"/>
          <w:sz w:val="24"/>
          <w:szCs w:val="24"/>
          <w:lang w:val="sr-Cyrl-CS"/>
        </w:rPr>
        <w:t>. децембром</w:t>
      </w:r>
      <w:r w:rsidRPr="00AE1A66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="008C3D16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9DED9EA" w14:textId="29987FD6" w:rsidR="00B865F1" w:rsidRPr="00AE1A66" w:rsidRDefault="00B865F1" w:rsidP="00B8095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76CA808" w14:textId="30C87270" w:rsidR="002C65A1" w:rsidRDefault="00FC15CE" w:rsidP="00B809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Члан</w:t>
      </w:r>
      <w:r w:rsidR="00AE1A6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E1A66">
        <w:rPr>
          <w:rFonts w:ascii="Times New Roman" w:hAnsi="Times New Roman" w:cs="Times New Roman"/>
          <w:sz w:val="24"/>
          <w:szCs w:val="24"/>
        </w:rPr>
        <w:t>2</w:t>
      </w:r>
      <w:r w:rsidR="00AE1A66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AA58251" w14:textId="6F8D1B8F" w:rsidR="00F660E2" w:rsidRPr="00EB4005" w:rsidRDefault="00B668E9" w:rsidP="00E3324D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</w:t>
      </w:r>
      <w:r w:rsidR="00E3324D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D7227">
        <w:rPr>
          <w:rFonts w:ascii="Times New Roman" w:hAnsi="Times New Roman" w:cs="Times New Roman"/>
          <w:sz w:val="24"/>
          <w:szCs w:val="24"/>
        </w:rPr>
        <w:t>Ова уредба ступа на снагу дан</w:t>
      </w:r>
      <w:r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Pr="003D7227">
        <w:rPr>
          <w:rFonts w:ascii="Times New Roman" w:hAnsi="Times New Roman" w:cs="Times New Roman"/>
          <w:sz w:val="24"/>
          <w:szCs w:val="24"/>
        </w:rPr>
        <w:t xml:space="preserve"> објављивања у „Службеном гласнику Републике Србије”</w:t>
      </w:r>
      <w:r w:rsidR="00EB4005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D532ADC" w14:textId="77777777" w:rsidR="00B668E9" w:rsidRDefault="00B668E9" w:rsidP="00B809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542B8B" w14:textId="5E176250" w:rsidR="003C261E" w:rsidRDefault="003C261E" w:rsidP="00B809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812A8EB" w14:textId="2A60F8E5" w:rsidR="002C65A1" w:rsidRPr="000C671B" w:rsidRDefault="00B80956" w:rsidP="00B8095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 xml:space="preserve">05 </w:t>
      </w:r>
      <w:r>
        <w:rPr>
          <w:rFonts w:ascii="Times New Roman" w:hAnsi="Times New Roman" w:cs="Times New Roman"/>
          <w:sz w:val="24"/>
          <w:szCs w:val="24"/>
          <w:lang w:val="sr-Cyrl-RS"/>
        </w:rPr>
        <w:t>Б</w:t>
      </w:r>
      <w:r w:rsidR="00B07836" w:rsidRPr="003D7227">
        <w:rPr>
          <w:rFonts w:ascii="Times New Roman" w:hAnsi="Times New Roman" w:cs="Times New Roman"/>
          <w:sz w:val="24"/>
          <w:szCs w:val="24"/>
        </w:rPr>
        <w:t>рој</w:t>
      </w:r>
      <w:r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="00B07836" w:rsidRPr="003D7227">
        <w:rPr>
          <w:rFonts w:ascii="Times New Roman" w:hAnsi="Times New Roman" w:cs="Times New Roman"/>
          <w:sz w:val="24"/>
          <w:szCs w:val="24"/>
        </w:rPr>
        <w:t xml:space="preserve"> </w:t>
      </w:r>
      <w:r w:rsidR="000C671B">
        <w:rPr>
          <w:rFonts w:ascii="Times New Roman" w:hAnsi="Times New Roman" w:cs="Times New Roman"/>
          <w:sz w:val="24"/>
          <w:szCs w:val="24"/>
          <w:lang w:val="sr-Cyrl-RS"/>
        </w:rPr>
        <w:t>110-9891/2022</w:t>
      </w:r>
    </w:p>
    <w:p w14:paraId="0EE71E02" w14:textId="42C97C4A" w:rsidR="002C65A1" w:rsidRPr="003D7227" w:rsidRDefault="00B07836" w:rsidP="00B809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7227">
        <w:rPr>
          <w:rFonts w:ascii="Times New Roman" w:hAnsi="Times New Roman" w:cs="Times New Roman"/>
          <w:sz w:val="24"/>
          <w:szCs w:val="24"/>
        </w:rPr>
        <w:t>У Београду,</w:t>
      </w:r>
      <w:r w:rsidR="000C671B">
        <w:rPr>
          <w:rFonts w:ascii="Times New Roman" w:hAnsi="Times New Roman" w:cs="Times New Roman"/>
          <w:sz w:val="24"/>
          <w:szCs w:val="24"/>
          <w:lang w:val="sr-Cyrl-RS"/>
        </w:rPr>
        <w:t xml:space="preserve"> 1. децембра</w:t>
      </w:r>
      <w:r w:rsidR="000C671B">
        <w:rPr>
          <w:rFonts w:ascii="Times New Roman" w:hAnsi="Times New Roman" w:cs="Times New Roman"/>
          <w:sz w:val="24"/>
          <w:szCs w:val="24"/>
        </w:rPr>
        <w:t xml:space="preserve"> </w:t>
      </w:r>
      <w:r w:rsidR="000754A5" w:rsidRPr="003D7227">
        <w:rPr>
          <w:rFonts w:ascii="Times New Roman" w:hAnsi="Times New Roman" w:cs="Times New Roman"/>
          <w:sz w:val="24"/>
          <w:szCs w:val="24"/>
        </w:rPr>
        <w:t>202</w:t>
      </w:r>
      <w:r w:rsidR="000754A5" w:rsidRPr="003D7227">
        <w:rPr>
          <w:rFonts w:ascii="Times New Roman" w:hAnsi="Times New Roman" w:cs="Times New Roman"/>
          <w:sz w:val="24"/>
          <w:szCs w:val="24"/>
          <w:lang w:val="sr-Cyrl-RS"/>
        </w:rPr>
        <w:t>2.</w:t>
      </w:r>
      <w:r w:rsidRPr="003D7227">
        <w:rPr>
          <w:rFonts w:ascii="Times New Roman" w:hAnsi="Times New Roman" w:cs="Times New Roman"/>
          <w:sz w:val="24"/>
          <w:szCs w:val="24"/>
        </w:rPr>
        <w:t xml:space="preserve"> године</w:t>
      </w:r>
    </w:p>
    <w:p w14:paraId="411415B1" w14:textId="77777777" w:rsidR="00B80956" w:rsidRDefault="00B80956" w:rsidP="00B80956">
      <w:pPr>
        <w:spacing w:after="150"/>
        <w:jc w:val="center"/>
        <w:rPr>
          <w:rFonts w:ascii="Times New Roman" w:hAnsi="Times New Roman" w:cs="Times New Roman"/>
          <w:sz w:val="24"/>
          <w:szCs w:val="24"/>
        </w:rPr>
      </w:pPr>
    </w:p>
    <w:p w14:paraId="5376F603" w14:textId="1FFCD214" w:rsidR="002C65A1" w:rsidRDefault="00B80956" w:rsidP="00B80956">
      <w:pPr>
        <w:spacing w:after="150"/>
        <w:jc w:val="center"/>
        <w:rPr>
          <w:rFonts w:ascii="Times New Roman" w:hAnsi="Times New Roman" w:cs="Times New Roman"/>
          <w:sz w:val="24"/>
          <w:szCs w:val="24"/>
        </w:rPr>
      </w:pPr>
      <w:r w:rsidRPr="00B80956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80956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80956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80956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80956">
        <w:rPr>
          <w:rFonts w:ascii="Times New Roman" w:hAnsi="Times New Roman" w:cs="Times New Roman"/>
          <w:sz w:val="24"/>
          <w:szCs w:val="24"/>
        </w:rPr>
        <w:t>А</w:t>
      </w:r>
    </w:p>
    <w:p w14:paraId="07B51DF1" w14:textId="77777777" w:rsidR="00B80956" w:rsidRDefault="00B80956" w:rsidP="00B80956">
      <w:pPr>
        <w:spacing w:after="150"/>
        <w:jc w:val="center"/>
        <w:rPr>
          <w:rFonts w:ascii="Times New Roman" w:hAnsi="Times New Roman" w:cs="Times New Roman"/>
          <w:sz w:val="24"/>
          <w:szCs w:val="24"/>
        </w:rPr>
      </w:pPr>
    </w:p>
    <w:p w14:paraId="3596B441" w14:textId="21165419" w:rsidR="00B80956" w:rsidRPr="003D7227" w:rsidRDefault="00B80956" w:rsidP="00B80956">
      <w:pPr>
        <w:spacing w:after="150"/>
        <w:ind w:left="5040"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ПРЕДСЕДНИК</w:t>
      </w:r>
    </w:p>
    <w:p w14:paraId="4EF8F6A2" w14:textId="7ECB7774" w:rsidR="002C65A1" w:rsidRPr="000C671B" w:rsidRDefault="00CD4485" w:rsidP="00B80956">
      <w:pPr>
        <w:spacing w:after="150"/>
        <w:ind w:left="5040" w:firstLine="72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>Ана Брнабић</w:t>
      </w:r>
      <w:r w:rsidR="000C671B">
        <w:rPr>
          <w:rFonts w:ascii="Times New Roman" w:hAnsi="Times New Roman" w:cs="Times New Roman"/>
          <w:sz w:val="24"/>
          <w:szCs w:val="24"/>
          <w:lang w:val="sr-Cyrl-RS"/>
        </w:rPr>
        <w:t>, с.р.</w:t>
      </w:r>
    </w:p>
    <w:sectPr w:rsidR="002C65A1" w:rsidRPr="000C671B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4134E3" w14:textId="77777777" w:rsidR="00A9787D" w:rsidRDefault="00A9787D" w:rsidP="001C7947">
      <w:pPr>
        <w:spacing w:after="0" w:line="240" w:lineRule="auto"/>
      </w:pPr>
      <w:r>
        <w:separator/>
      </w:r>
    </w:p>
  </w:endnote>
  <w:endnote w:type="continuationSeparator" w:id="0">
    <w:p w14:paraId="64D29646" w14:textId="77777777" w:rsidR="00A9787D" w:rsidRDefault="00A9787D" w:rsidP="001C79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96C57" w14:textId="77777777" w:rsidR="00A9787D" w:rsidRDefault="00A9787D" w:rsidP="001C7947">
      <w:pPr>
        <w:spacing w:after="0" w:line="240" w:lineRule="auto"/>
      </w:pPr>
      <w:r>
        <w:separator/>
      </w:r>
    </w:p>
  </w:footnote>
  <w:footnote w:type="continuationSeparator" w:id="0">
    <w:p w14:paraId="1C631FA1" w14:textId="77777777" w:rsidR="00A9787D" w:rsidRDefault="00A9787D" w:rsidP="001C79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F0211"/>
    <w:multiLevelType w:val="hybridMultilevel"/>
    <w:tmpl w:val="0E58A0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2B378D"/>
    <w:multiLevelType w:val="hybridMultilevel"/>
    <w:tmpl w:val="8EE0BFF2"/>
    <w:lvl w:ilvl="0" w:tplc="5C884BDC">
      <w:start w:val="6"/>
      <w:numFmt w:val="bullet"/>
      <w:lvlText w:val="-"/>
      <w:lvlJc w:val="left"/>
      <w:pPr>
        <w:ind w:left="720" w:hanging="360"/>
      </w:pPr>
      <w:rPr>
        <w:rFonts w:ascii="Verdana" w:eastAsiaTheme="minorHAnsi" w:hAnsi="Verdana" w:cs="Verdan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6F59E8"/>
    <w:multiLevelType w:val="multilevel"/>
    <w:tmpl w:val="C624CA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9D92357"/>
    <w:multiLevelType w:val="hybridMultilevel"/>
    <w:tmpl w:val="56E2AED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273CF2"/>
    <w:multiLevelType w:val="hybridMultilevel"/>
    <w:tmpl w:val="DB249636"/>
    <w:lvl w:ilvl="0" w:tplc="0E08A9D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B5C9B"/>
    <w:multiLevelType w:val="multilevel"/>
    <w:tmpl w:val="7E2277D2"/>
    <w:lvl w:ilvl="0">
      <w:start w:val="1"/>
      <w:numFmt w:val="decimal"/>
      <w:lvlText w:val="%1.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6" w15:restartNumberingAfterBreak="0">
    <w:nsid w:val="483E4550"/>
    <w:multiLevelType w:val="multilevel"/>
    <w:tmpl w:val="8EA274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B0B2878"/>
    <w:multiLevelType w:val="multilevel"/>
    <w:tmpl w:val="9DAC59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E9F7A3E"/>
    <w:multiLevelType w:val="hybridMultilevel"/>
    <w:tmpl w:val="DB249636"/>
    <w:lvl w:ilvl="0" w:tplc="0E08A9D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9F280B"/>
    <w:multiLevelType w:val="multilevel"/>
    <w:tmpl w:val="EF2ADB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F952944"/>
    <w:multiLevelType w:val="hybridMultilevel"/>
    <w:tmpl w:val="A25C143A"/>
    <w:lvl w:ilvl="0" w:tplc="3202E2EC">
      <w:start w:val="1"/>
      <w:numFmt w:val="decimal"/>
      <w:lvlText w:val="%1)"/>
      <w:lvlJc w:val="left"/>
      <w:pPr>
        <w:ind w:left="78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60B30A73"/>
    <w:multiLevelType w:val="hybridMultilevel"/>
    <w:tmpl w:val="3356B650"/>
    <w:lvl w:ilvl="0" w:tplc="4FFCE210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19791C"/>
    <w:multiLevelType w:val="hybridMultilevel"/>
    <w:tmpl w:val="BBA06B42"/>
    <w:lvl w:ilvl="0" w:tplc="E23A54FC">
      <w:start w:val="7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5E80C07"/>
    <w:multiLevelType w:val="hybridMultilevel"/>
    <w:tmpl w:val="104EE09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327B63"/>
    <w:multiLevelType w:val="multilevel"/>
    <w:tmpl w:val="8912DD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638952764">
    <w:abstractNumId w:val="0"/>
  </w:num>
  <w:num w:numId="2" w16cid:durableId="141508705">
    <w:abstractNumId w:val="13"/>
  </w:num>
  <w:num w:numId="3" w16cid:durableId="797987617">
    <w:abstractNumId w:val="3"/>
  </w:num>
  <w:num w:numId="4" w16cid:durableId="1197620088">
    <w:abstractNumId w:val="12"/>
  </w:num>
  <w:num w:numId="5" w16cid:durableId="402483306">
    <w:abstractNumId w:val="1"/>
  </w:num>
  <w:num w:numId="6" w16cid:durableId="733813931">
    <w:abstractNumId w:val="11"/>
  </w:num>
  <w:num w:numId="7" w16cid:durableId="515507554">
    <w:abstractNumId w:val="4"/>
  </w:num>
  <w:num w:numId="8" w16cid:durableId="1312753984">
    <w:abstractNumId w:val="8"/>
  </w:num>
  <w:num w:numId="9" w16cid:durableId="2005622827">
    <w:abstractNumId w:val="5"/>
  </w:num>
  <w:num w:numId="10" w16cid:durableId="2054427415">
    <w:abstractNumId w:val="9"/>
  </w:num>
  <w:num w:numId="11" w16cid:durableId="1213999453">
    <w:abstractNumId w:val="10"/>
  </w:num>
  <w:num w:numId="12" w16cid:durableId="302471275">
    <w:abstractNumId w:val="7"/>
  </w:num>
  <w:num w:numId="13" w16cid:durableId="652947639">
    <w:abstractNumId w:val="6"/>
  </w:num>
  <w:num w:numId="14" w16cid:durableId="1266616689">
    <w:abstractNumId w:val="2"/>
  </w:num>
  <w:num w:numId="15" w16cid:durableId="17469554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65A1"/>
    <w:rsid w:val="00015326"/>
    <w:rsid w:val="00026900"/>
    <w:rsid w:val="00033A7F"/>
    <w:rsid w:val="000678AF"/>
    <w:rsid w:val="000754A5"/>
    <w:rsid w:val="000833F8"/>
    <w:rsid w:val="000840C2"/>
    <w:rsid w:val="000848F2"/>
    <w:rsid w:val="0009138C"/>
    <w:rsid w:val="00091CDF"/>
    <w:rsid w:val="000971AE"/>
    <w:rsid w:val="000A0353"/>
    <w:rsid w:val="000A15C4"/>
    <w:rsid w:val="000B21A1"/>
    <w:rsid w:val="000C11BB"/>
    <w:rsid w:val="000C671B"/>
    <w:rsid w:val="000D5FC6"/>
    <w:rsid w:val="000D69F5"/>
    <w:rsid w:val="000D7369"/>
    <w:rsid w:val="000D7BB3"/>
    <w:rsid w:val="000E6973"/>
    <w:rsid w:val="000F2DB7"/>
    <w:rsid w:val="000F474A"/>
    <w:rsid w:val="000F4DC1"/>
    <w:rsid w:val="00106967"/>
    <w:rsid w:val="00106D3C"/>
    <w:rsid w:val="00110AC0"/>
    <w:rsid w:val="00114D61"/>
    <w:rsid w:val="001232A6"/>
    <w:rsid w:val="001233CA"/>
    <w:rsid w:val="00134976"/>
    <w:rsid w:val="00134C37"/>
    <w:rsid w:val="0013528D"/>
    <w:rsid w:val="00145A76"/>
    <w:rsid w:val="00160C81"/>
    <w:rsid w:val="00172243"/>
    <w:rsid w:val="00177115"/>
    <w:rsid w:val="0018222B"/>
    <w:rsid w:val="001B6E1E"/>
    <w:rsid w:val="001B728C"/>
    <w:rsid w:val="001C2FBA"/>
    <w:rsid w:val="001C6678"/>
    <w:rsid w:val="001C6A66"/>
    <w:rsid w:val="001C7947"/>
    <w:rsid w:val="001E002D"/>
    <w:rsid w:val="001F0F35"/>
    <w:rsid w:val="001F14A7"/>
    <w:rsid w:val="002003FB"/>
    <w:rsid w:val="00202FCA"/>
    <w:rsid w:val="00211A38"/>
    <w:rsid w:val="00214687"/>
    <w:rsid w:val="0022101E"/>
    <w:rsid w:val="002664F4"/>
    <w:rsid w:val="002712D0"/>
    <w:rsid w:val="00275C75"/>
    <w:rsid w:val="00285BE7"/>
    <w:rsid w:val="00286A68"/>
    <w:rsid w:val="00287820"/>
    <w:rsid w:val="00292082"/>
    <w:rsid w:val="002926C0"/>
    <w:rsid w:val="002C65A1"/>
    <w:rsid w:val="002C7583"/>
    <w:rsid w:val="00304C40"/>
    <w:rsid w:val="00326C2B"/>
    <w:rsid w:val="003455FC"/>
    <w:rsid w:val="0036644A"/>
    <w:rsid w:val="00380D76"/>
    <w:rsid w:val="0038448A"/>
    <w:rsid w:val="00385558"/>
    <w:rsid w:val="003B6207"/>
    <w:rsid w:val="003C261E"/>
    <w:rsid w:val="003D2A89"/>
    <w:rsid w:val="003D67EA"/>
    <w:rsid w:val="003D7227"/>
    <w:rsid w:val="003E65DA"/>
    <w:rsid w:val="00417616"/>
    <w:rsid w:val="004207A2"/>
    <w:rsid w:val="004271E7"/>
    <w:rsid w:val="00436377"/>
    <w:rsid w:val="0043734F"/>
    <w:rsid w:val="004447BC"/>
    <w:rsid w:val="00463573"/>
    <w:rsid w:val="004703DA"/>
    <w:rsid w:val="0047119F"/>
    <w:rsid w:val="004723C6"/>
    <w:rsid w:val="00475030"/>
    <w:rsid w:val="00480289"/>
    <w:rsid w:val="00490714"/>
    <w:rsid w:val="004A2CBB"/>
    <w:rsid w:val="004A46C2"/>
    <w:rsid w:val="004B51A2"/>
    <w:rsid w:val="004B5AAF"/>
    <w:rsid w:val="004C2E15"/>
    <w:rsid w:val="004D288E"/>
    <w:rsid w:val="004E1CC3"/>
    <w:rsid w:val="004F0826"/>
    <w:rsid w:val="004F351E"/>
    <w:rsid w:val="004F5F90"/>
    <w:rsid w:val="00506DEF"/>
    <w:rsid w:val="00520860"/>
    <w:rsid w:val="00524292"/>
    <w:rsid w:val="00530983"/>
    <w:rsid w:val="00540BF2"/>
    <w:rsid w:val="00540C80"/>
    <w:rsid w:val="00543D48"/>
    <w:rsid w:val="00545EDA"/>
    <w:rsid w:val="005504A3"/>
    <w:rsid w:val="00555192"/>
    <w:rsid w:val="00561FC9"/>
    <w:rsid w:val="005638D2"/>
    <w:rsid w:val="0056507E"/>
    <w:rsid w:val="00572893"/>
    <w:rsid w:val="00574A70"/>
    <w:rsid w:val="00576160"/>
    <w:rsid w:val="0058728D"/>
    <w:rsid w:val="00593222"/>
    <w:rsid w:val="005A707C"/>
    <w:rsid w:val="005B4B8B"/>
    <w:rsid w:val="005D57B1"/>
    <w:rsid w:val="005D7247"/>
    <w:rsid w:val="005E086B"/>
    <w:rsid w:val="005F4E1F"/>
    <w:rsid w:val="00605BD3"/>
    <w:rsid w:val="00606D69"/>
    <w:rsid w:val="0062609A"/>
    <w:rsid w:val="00630436"/>
    <w:rsid w:val="00651AC1"/>
    <w:rsid w:val="00661442"/>
    <w:rsid w:val="0066476C"/>
    <w:rsid w:val="00667722"/>
    <w:rsid w:val="006703FF"/>
    <w:rsid w:val="006725FB"/>
    <w:rsid w:val="00676791"/>
    <w:rsid w:val="0067717A"/>
    <w:rsid w:val="006846D4"/>
    <w:rsid w:val="006907D5"/>
    <w:rsid w:val="00690A29"/>
    <w:rsid w:val="00691DDE"/>
    <w:rsid w:val="00694503"/>
    <w:rsid w:val="006A59B4"/>
    <w:rsid w:val="006B19F8"/>
    <w:rsid w:val="006C3F53"/>
    <w:rsid w:val="006D078C"/>
    <w:rsid w:val="006E46A0"/>
    <w:rsid w:val="006F361D"/>
    <w:rsid w:val="00707D0C"/>
    <w:rsid w:val="00726F43"/>
    <w:rsid w:val="00744700"/>
    <w:rsid w:val="007518D3"/>
    <w:rsid w:val="00753EBC"/>
    <w:rsid w:val="007560AE"/>
    <w:rsid w:val="00756D98"/>
    <w:rsid w:val="007671A4"/>
    <w:rsid w:val="007755DE"/>
    <w:rsid w:val="00794CDC"/>
    <w:rsid w:val="007B3F2F"/>
    <w:rsid w:val="007E0B59"/>
    <w:rsid w:val="007E268C"/>
    <w:rsid w:val="007F0E0D"/>
    <w:rsid w:val="008263EE"/>
    <w:rsid w:val="008273A2"/>
    <w:rsid w:val="00833654"/>
    <w:rsid w:val="008369FC"/>
    <w:rsid w:val="0084169B"/>
    <w:rsid w:val="0084188A"/>
    <w:rsid w:val="00863F21"/>
    <w:rsid w:val="008738AA"/>
    <w:rsid w:val="00876761"/>
    <w:rsid w:val="00883065"/>
    <w:rsid w:val="00895B90"/>
    <w:rsid w:val="008A71AC"/>
    <w:rsid w:val="008C3D16"/>
    <w:rsid w:val="008C6410"/>
    <w:rsid w:val="008E6978"/>
    <w:rsid w:val="008E6FE0"/>
    <w:rsid w:val="00917782"/>
    <w:rsid w:val="00923AE9"/>
    <w:rsid w:val="00931395"/>
    <w:rsid w:val="00960451"/>
    <w:rsid w:val="009674E2"/>
    <w:rsid w:val="00971C4C"/>
    <w:rsid w:val="009742F0"/>
    <w:rsid w:val="00977C6C"/>
    <w:rsid w:val="009A41DE"/>
    <w:rsid w:val="009C5EE7"/>
    <w:rsid w:val="009D715F"/>
    <w:rsid w:val="009E0369"/>
    <w:rsid w:val="009E447B"/>
    <w:rsid w:val="009E4606"/>
    <w:rsid w:val="00A04CD1"/>
    <w:rsid w:val="00A060F3"/>
    <w:rsid w:val="00A07A19"/>
    <w:rsid w:val="00A12CD3"/>
    <w:rsid w:val="00A20091"/>
    <w:rsid w:val="00A21791"/>
    <w:rsid w:val="00A230D7"/>
    <w:rsid w:val="00A525EB"/>
    <w:rsid w:val="00A60474"/>
    <w:rsid w:val="00A61A76"/>
    <w:rsid w:val="00A639E3"/>
    <w:rsid w:val="00A82187"/>
    <w:rsid w:val="00A8367E"/>
    <w:rsid w:val="00A9787D"/>
    <w:rsid w:val="00AC49B3"/>
    <w:rsid w:val="00AC641B"/>
    <w:rsid w:val="00AD283D"/>
    <w:rsid w:val="00AE1A66"/>
    <w:rsid w:val="00AE293E"/>
    <w:rsid w:val="00AE3441"/>
    <w:rsid w:val="00AE54D9"/>
    <w:rsid w:val="00AF0373"/>
    <w:rsid w:val="00B01092"/>
    <w:rsid w:val="00B04164"/>
    <w:rsid w:val="00B07836"/>
    <w:rsid w:val="00B170EB"/>
    <w:rsid w:val="00B22ACC"/>
    <w:rsid w:val="00B254CA"/>
    <w:rsid w:val="00B45820"/>
    <w:rsid w:val="00B668E9"/>
    <w:rsid w:val="00B70785"/>
    <w:rsid w:val="00B80956"/>
    <w:rsid w:val="00B81153"/>
    <w:rsid w:val="00B85165"/>
    <w:rsid w:val="00B865F1"/>
    <w:rsid w:val="00B90CB5"/>
    <w:rsid w:val="00BD56D5"/>
    <w:rsid w:val="00BD62A2"/>
    <w:rsid w:val="00BE304A"/>
    <w:rsid w:val="00BF13E7"/>
    <w:rsid w:val="00C144F4"/>
    <w:rsid w:val="00C3375E"/>
    <w:rsid w:val="00C33EEE"/>
    <w:rsid w:val="00C366BA"/>
    <w:rsid w:val="00C41ED2"/>
    <w:rsid w:val="00C6193C"/>
    <w:rsid w:val="00C63C8C"/>
    <w:rsid w:val="00C83190"/>
    <w:rsid w:val="00C9126F"/>
    <w:rsid w:val="00CB7108"/>
    <w:rsid w:val="00CD4485"/>
    <w:rsid w:val="00CD5A85"/>
    <w:rsid w:val="00CE0970"/>
    <w:rsid w:val="00CF261F"/>
    <w:rsid w:val="00CF7A10"/>
    <w:rsid w:val="00D300F6"/>
    <w:rsid w:val="00D307C7"/>
    <w:rsid w:val="00D3132D"/>
    <w:rsid w:val="00D33B1D"/>
    <w:rsid w:val="00D549CC"/>
    <w:rsid w:val="00D6390E"/>
    <w:rsid w:val="00D72540"/>
    <w:rsid w:val="00D7788A"/>
    <w:rsid w:val="00D81AA2"/>
    <w:rsid w:val="00DA029E"/>
    <w:rsid w:val="00DA7B79"/>
    <w:rsid w:val="00DC2467"/>
    <w:rsid w:val="00DE21CB"/>
    <w:rsid w:val="00DE4B37"/>
    <w:rsid w:val="00DF081C"/>
    <w:rsid w:val="00DF3950"/>
    <w:rsid w:val="00E20CE0"/>
    <w:rsid w:val="00E260A9"/>
    <w:rsid w:val="00E3324D"/>
    <w:rsid w:val="00E97865"/>
    <w:rsid w:val="00EB4005"/>
    <w:rsid w:val="00EB4865"/>
    <w:rsid w:val="00EB60B4"/>
    <w:rsid w:val="00EC2389"/>
    <w:rsid w:val="00ED1BDE"/>
    <w:rsid w:val="00ED4F47"/>
    <w:rsid w:val="00ED6B19"/>
    <w:rsid w:val="00EE4760"/>
    <w:rsid w:val="00EF5BD3"/>
    <w:rsid w:val="00F03041"/>
    <w:rsid w:val="00F0755A"/>
    <w:rsid w:val="00F07D48"/>
    <w:rsid w:val="00F41171"/>
    <w:rsid w:val="00F65528"/>
    <w:rsid w:val="00F660E2"/>
    <w:rsid w:val="00F74713"/>
    <w:rsid w:val="00FB0A5C"/>
    <w:rsid w:val="00FB0D2E"/>
    <w:rsid w:val="00FB79CA"/>
    <w:rsid w:val="00FC15CE"/>
    <w:rsid w:val="00FC743B"/>
    <w:rsid w:val="00FE2A0F"/>
    <w:rsid w:val="00FE5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33D33"/>
  <w15:docId w15:val="{ED4CC3FB-E58A-4466-B6A8-440D2D1A5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B1D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DocDefaults">
    <w:name w:val="DocDefaults"/>
  </w:style>
  <w:style w:type="paragraph" w:styleId="BalloonText">
    <w:name w:val="Balloon Text"/>
    <w:basedOn w:val="Normal"/>
    <w:link w:val="BalloonTextChar"/>
    <w:uiPriority w:val="99"/>
    <w:semiHidden/>
    <w:unhideWhenUsed/>
    <w:rsid w:val="00794C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4CDC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830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830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83065"/>
    <w:rPr>
      <w:rFonts w:ascii="Verdana" w:hAnsi="Verdana" w:cs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30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3065"/>
    <w:rPr>
      <w:rFonts w:ascii="Verdana" w:hAnsi="Verdana" w:cs="Verdana"/>
      <w:b/>
      <w:bCs/>
      <w:sz w:val="20"/>
      <w:szCs w:val="20"/>
    </w:rPr>
  </w:style>
  <w:style w:type="paragraph" w:styleId="ListParagraph">
    <w:name w:val="List Paragraph"/>
    <w:basedOn w:val="Normal"/>
    <w:uiPriority w:val="99"/>
    <w:rsid w:val="0036644A"/>
    <w:pPr>
      <w:ind w:left="720"/>
      <w:contextualSpacing/>
    </w:pPr>
  </w:style>
  <w:style w:type="paragraph" w:customStyle="1" w:styleId="basic-paragraph">
    <w:name w:val="basic-paragraph"/>
    <w:basedOn w:val="Normal"/>
    <w:rsid w:val="006B19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C79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7947"/>
    <w:rPr>
      <w:rFonts w:ascii="Verdana" w:hAnsi="Verdana" w:cs="Verdana"/>
    </w:rPr>
  </w:style>
  <w:style w:type="character" w:styleId="FootnoteReference">
    <w:name w:val="footnote reference"/>
    <w:semiHidden/>
    <w:rsid w:val="001C7947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1C79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1C7947"/>
    <w:rPr>
      <w:rFonts w:ascii="Times New Roman" w:eastAsia="Times New Roman" w:hAnsi="Times New Roman" w:cs="Times New Roman"/>
      <w:sz w:val="20"/>
      <w:szCs w:val="20"/>
    </w:rPr>
  </w:style>
  <w:style w:type="paragraph" w:customStyle="1" w:styleId="CharChar1CharCharCharCharCharCharChar">
    <w:name w:val="Char Char1 Char Char Char Char Char Char Char"/>
    <w:basedOn w:val="Normal"/>
    <w:rsid w:val="0043734F"/>
    <w:pPr>
      <w:tabs>
        <w:tab w:val="left" w:pos="709"/>
      </w:tabs>
      <w:spacing w:after="0" w:line="240" w:lineRule="auto"/>
    </w:pPr>
    <w:rPr>
      <w:rFonts w:ascii="Arial Narrow" w:eastAsia="Times New Roman" w:hAnsi="Arial Narrow" w:cs="Times New Roman"/>
      <w:b/>
      <w:sz w:val="26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74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B71C53-3A79-47B5-9F9C-B71121274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Olivera</dc:creator>
  <cp:lastModifiedBy>Bojan Grgić</cp:lastModifiedBy>
  <cp:revision>2</cp:revision>
  <cp:lastPrinted>2022-11-30T13:19:00Z</cp:lastPrinted>
  <dcterms:created xsi:type="dcterms:W3CDTF">2022-12-01T08:47:00Z</dcterms:created>
  <dcterms:modified xsi:type="dcterms:W3CDTF">2022-12-01T08:47:00Z</dcterms:modified>
</cp:coreProperties>
</file>