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35DB6" w14:textId="355B5330" w:rsidR="00F3516D" w:rsidRPr="00B3463F" w:rsidRDefault="00F3516D" w:rsidP="00F351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214а ст. 1. и 4. Закона о пловидби и лукама на унутрашњим водама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„Службени гласник PC”, бр.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73/10, 121/12, 18/15, 96/15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92/16, 104/16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113/17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41/18, 95/18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="0089791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37/19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84108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9791C">
        <w:rPr>
          <w:rFonts w:ascii="Times New Roman" w:hAnsi="Times New Roman" w:cs="Times New Roman"/>
          <w:sz w:val="24"/>
          <w:szCs w:val="24"/>
          <w:lang w:val="sr-Cyrl-CS"/>
        </w:rPr>
        <w:t xml:space="preserve"> 9/20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 xml:space="preserve"> и 52/21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4FD2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64E64" w:rsidRPr="00D64E64">
        <w:rPr>
          <w:rFonts w:ascii="Times New Roman" w:hAnsi="Times New Roman" w:cs="Times New Roman"/>
          <w:sz w:val="24"/>
          <w:szCs w:val="24"/>
          <w:lang w:val="sr-Cyrl-CS"/>
        </w:rPr>
        <w:t>члана 17. став 1. и</w:t>
      </w:r>
      <w:r w:rsidRPr="00D64E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D4C0C">
        <w:rPr>
          <w:rFonts w:ascii="Times New Roman" w:hAnsi="Times New Roman" w:cs="Times New Roman"/>
          <w:sz w:val="24"/>
          <w:szCs w:val="24"/>
          <w:lang w:val="sr-Cyrl-CS"/>
        </w:rPr>
        <w:t>члана 42. став 1. Закона о Влади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55/05, 71/05 </w:t>
      </w:r>
      <w:r w:rsidR="00EA1D0A"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101/07, 65/08, 16/11, 68/12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УС, 44/14 и 30/18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1D07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Pr="00DF01D6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0CFEC598" w14:textId="77777777" w:rsidR="00F3516D" w:rsidRDefault="00F3516D" w:rsidP="00F3516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DF01D6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14:paraId="24EF0DB8" w14:textId="25F48262" w:rsidR="00F3516D" w:rsidRPr="00060531" w:rsidRDefault="003F4FD2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0531">
        <w:rPr>
          <w:rFonts w:ascii="Times New Roman" w:hAnsi="Times New Roman" w:cs="Times New Roman"/>
          <w:color w:val="000000"/>
          <w:sz w:val="24"/>
          <w:szCs w:val="24"/>
        </w:rPr>
        <w:t xml:space="preserve">УРЕДБУ </w:t>
      </w:r>
    </w:p>
    <w:p w14:paraId="0200CC13" w14:textId="04F51400" w:rsidR="004B2415" w:rsidRDefault="003F4FD2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605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ИЗМЕНАМА УРЕДБЕ О УТВРЂИВАЊУ ЛУЧКОГ ПОДРУЧЈА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ПРИСТАНИШТА </w:t>
      </w:r>
    </w:p>
    <w:p w14:paraId="01EE19D9" w14:textId="117ED4FF" w:rsidR="00F3516D" w:rsidRPr="00060531" w:rsidRDefault="003F4FD2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 ПОСЕБНЕ НАМЕНЕ – МАРИНЕ У ГОЛУПЦУ</w:t>
      </w:r>
    </w:p>
    <w:p w14:paraId="266250AE" w14:textId="6D3F48DE" w:rsidR="00F3516D" w:rsidRPr="00DF01D6" w:rsidRDefault="00E20D1C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14:paraId="24BDFB8E" w14:textId="62C936F2" w:rsidR="00F3516D" w:rsidRDefault="00F3516D" w:rsidP="00536A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01D6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14:paraId="32898ED7" w14:textId="31C59F0A" w:rsidR="008C0AD3" w:rsidRDefault="008C0AD3" w:rsidP="001D26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лучког подручја </w:t>
      </w:r>
      <w:r w:rsidR="001D261F" w:rsidRPr="001D261F">
        <w:rPr>
          <w:rFonts w:ascii="Times New Roman" w:hAnsi="Times New Roman" w:cs="Times New Roman"/>
          <w:sz w:val="24"/>
          <w:szCs w:val="24"/>
          <w:lang w:val="sr-Cyrl-CS"/>
        </w:rPr>
        <w:t xml:space="preserve">пристаништа за посебне намене – марине у Голупцу </w:t>
      </w: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bookmarkStart w:id="0" w:name="_Hlk26364937"/>
      <w:r w:rsidR="001D261F">
        <w:rPr>
          <w:rFonts w:ascii="Times New Roman" w:hAnsi="Times New Roman" w:cs="Times New Roman"/>
          <w:sz w:val="24"/>
          <w:szCs w:val="24"/>
          <w:lang w:val="sr-Cyrl-CS"/>
        </w:rPr>
        <w:t>104/20</w:t>
      </w:r>
      <w:bookmarkEnd w:id="0"/>
      <w:r w:rsidRPr="0040449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 члан 2. мења се и гласи:</w:t>
      </w:r>
    </w:p>
    <w:p w14:paraId="052943DA" w14:textId="00AB3D10" w:rsidR="00E20D1C" w:rsidRDefault="00E20D1C" w:rsidP="00E20D1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</w:t>
      </w:r>
      <w:r w:rsidRPr="0040449B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>лан 2.</w:t>
      </w:r>
    </w:p>
    <w:p w14:paraId="549EA749" w14:textId="42ABE253" w:rsidR="00536AA0" w:rsidRDefault="008C0AD3" w:rsidP="00536A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449B">
        <w:rPr>
          <w:rFonts w:ascii="Times New Roman" w:hAnsi="Times New Roman" w:cs="Times New Roman"/>
          <w:sz w:val="24"/>
          <w:szCs w:val="24"/>
          <w:lang w:val="sr-Cyrl-RS"/>
        </w:rPr>
        <w:t>Лучко подручје из члана 1. ове уредбе чи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Pr="008C0AD3">
        <w:rPr>
          <w:rFonts w:ascii="Times New Roman" w:hAnsi="Times New Roman" w:cs="Times New Roman"/>
          <w:sz w:val="24"/>
          <w:szCs w:val="24"/>
          <w:lang w:val="sr-Cyrl-RS"/>
        </w:rPr>
        <w:t>кат</w:t>
      </w:r>
      <w:r w:rsidR="003F4FD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C0AD3">
        <w:rPr>
          <w:rFonts w:ascii="Times New Roman" w:hAnsi="Times New Roman" w:cs="Times New Roman"/>
          <w:sz w:val="24"/>
          <w:szCs w:val="24"/>
          <w:lang w:val="sr-Cyrl-RS"/>
        </w:rPr>
        <w:t xml:space="preserve"> парц</w:t>
      </w:r>
      <w:r w:rsidR="003F4FD2">
        <w:rPr>
          <w:rFonts w:ascii="Times New Roman" w:hAnsi="Times New Roman" w:cs="Times New Roman"/>
          <w:sz w:val="24"/>
          <w:szCs w:val="24"/>
          <w:lang w:val="sr-Cyrl-RS"/>
        </w:rPr>
        <w:t>. број 7360/4 уписана у Л</w:t>
      </w:r>
      <w:r w:rsidRPr="008C0AD3">
        <w:rPr>
          <w:rFonts w:ascii="Times New Roman" w:hAnsi="Times New Roman" w:cs="Times New Roman"/>
          <w:sz w:val="24"/>
          <w:szCs w:val="24"/>
          <w:lang w:val="sr-Cyrl-RS"/>
        </w:rPr>
        <w:t>ист непокретности број 4877 К</w:t>
      </w:r>
      <w:r w:rsidR="003F4FD2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C0AD3">
        <w:rPr>
          <w:rFonts w:ascii="Times New Roman" w:hAnsi="Times New Roman" w:cs="Times New Roman"/>
          <w:sz w:val="24"/>
          <w:szCs w:val="24"/>
          <w:lang w:val="sr-Cyrl-RS"/>
        </w:rPr>
        <w:t xml:space="preserve"> Голубац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C0A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4E64">
        <w:rPr>
          <w:rFonts w:ascii="Times New Roman" w:hAnsi="Times New Roman" w:cs="Times New Roman"/>
          <w:sz w:val="24"/>
          <w:szCs w:val="24"/>
          <w:lang w:val="sr-Cyrl-CS"/>
        </w:rPr>
        <w:t>део кат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64E64">
        <w:rPr>
          <w:rFonts w:ascii="Times New Roman" w:hAnsi="Times New Roman" w:cs="Times New Roman"/>
          <w:sz w:val="24"/>
          <w:szCs w:val="24"/>
          <w:lang w:val="sr-Cyrl-CS"/>
        </w:rPr>
        <w:t xml:space="preserve"> парц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36AA0">
        <w:rPr>
          <w:rFonts w:ascii="Times New Roman" w:hAnsi="Times New Roman" w:cs="Times New Roman"/>
          <w:sz w:val="24"/>
          <w:szCs w:val="24"/>
          <w:lang w:val="sr-Cyrl-CS"/>
        </w:rPr>
        <w:t xml:space="preserve"> број </w:t>
      </w:r>
      <w:r w:rsidR="00D64E64">
        <w:rPr>
          <w:rFonts w:ascii="Times New Roman" w:hAnsi="Times New Roman" w:cs="Times New Roman"/>
          <w:sz w:val="24"/>
          <w:szCs w:val="24"/>
          <w:lang w:val="sr-Cyrl-CS"/>
        </w:rPr>
        <w:t>6030/1 уписане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 xml:space="preserve"> у Л</w:t>
      </w:r>
      <w:r w:rsidR="00536AA0" w:rsidRPr="00536AA0">
        <w:rPr>
          <w:rFonts w:ascii="Times New Roman" w:hAnsi="Times New Roman" w:cs="Times New Roman"/>
          <w:sz w:val="24"/>
          <w:szCs w:val="24"/>
          <w:lang w:val="sr-Cyrl-CS"/>
        </w:rPr>
        <w:t xml:space="preserve">ист непокретности број </w:t>
      </w:r>
      <w:r w:rsidR="00C8733B">
        <w:rPr>
          <w:rFonts w:ascii="Times New Roman" w:hAnsi="Times New Roman" w:cs="Times New Roman"/>
          <w:sz w:val="24"/>
          <w:szCs w:val="24"/>
        </w:rPr>
        <w:t>2644</w:t>
      </w:r>
      <w:r w:rsidR="00536AA0" w:rsidRPr="00536AA0">
        <w:rPr>
          <w:rFonts w:ascii="Times New Roman" w:hAnsi="Times New Roman" w:cs="Times New Roman"/>
          <w:sz w:val="24"/>
          <w:szCs w:val="24"/>
          <w:lang w:val="sr-Cyrl-CS"/>
        </w:rPr>
        <w:t xml:space="preserve"> КО Голубац, </w:t>
      </w:r>
      <w:r w:rsidR="00D64E64">
        <w:rPr>
          <w:rFonts w:ascii="Times New Roman" w:hAnsi="Times New Roman" w:cs="Times New Roman"/>
          <w:sz w:val="24"/>
          <w:szCs w:val="24"/>
          <w:lang w:val="sr-Cyrl-CS"/>
        </w:rPr>
        <w:t xml:space="preserve">део 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 xml:space="preserve">кат. парц. број </w:t>
      </w:r>
      <w:r w:rsidR="00B37D2A">
        <w:rPr>
          <w:rFonts w:ascii="Times New Roman" w:hAnsi="Times New Roman" w:cs="Times New Roman"/>
          <w:sz w:val="24"/>
          <w:szCs w:val="24"/>
          <w:lang w:val="sr-Cyrl-CS"/>
        </w:rPr>
        <w:t>7360/1 уписане</w:t>
      </w:r>
      <w:r w:rsidR="00536AA0" w:rsidRPr="00536AA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536AA0" w:rsidRPr="00536AA0">
        <w:rPr>
          <w:rFonts w:ascii="Times New Roman" w:hAnsi="Times New Roman" w:cs="Times New Roman"/>
          <w:sz w:val="24"/>
          <w:szCs w:val="24"/>
          <w:lang w:val="sr-Cyrl-CS"/>
        </w:rPr>
        <w:t xml:space="preserve">ист непокретности број </w:t>
      </w:r>
      <w:r w:rsidR="00C8733B">
        <w:rPr>
          <w:rFonts w:ascii="Times New Roman" w:hAnsi="Times New Roman" w:cs="Times New Roman"/>
          <w:sz w:val="24"/>
          <w:szCs w:val="24"/>
        </w:rPr>
        <w:t>1247</w:t>
      </w:r>
      <w:r w:rsidR="00536AA0" w:rsidRPr="00536AA0">
        <w:rPr>
          <w:rFonts w:ascii="Times New Roman" w:hAnsi="Times New Roman" w:cs="Times New Roman"/>
          <w:sz w:val="24"/>
          <w:szCs w:val="24"/>
          <w:lang w:val="sr-Cyrl-CS"/>
        </w:rPr>
        <w:t xml:space="preserve"> КО Голубац и </w:t>
      </w:r>
      <w:r w:rsidR="00B37D2A">
        <w:rPr>
          <w:rFonts w:ascii="Times New Roman" w:hAnsi="Times New Roman" w:cs="Times New Roman"/>
          <w:sz w:val="24"/>
          <w:szCs w:val="24"/>
          <w:lang w:val="sr-Cyrl-CS"/>
        </w:rPr>
        <w:t xml:space="preserve">део 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 xml:space="preserve">кат. парц. број </w:t>
      </w:r>
      <w:r w:rsidR="00B37D2A">
        <w:rPr>
          <w:rFonts w:ascii="Times New Roman" w:hAnsi="Times New Roman" w:cs="Times New Roman"/>
          <w:sz w:val="24"/>
          <w:szCs w:val="24"/>
          <w:lang w:val="sr-Cyrl-CS"/>
        </w:rPr>
        <w:t>7360/2 уписане</w:t>
      </w:r>
      <w:r w:rsidR="003F4FD2">
        <w:rPr>
          <w:rFonts w:ascii="Times New Roman" w:hAnsi="Times New Roman" w:cs="Times New Roman"/>
          <w:sz w:val="24"/>
          <w:szCs w:val="24"/>
          <w:lang w:val="sr-Cyrl-CS"/>
        </w:rPr>
        <w:t xml:space="preserve"> у Л</w:t>
      </w:r>
      <w:r w:rsidR="00536AA0" w:rsidRPr="00536AA0">
        <w:rPr>
          <w:rFonts w:ascii="Times New Roman" w:hAnsi="Times New Roman" w:cs="Times New Roman"/>
          <w:sz w:val="24"/>
          <w:szCs w:val="24"/>
          <w:lang w:val="sr-Cyrl-CS"/>
        </w:rPr>
        <w:t>ист непокретности број 4877 КО Голубац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укупне површине </w:t>
      </w:r>
      <w:r w:rsidR="00B37D2A" w:rsidRPr="00B37D2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7D2A" w:rsidRPr="00B37D2A">
        <w:rPr>
          <w:rFonts w:ascii="Times New Roman" w:hAnsi="Times New Roman" w:cs="Times New Roman"/>
          <w:sz w:val="24"/>
          <w:szCs w:val="24"/>
          <w:lang w:val="sr-Cyrl-CS"/>
        </w:rPr>
        <w:t xml:space="preserve"> hа 2 а 32</w:t>
      </w:r>
      <w:r w:rsidR="00536AA0" w:rsidRPr="00B37D2A">
        <w:rPr>
          <w:rFonts w:ascii="Times New Roman" w:hAnsi="Times New Roman" w:cs="Times New Roman"/>
          <w:sz w:val="24"/>
          <w:szCs w:val="24"/>
          <w:lang w:val="sr-Cyrl-CS"/>
        </w:rPr>
        <w:t xml:space="preserve"> m²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36AA0" w:rsidRPr="00B37D2A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55A49276" w14:textId="77777777" w:rsidR="00B37D2A" w:rsidRDefault="00B37D2A" w:rsidP="00536A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A706DA" w14:textId="77777777" w:rsidR="00B37D2A" w:rsidRPr="0040449B" w:rsidRDefault="00B37D2A" w:rsidP="00B37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1D923064" w14:textId="7FFCB4DD" w:rsidR="00ED7BB5" w:rsidRDefault="00B37D2A" w:rsidP="00B37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члану 4. после речи: „Графички приказ” додају се речи: „са координатним тачкама”.</w:t>
      </w:r>
    </w:p>
    <w:p w14:paraId="1CB391DA" w14:textId="77777777" w:rsidR="00B37D2A" w:rsidRDefault="00B37D2A" w:rsidP="00B37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C5DF6D" w14:textId="30C3A99C" w:rsidR="00F3516D" w:rsidRPr="0040449B" w:rsidRDefault="00B37D2A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0BE7815" w14:textId="19A4A64C" w:rsidR="00A2619F" w:rsidRDefault="00110B6E" w:rsidP="00A261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Графички приказ подручја кој</w:t>
      </w:r>
      <w:r>
        <w:rPr>
          <w:rFonts w:ascii="Times New Roman" w:hAnsi="Times New Roman" w:cs="Times New Roman"/>
          <w:sz w:val="24"/>
          <w:szCs w:val="24"/>
          <w:lang w:val="sr-Cyrl-CS"/>
        </w:rPr>
        <w:t>и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одштампан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уз </w:t>
      </w:r>
      <w:r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B2415">
        <w:rPr>
          <w:rFonts w:ascii="Times New Roman" w:hAnsi="Times New Roman" w:cs="Times New Roman"/>
          <w:sz w:val="24"/>
          <w:szCs w:val="24"/>
          <w:lang w:val="sr-Cyrl-CS"/>
        </w:rPr>
        <w:t xml:space="preserve">о утврђивању лучког подручја пристаништа за посебне намене – марине у Голупцу </w:t>
      </w: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 104/20)</w:t>
      </w:r>
      <w:r w:rsidR="005676FC">
        <w:rPr>
          <w:rFonts w:ascii="Times New Roman" w:hAnsi="Times New Roman" w:cs="Times New Roman"/>
          <w:sz w:val="24"/>
          <w:szCs w:val="24"/>
          <w:lang w:val="sr-Cyrl-RS"/>
        </w:rPr>
        <w:t xml:space="preserve"> и чини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њен саставни део </w:t>
      </w:r>
      <w:r w:rsidR="008D148E">
        <w:rPr>
          <w:rFonts w:ascii="Times New Roman" w:hAnsi="Times New Roman" w:cs="Times New Roman"/>
          <w:sz w:val="24"/>
          <w:szCs w:val="24"/>
          <w:lang w:val="sr-Cyrl-CS"/>
        </w:rPr>
        <w:t>замењује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се новим графичким приказом подручја</w:t>
      </w:r>
      <w:r w:rsidR="00D64E64">
        <w:rPr>
          <w:rFonts w:ascii="Times New Roman" w:hAnsi="Times New Roman" w:cs="Times New Roman"/>
          <w:sz w:val="24"/>
          <w:szCs w:val="24"/>
          <w:lang w:val="sr-Cyrl-CS"/>
        </w:rPr>
        <w:t xml:space="preserve"> са координатним тачкама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>, кој</w:t>
      </w:r>
      <w:r w:rsidR="00A2619F">
        <w:rPr>
          <w:rFonts w:ascii="Times New Roman" w:hAnsi="Times New Roman" w:cs="Times New Roman"/>
          <w:sz w:val="24"/>
          <w:szCs w:val="24"/>
          <w:lang w:val="sr-Cyrl-CS"/>
        </w:rPr>
        <w:t>и је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одштампан уз ову уредбу и чини њен саставни део.</w:t>
      </w:r>
    </w:p>
    <w:p w14:paraId="6E75A6A6" w14:textId="77777777" w:rsidR="008D148E" w:rsidRDefault="008D148E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AEDF7CF" w14:textId="4BA8724D" w:rsidR="00F3516D" w:rsidRDefault="00D5208B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B37D2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F3516D" w:rsidRPr="00DF01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487207" w14:textId="77777777" w:rsidR="00F3516D" w:rsidRDefault="00F3516D" w:rsidP="00F3516D">
      <w:pPr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Србије.”</w:t>
      </w:r>
    </w:p>
    <w:p w14:paraId="144B485E" w14:textId="77777777" w:rsidR="00F3516D" w:rsidRPr="00E61E2F" w:rsidRDefault="00F3516D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6C2CFF" w14:textId="678350C3" w:rsidR="00783887" w:rsidRPr="00DC45B8" w:rsidRDefault="00783887" w:rsidP="00783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2AA">
        <w:rPr>
          <w:rFonts w:ascii="Times New Roman" w:hAnsi="Times New Roman" w:cs="Times New Roman"/>
          <w:sz w:val="24"/>
          <w:szCs w:val="24"/>
          <w:lang w:val="ru-RU"/>
        </w:rPr>
        <w:t xml:space="preserve">05 Број: </w:t>
      </w:r>
      <w:r>
        <w:rPr>
          <w:rFonts w:ascii="Times New Roman" w:hAnsi="Times New Roman" w:cs="Times New Roman"/>
          <w:sz w:val="24"/>
          <w:szCs w:val="24"/>
        </w:rPr>
        <w:t>110-5354/2022</w:t>
      </w:r>
    </w:p>
    <w:p w14:paraId="05070C2E" w14:textId="54980CCB" w:rsidR="00783887" w:rsidRDefault="00783887" w:rsidP="00783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802AA"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7.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2AA">
        <w:rPr>
          <w:rFonts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2802A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2802AA">
        <w:rPr>
          <w:rFonts w:ascii="Times New Roman" w:hAnsi="Times New Roman" w:cs="Times New Roman"/>
          <w:sz w:val="24"/>
          <w:szCs w:val="24"/>
          <w:lang w:val="ru-RU"/>
        </w:rPr>
        <w:t>одине</w:t>
      </w:r>
    </w:p>
    <w:p w14:paraId="747FC319" w14:textId="77777777" w:rsidR="00783887" w:rsidRPr="002802AA" w:rsidRDefault="00783887" w:rsidP="00783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A52D7D2" w14:textId="77777777" w:rsidR="00F3516D" w:rsidRPr="003F2D2A" w:rsidRDefault="00F3516D" w:rsidP="00F3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>В Л А Д А</w:t>
      </w:r>
    </w:p>
    <w:p w14:paraId="759FEF2B" w14:textId="77777777" w:rsidR="00783887" w:rsidRPr="002802AA" w:rsidRDefault="00F3516D" w:rsidP="00783887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  <w:lang w:val="ru-RU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</w:t>
      </w:r>
      <w:r w:rsidR="00783887" w:rsidRPr="002802AA">
        <w:rPr>
          <w:rFonts w:ascii="Times New Roman" w:hAnsi="Times New Roman" w:cs="Times New Roman"/>
          <w:sz w:val="24"/>
          <w:szCs w:val="24"/>
          <w:lang w:val="ru-RU"/>
        </w:rPr>
        <w:t>ПРЕДСЕДНИК</w:t>
      </w:r>
    </w:p>
    <w:p w14:paraId="13A744C0" w14:textId="77777777" w:rsidR="00783887" w:rsidRPr="002802AA" w:rsidRDefault="00783887" w:rsidP="00783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305449B" w14:textId="77777777" w:rsidR="00783887" w:rsidRDefault="00783887" w:rsidP="00783887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RS"/>
        </w:rPr>
      </w:pPr>
      <w:r w:rsidRPr="002802AA">
        <w:rPr>
          <w:rFonts w:ascii="Times New Roman" w:hAnsi="Times New Roman" w:cs="Times New Roman"/>
          <w:sz w:val="24"/>
          <w:szCs w:val="24"/>
          <w:lang w:val="ru-RU"/>
        </w:rPr>
        <w:t>Ана Брнабић, с.р.</w:t>
      </w:r>
    </w:p>
    <w:p w14:paraId="5F564542" w14:textId="59C739CC" w:rsidR="00F3516D" w:rsidRDefault="00F3516D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B013973" w14:textId="0905D1AA" w:rsidR="00AF21AC" w:rsidRDefault="00AF21AC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F4914EA" w14:textId="71B42AA6" w:rsidR="00AF21AC" w:rsidRDefault="00AF21AC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7D513BF" w14:textId="34636087" w:rsidR="00AF21AC" w:rsidRDefault="00AF21AC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37AE239" w14:textId="7C4593F9" w:rsidR="00AF21AC" w:rsidRDefault="00AF21AC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44AAD8C" w14:textId="0FF09187" w:rsidR="00AF21AC" w:rsidRDefault="00AF21AC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B0BAE54" w14:textId="2A2B8E87" w:rsidR="00AF21AC" w:rsidRDefault="00AF21AC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0AC8165" w14:textId="52BEC104" w:rsidR="00AF21AC" w:rsidRDefault="00AF21AC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8F8F116" w14:textId="77777777" w:rsidR="008B2B00" w:rsidRDefault="008B2B00" w:rsidP="008B2B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Графички приказ подручја пристаништа за посебне намене – марине у Голупцу са координатним тачкама</w:t>
      </w:r>
    </w:p>
    <w:p w14:paraId="2145A040" w14:textId="77777777" w:rsidR="008B2B00" w:rsidRDefault="008B2B00" w:rsidP="008B2B00">
      <w:pPr>
        <w:rPr>
          <w:rFonts w:ascii="Times New Roman" w:hAnsi="Times New Roman" w:cs="Times New Roman"/>
          <w:sz w:val="24"/>
          <w:szCs w:val="24"/>
        </w:rPr>
      </w:pPr>
    </w:p>
    <w:p w14:paraId="07218721" w14:textId="1D1067A3" w:rsidR="008B2B00" w:rsidRDefault="008B2B00" w:rsidP="008B2B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13E6C193" wp14:editId="65482DC2">
            <wp:simplePos x="0" y="0"/>
            <wp:positionH relativeFrom="column">
              <wp:posOffset>-271780</wp:posOffset>
            </wp:positionH>
            <wp:positionV relativeFrom="paragraph">
              <wp:posOffset>4359910</wp:posOffset>
            </wp:positionV>
            <wp:extent cx="2374265" cy="3490595"/>
            <wp:effectExtent l="0" t="0" r="6985" b="0"/>
            <wp:wrapNone/>
            <wp:docPr id="4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349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9CD08A" wp14:editId="4E4E08C7">
            <wp:extent cx="7143750" cy="6886575"/>
            <wp:effectExtent l="0" t="0" r="0" b="9525"/>
            <wp:docPr id="2" name="Picture 2" descr="Cap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p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9A23B" w14:textId="77777777" w:rsidR="008B2B00" w:rsidRDefault="008B2B00" w:rsidP="008B2B00">
      <w:pPr>
        <w:rPr>
          <w:rFonts w:ascii="Calibri" w:hAnsi="Calibri" w:cs="Times New Roman"/>
        </w:rPr>
      </w:pPr>
    </w:p>
    <w:p w14:paraId="1FE16F7A" w14:textId="77777777" w:rsidR="008B2B00" w:rsidRDefault="008B2B00" w:rsidP="008B2B00">
      <w:pPr>
        <w:rPr>
          <w:rFonts w:cs="Times New Roman"/>
        </w:rPr>
      </w:pPr>
    </w:p>
    <w:p w14:paraId="267E5E15" w14:textId="77777777" w:rsidR="008B2B00" w:rsidRDefault="008B2B00" w:rsidP="008B2B00">
      <w:pPr>
        <w:rPr>
          <w:rFonts w:cs="Times New Roman"/>
        </w:rPr>
      </w:pPr>
    </w:p>
    <w:p w14:paraId="58EC1F66" w14:textId="77777777" w:rsidR="008B2B00" w:rsidRDefault="008B2B00" w:rsidP="008B2B00">
      <w:pPr>
        <w:rPr>
          <w:rFonts w:cs="Calibri"/>
        </w:rPr>
      </w:pPr>
    </w:p>
    <w:p w14:paraId="7AFF94C9" w14:textId="77777777" w:rsidR="008B2B00" w:rsidRDefault="008B2B00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8B2B00" w:rsidSect="001D4C0C">
      <w:pgSz w:w="11907" w:h="16839" w:code="9"/>
      <w:pgMar w:top="900" w:right="1440" w:bottom="135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C4995"/>
    <w:multiLevelType w:val="hybridMultilevel"/>
    <w:tmpl w:val="F08A6432"/>
    <w:lvl w:ilvl="0" w:tplc="363C0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F5B22"/>
    <w:multiLevelType w:val="hybridMultilevel"/>
    <w:tmpl w:val="072C7502"/>
    <w:lvl w:ilvl="0" w:tplc="60844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4410329">
    <w:abstractNumId w:val="1"/>
  </w:num>
  <w:num w:numId="2" w16cid:durableId="640958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46D"/>
    <w:rsid w:val="00053DED"/>
    <w:rsid w:val="0005762F"/>
    <w:rsid w:val="00060531"/>
    <w:rsid w:val="000863FD"/>
    <w:rsid w:val="000B51B4"/>
    <w:rsid w:val="000F07C1"/>
    <w:rsid w:val="00107056"/>
    <w:rsid w:val="00110B6E"/>
    <w:rsid w:val="001D07FD"/>
    <w:rsid w:val="001D261F"/>
    <w:rsid w:val="001D4C0C"/>
    <w:rsid w:val="00220A61"/>
    <w:rsid w:val="0023097C"/>
    <w:rsid w:val="00264638"/>
    <w:rsid w:val="00324E6A"/>
    <w:rsid w:val="00396343"/>
    <w:rsid w:val="003D4DE8"/>
    <w:rsid w:val="003F2D2A"/>
    <w:rsid w:val="003F4FD2"/>
    <w:rsid w:val="0040449B"/>
    <w:rsid w:val="00425970"/>
    <w:rsid w:val="004B1868"/>
    <w:rsid w:val="004B2415"/>
    <w:rsid w:val="00507BFB"/>
    <w:rsid w:val="00536AA0"/>
    <w:rsid w:val="00550ACD"/>
    <w:rsid w:val="005676FC"/>
    <w:rsid w:val="00592B7B"/>
    <w:rsid w:val="00617F9A"/>
    <w:rsid w:val="00642655"/>
    <w:rsid w:val="00655892"/>
    <w:rsid w:val="006739B1"/>
    <w:rsid w:val="00677974"/>
    <w:rsid w:val="006D4EA5"/>
    <w:rsid w:val="00726699"/>
    <w:rsid w:val="00740826"/>
    <w:rsid w:val="007604A4"/>
    <w:rsid w:val="00782D17"/>
    <w:rsid w:val="00783887"/>
    <w:rsid w:val="007D6866"/>
    <w:rsid w:val="0084108D"/>
    <w:rsid w:val="00846AE9"/>
    <w:rsid w:val="0089791C"/>
    <w:rsid w:val="008B2B00"/>
    <w:rsid w:val="008C0AD3"/>
    <w:rsid w:val="008D148E"/>
    <w:rsid w:val="008D6C98"/>
    <w:rsid w:val="00922868"/>
    <w:rsid w:val="00922E81"/>
    <w:rsid w:val="0093747A"/>
    <w:rsid w:val="00983B4F"/>
    <w:rsid w:val="009C01D4"/>
    <w:rsid w:val="009E3396"/>
    <w:rsid w:val="00A2619F"/>
    <w:rsid w:val="00A8274C"/>
    <w:rsid w:val="00AF21AC"/>
    <w:rsid w:val="00B3463F"/>
    <w:rsid w:val="00B37D2A"/>
    <w:rsid w:val="00B83970"/>
    <w:rsid w:val="00BA2D66"/>
    <w:rsid w:val="00BE2C9B"/>
    <w:rsid w:val="00C04D99"/>
    <w:rsid w:val="00C35E7E"/>
    <w:rsid w:val="00C5746D"/>
    <w:rsid w:val="00C85E7D"/>
    <w:rsid w:val="00C8733B"/>
    <w:rsid w:val="00CF31C4"/>
    <w:rsid w:val="00D5208B"/>
    <w:rsid w:val="00D62780"/>
    <w:rsid w:val="00D64E64"/>
    <w:rsid w:val="00D75E92"/>
    <w:rsid w:val="00DF01D6"/>
    <w:rsid w:val="00E20D1C"/>
    <w:rsid w:val="00E61E2F"/>
    <w:rsid w:val="00EA1D0A"/>
    <w:rsid w:val="00EB13A1"/>
    <w:rsid w:val="00ED7BB5"/>
    <w:rsid w:val="00EE311B"/>
    <w:rsid w:val="00EF6F76"/>
    <w:rsid w:val="00EF7B7D"/>
    <w:rsid w:val="00F2798B"/>
    <w:rsid w:val="00F3516D"/>
    <w:rsid w:val="00F658C4"/>
    <w:rsid w:val="00F75F6B"/>
    <w:rsid w:val="00FA6D61"/>
    <w:rsid w:val="00FF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5379"/>
  <w15:docId w15:val="{49A2699F-496E-4249-B6B4-81441E27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rsid w:val="00EF6F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t-9-8">
    <w:name w:val="t-9-8"/>
    <w:basedOn w:val="Normal"/>
    <w:rsid w:val="00E6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56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F6F7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EF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tpis">
    <w:name w:val="potpis"/>
    <w:basedOn w:val="Normal"/>
    <w:rsid w:val="00EF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EF6F76"/>
  </w:style>
  <w:style w:type="character" w:customStyle="1" w:styleId="at4-visually-hidden">
    <w:name w:val="at4-visually-hidden"/>
    <w:basedOn w:val="DefaultParagraphFont"/>
    <w:rsid w:val="00EF6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0799">
              <w:marLeft w:val="479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9713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7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7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6041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28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90344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545619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9823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789891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1723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23018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366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17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Živana Luković</dc:creator>
  <cp:lastModifiedBy>Ivana Vojinović</cp:lastModifiedBy>
  <cp:revision>2</cp:revision>
  <cp:lastPrinted>2022-07-07T10:24:00Z</cp:lastPrinted>
  <dcterms:created xsi:type="dcterms:W3CDTF">2022-07-08T10:05:00Z</dcterms:created>
  <dcterms:modified xsi:type="dcterms:W3CDTF">2022-07-08T10:05:00Z</dcterms:modified>
</cp:coreProperties>
</file>