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42" w:rsidRDefault="00257D35">
      <w:pPr>
        <w:spacing w:after="120"/>
        <w:jc w:val="center"/>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ПРОГРАМ</w:t>
      </w:r>
      <w:r w:rsidRPr="004B2B53">
        <w:rPr>
          <w:rFonts w:ascii="Times New Roman" w:hAnsi="Times New Roman" w:cs="Times New Roman"/>
          <w:sz w:val="24"/>
          <w:szCs w:val="24"/>
          <w:lang w:val="sr-Cyrl-CS"/>
        </w:rPr>
        <w:br/>
      </w:r>
      <w:r w:rsidR="0043270F" w:rsidRPr="004B2B53">
        <w:rPr>
          <w:rFonts w:ascii="Times New Roman" w:hAnsi="Times New Roman" w:cs="Times New Roman"/>
          <w:color w:val="000000"/>
          <w:sz w:val="24"/>
          <w:szCs w:val="24"/>
          <w:lang w:val="sr-Cyrl-CS"/>
        </w:rPr>
        <w:t>ПОДРШКЕ УНАПРЕЂЕЊУ</w:t>
      </w:r>
      <w:r w:rsidRPr="004B2B53">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w:t>
      </w:r>
      <w:r w:rsidR="00EC7C8D" w:rsidRPr="004B2B53">
        <w:rPr>
          <w:rFonts w:ascii="Times New Roman" w:hAnsi="Times New Roman" w:cs="Times New Roman"/>
          <w:color w:val="000000"/>
          <w:sz w:val="24"/>
          <w:szCs w:val="24"/>
          <w:lang w:val="sr-Cyrl-CS"/>
        </w:rPr>
        <w:t>УПРАВЕ ИЗ ЧЕТВРТЕ ГРУПЕ) ЗА 2022</w:t>
      </w:r>
      <w:r w:rsidRPr="004B2B53">
        <w:rPr>
          <w:rFonts w:ascii="Times New Roman" w:hAnsi="Times New Roman" w:cs="Times New Roman"/>
          <w:color w:val="000000"/>
          <w:sz w:val="24"/>
          <w:szCs w:val="24"/>
          <w:lang w:val="sr-Cyrl-CS"/>
        </w:rPr>
        <w:t>. ГОДИНУ</w:t>
      </w:r>
    </w:p>
    <w:p w:rsidR="003F1782" w:rsidRPr="004B2B53" w:rsidRDefault="003F1782">
      <w:pPr>
        <w:spacing w:after="120"/>
        <w:jc w:val="center"/>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I. УВОДНЕ ОДРЕДБЕ</w:t>
      </w:r>
    </w:p>
    <w:p w:rsidR="00C46F42" w:rsidRPr="004B2B53" w:rsidRDefault="00257D35" w:rsidP="00EC7C8D">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Законом о</w:t>
      </w:r>
      <w:r w:rsidR="00EC7C8D" w:rsidRPr="004B2B53">
        <w:rPr>
          <w:rFonts w:ascii="Times New Roman" w:hAnsi="Times New Roman" w:cs="Times New Roman"/>
          <w:color w:val="000000"/>
          <w:sz w:val="24"/>
          <w:szCs w:val="24"/>
          <w:lang w:val="sr-Cyrl-CS"/>
        </w:rPr>
        <w:t xml:space="preserve"> буџету Републике Србије за 2022</w:t>
      </w:r>
      <w:r w:rsidRPr="004B2B53">
        <w:rPr>
          <w:rFonts w:ascii="Times New Roman" w:hAnsi="Times New Roman" w:cs="Times New Roman"/>
          <w:color w:val="000000"/>
          <w:sz w:val="24"/>
          <w:szCs w:val="24"/>
          <w:lang w:val="sr-Cyrl-CS"/>
        </w:rPr>
        <w:t xml:space="preserve">. годину </w:t>
      </w:r>
      <w:r w:rsidR="00EC7C8D" w:rsidRPr="004B2B53">
        <w:rPr>
          <w:rFonts w:ascii="Times New Roman" w:hAnsi="Times New Roman" w:cs="Times New Roman"/>
          <w:color w:val="000000"/>
          <w:sz w:val="24"/>
          <w:szCs w:val="24"/>
          <w:lang w:val="sr-Cyrl-CS"/>
        </w:rPr>
        <w:t>(„Службени гласник РС”, број 110/21</w:t>
      </w:r>
      <w:r w:rsidRPr="004B2B53">
        <w:rPr>
          <w:rFonts w:ascii="Times New Roman" w:hAnsi="Times New Roman" w:cs="Times New Roman"/>
          <w:color w:val="000000"/>
          <w:sz w:val="24"/>
          <w:szCs w:val="24"/>
          <w:lang w:val="sr-Cyrl-CS"/>
        </w:rPr>
        <w:t xml:space="preserve">), у члану 8, Раздео 3 – Влада, Глава 3.8 – Кабинет министра без портфеља задуженог за унапређење развоја недовољно развијених општина на територији Републике Србије, Програм 2102 – Подршка раду Владе, </w:t>
      </w:r>
      <w:r w:rsidR="009A2226" w:rsidRPr="004B2B53">
        <w:rPr>
          <w:rFonts w:ascii="Times New Roman" w:hAnsi="Times New Roman" w:cs="Times New Roman"/>
          <w:color w:val="000000"/>
          <w:sz w:val="24"/>
          <w:szCs w:val="24"/>
          <w:lang w:val="sr-Cyrl-CS"/>
        </w:rPr>
        <w:t>Функција 110</w:t>
      </w:r>
      <w:r w:rsidR="008673E6" w:rsidRPr="004B2B53">
        <w:rPr>
          <w:rFonts w:ascii="Times New Roman" w:hAnsi="Times New Roman" w:cs="Times New Roman"/>
          <w:color w:val="000000"/>
          <w:sz w:val="24"/>
          <w:szCs w:val="24"/>
          <w:lang w:val="sr-Cyrl-CS"/>
        </w:rPr>
        <w:t xml:space="preserve"> – </w:t>
      </w:r>
      <w:r w:rsidR="009A2226" w:rsidRPr="004B2B53">
        <w:rPr>
          <w:rFonts w:ascii="Times New Roman" w:hAnsi="Times New Roman" w:cs="Times New Roman"/>
          <w:color w:val="000000"/>
          <w:sz w:val="24"/>
          <w:szCs w:val="24"/>
          <w:lang w:val="sr-Cyrl-CS"/>
        </w:rPr>
        <w:t xml:space="preserve">Извршни и законодавни органи, финансијски и фискални послови и спољни послови, </w:t>
      </w:r>
      <w:r w:rsidRPr="004B2B53">
        <w:rPr>
          <w:rFonts w:ascii="Times New Roman" w:hAnsi="Times New Roman" w:cs="Times New Roman"/>
          <w:color w:val="000000"/>
          <w:sz w:val="24"/>
          <w:szCs w:val="24"/>
          <w:lang w:val="sr-Cyrl-CS"/>
        </w:rPr>
        <w:t>Програмска активност 4021 – Подршка спровођењу мера равномерног регионалног развоја,</w:t>
      </w:r>
      <w:r w:rsidR="00F6154B"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Економска класификација 463 – Трансфери осталим нивоима власти, намењена су средства у износу од </w:t>
      </w:r>
      <w:r w:rsidR="00EC7C8D" w:rsidRPr="004B2B53">
        <w:rPr>
          <w:rFonts w:ascii="Times New Roman" w:hAnsi="Times New Roman" w:cs="Times New Roman"/>
          <w:color w:val="000000"/>
          <w:sz w:val="24"/>
          <w:szCs w:val="24"/>
          <w:lang w:val="sr-Cyrl-CS"/>
        </w:rPr>
        <w:t>360.000</w:t>
      </w:r>
      <w:r w:rsidRPr="004B2B53">
        <w:rPr>
          <w:rFonts w:ascii="Times New Roman" w:hAnsi="Times New Roman" w:cs="Times New Roman"/>
          <w:color w:val="000000"/>
          <w:sz w:val="24"/>
          <w:szCs w:val="24"/>
          <w:lang w:val="sr-Cyrl-CS"/>
        </w:rPr>
        <w:t>.000,00 динара за реализацију Програма подршке унапређења развоја изразито недовољно развијених општина (јединице локалне самоуправе из четврте гру</w:t>
      </w:r>
      <w:r w:rsidR="00EC7C8D" w:rsidRPr="004B2B53">
        <w:rPr>
          <w:rFonts w:ascii="Times New Roman" w:hAnsi="Times New Roman" w:cs="Times New Roman"/>
          <w:color w:val="000000"/>
          <w:sz w:val="24"/>
          <w:szCs w:val="24"/>
          <w:lang w:val="sr-Cyrl-CS"/>
        </w:rPr>
        <w:t>пе) за 2022</w:t>
      </w:r>
      <w:r w:rsidRPr="004B2B53">
        <w:rPr>
          <w:rFonts w:ascii="Times New Roman" w:hAnsi="Times New Roman" w:cs="Times New Roman"/>
          <w:color w:val="000000"/>
          <w:sz w:val="24"/>
          <w:szCs w:val="24"/>
          <w:lang w:val="sr-Cyrl-CS"/>
        </w:rPr>
        <w:t>. годину</w:t>
      </w:r>
      <w:r w:rsidR="008673E6" w:rsidRPr="004B2B53">
        <w:rPr>
          <w:rFonts w:ascii="Times New Roman" w:hAnsi="Times New Roman" w:cs="Times New Roman"/>
          <w:color w:val="000000"/>
          <w:sz w:val="24"/>
          <w:szCs w:val="24"/>
          <w:lang w:val="sr-Cyrl-CS"/>
        </w:rPr>
        <w:t xml:space="preserve"> (</w:t>
      </w:r>
      <w:r w:rsidR="00F6154B" w:rsidRPr="004B2B53">
        <w:rPr>
          <w:rFonts w:ascii="Times New Roman" w:hAnsi="Times New Roman" w:cs="Times New Roman"/>
          <w:color w:val="000000"/>
          <w:sz w:val="24"/>
          <w:szCs w:val="24"/>
          <w:lang w:val="sr-Cyrl-CS"/>
        </w:rPr>
        <w:t>у</w:t>
      </w:r>
      <w:r w:rsidR="008673E6" w:rsidRPr="004B2B53">
        <w:rPr>
          <w:rFonts w:ascii="Times New Roman" w:hAnsi="Times New Roman" w:cs="Times New Roman"/>
          <w:color w:val="000000"/>
          <w:sz w:val="24"/>
          <w:szCs w:val="24"/>
          <w:lang w:val="sr-Cyrl-CS"/>
        </w:rPr>
        <w:t xml:space="preserve"> </w:t>
      </w:r>
      <w:r w:rsidR="00F6154B" w:rsidRPr="004B2B53">
        <w:rPr>
          <w:rFonts w:ascii="Times New Roman" w:hAnsi="Times New Roman" w:cs="Times New Roman"/>
          <w:color w:val="000000"/>
          <w:sz w:val="24"/>
          <w:szCs w:val="24"/>
          <w:lang w:val="sr-Cyrl-CS"/>
        </w:rPr>
        <w:t>даљем текс</w:t>
      </w:r>
      <w:r w:rsidR="008673E6" w:rsidRPr="004B2B53">
        <w:rPr>
          <w:rFonts w:ascii="Times New Roman" w:hAnsi="Times New Roman" w:cs="Times New Roman"/>
          <w:color w:val="000000"/>
          <w:sz w:val="24"/>
          <w:szCs w:val="24"/>
          <w:lang w:val="sr-Cyrl-CS"/>
        </w:rPr>
        <w:t>т</w:t>
      </w:r>
      <w:r w:rsidR="00F6154B" w:rsidRPr="004B2B53">
        <w:rPr>
          <w:rFonts w:ascii="Times New Roman" w:hAnsi="Times New Roman" w:cs="Times New Roman"/>
          <w:color w:val="000000"/>
          <w:sz w:val="24"/>
          <w:szCs w:val="24"/>
          <w:lang w:val="sr-Cyrl-CS"/>
        </w:rPr>
        <w:t>у</w:t>
      </w:r>
      <w:r w:rsidR="008673E6" w:rsidRPr="004B2B53">
        <w:rPr>
          <w:rFonts w:ascii="Times New Roman" w:hAnsi="Times New Roman" w:cs="Times New Roman"/>
          <w:color w:val="000000"/>
          <w:sz w:val="24"/>
          <w:szCs w:val="24"/>
          <w:lang w:val="sr-Cyrl-CS"/>
        </w:rPr>
        <w:t>:</w:t>
      </w:r>
      <w:r w:rsidR="00F6154B" w:rsidRPr="004B2B53">
        <w:rPr>
          <w:rFonts w:ascii="Times New Roman" w:hAnsi="Times New Roman" w:cs="Times New Roman"/>
          <w:color w:val="000000"/>
          <w:sz w:val="24"/>
          <w:szCs w:val="24"/>
          <w:lang w:val="sr-Cyrl-CS"/>
        </w:rPr>
        <w:t xml:space="preserve"> Програм)</w:t>
      </w:r>
      <w:r w:rsidR="008673E6" w:rsidRPr="004B2B53">
        <w:rPr>
          <w:rFonts w:ascii="Times New Roman" w:hAnsi="Times New Roman" w:cs="Times New Roman"/>
          <w:color w:val="000000"/>
          <w:sz w:val="24"/>
          <w:szCs w:val="24"/>
          <w:lang w:val="sr-Cyrl-CS"/>
        </w:rPr>
        <w:t>.</w:t>
      </w:r>
    </w:p>
    <w:p w:rsidR="00C46F42" w:rsidRPr="004B2B53" w:rsidRDefault="00257D35" w:rsidP="00EC7C8D">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Средства из става 1. ове главе опредељена су за реализацију:</w:t>
      </w:r>
    </w:p>
    <w:p w:rsidR="00C46F42" w:rsidRPr="004B2B53" w:rsidRDefault="000E444A" w:rsidP="00EC7C8D">
      <w:pPr>
        <w:pStyle w:val="ListParagraph"/>
        <w:numPr>
          <w:ilvl w:val="0"/>
          <w:numId w:val="1"/>
        </w:num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пројеката </w:t>
      </w:r>
      <w:proofErr w:type="spellStart"/>
      <w:r w:rsidR="00257D35" w:rsidRPr="004B2B53">
        <w:rPr>
          <w:rFonts w:ascii="Times New Roman" w:hAnsi="Times New Roman" w:cs="Times New Roman"/>
          <w:color w:val="000000"/>
          <w:sz w:val="24"/>
          <w:szCs w:val="24"/>
          <w:lang w:val="sr-Cyrl-CS"/>
        </w:rPr>
        <w:t>унапређењa</w:t>
      </w:r>
      <w:proofErr w:type="spellEnd"/>
      <w:r w:rsidR="00257D35" w:rsidRPr="004B2B53">
        <w:rPr>
          <w:rFonts w:ascii="Times New Roman" w:hAnsi="Times New Roman" w:cs="Times New Roman"/>
          <w:color w:val="000000"/>
          <w:sz w:val="24"/>
          <w:szCs w:val="24"/>
          <w:lang w:val="sr-Cyrl-CS"/>
        </w:rPr>
        <w:t xml:space="preserve"> инфраструктурних капацитета недовољно развијених </w:t>
      </w:r>
      <w:r w:rsidR="007540F7" w:rsidRPr="004B2B53">
        <w:rPr>
          <w:rFonts w:ascii="Times New Roman" w:hAnsi="Times New Roman" w:cs="Times New Roman"/>
          <w:color w:val="000000"/>
          <w:sz w:val="24"/>
          <w:szCs w:val="24"/>
          <w:lang w:val="sr-Cyrl-CS"/>
        </w:rPr>
        <w:t>о</w:t>
      </w:r>
      <w:r w:rsidRPr="004B2B53">
        <w:rPr>
          <w:rFonts w:ascii="Times New Roman" w:hAnsi="Times New Roman" w:cs="Times New Roman"/>
          <w:color w:val="000000"/>
          <w:sz w:val="24"/>
          <w:szCs w:val="24"/>
          <w:lang w:val="sr-Cyrl-CS"/>
        </w:rPr>
        <w:t xml:space="preserve">пштина </w:t>
      </w:r>
      <w:r w:rsidR="00390A85" w:rsidRPr="004B2B53">
        <w:rPr>
          <w:rFonts w:ascii="Times New Roman" w:hAnsi="Times New Roman" w:cs="Times New Roman"/>
          <w:color w:val="000000"/>
          <w:sz w:val="24"/>
          <w:szCs w:val="24"/>
          <w:lang w:val="sr-Cyrl-CS"/>
        </w:rPr>
        <w:t>(у даљем тексту: п</w:t>
      </w:r>
      <w:r w:rsidR="00FE1354" w:rsidRPr="004B2B53">
        <w:rPr>
          <w:rFonts w:ascii="Times New Roman" w:hAnsi="Times New Roman" w:cs="Times New Roman"/>
          <w:color w:val="000000"/>
          <w:sz w:val="24"/>
          <w:szCs w:val="24"/>
          <w:lang w:val="sr-Cyrl-CS"/>
        </w:rPr>
        <w:t>ројекти</w:t>
      </w:r>
      <w:r w:rsidRPr="004B2B53">
        <w:rPr>
          <w:rFonts w:ascii="Times New Roman" w:hAnsi="Times New Roman" w:cs="Times New Roman"/>
          <w:color w:val="000000"/>
          <w:sz w:val="24"/>
          <w:szCs w:val="24"/>
          <w:lang w:val="sr-Cyrl-CS"/>
        </w:rPr>
        <w:t>)</w:t>
      </w:r>
      <w:r w:rsidR="00157483" w:rsidRPr="004B2B53">
        <w:rPr>
          <w:rFonts w:ascii="Times New Roman" w:hAnsi="Times New Roman" w:cs="Times New Roman"/>
          <w:color w:val="000000"/>
          <w:sz w:val="24"/>
          <w:szCs w:val="24"/>
          <w:lang w:val="sr-Cyrl-CS"/>
        </w:rPr>
        <w:t>,</w:t>
      </w:r>
    </w:p>
    <w:p w:rsidR="00EC7C8D" w:rsidRPr="004B2B53" w:rsidRDefault="00754722" w:rsidP="00EC7C8D">
      <w:pPr>
        <w:pStyle w:val="ListParagraph"/>
        <w:numPr>
          <w:ilvl w:val="0"/>
          <w:numId w:val="1"/>
        </w:numPr>
        <w:spacing w:after="150"/>
        <w:jc w:val="both"/>
        <w:rPr>
          <w:rFonts w:ascii="Times New Roman" w:hAnsi="Times New Roman" w:cs="Times New Roman"/>
          <w:sz w:val="24"/>
          <w:szCs w:val="24"/>
          <w:lang w:val="sr-Cyrl-CS"/>
        </w:rPr>
      </w:pPr>
      <w:r w:rsidRPr="004B2B53">
        <w:rPr>
          <w:rFonts w:ascii="Times New Roman" w:hAnsi="Times New Roman" w:cs="Times New Roman"/>
          <w:sz w:val="24"/>
          <w:szCs w:val="24"/>
          <w:lang w:val="sr-Cyrl-CS"/>
        </w:rPr>
        <w:t>мера подршке</w:t>
      </w:r>
      <w:r w:rsidR="00EC7C8D" w:rsidRPr="004B2B53">
        <w:rPr>
          <w:rFonts w:ascii="Times New Roman" w:hAnsi="Times New Roman" w:cs="Times New Roman"/>
          <w:sz w:val="24"/>
          <w:szCs w:val="24"/>
          <w:lang w:val="sr-Cyrl-CS"/>
        </w:rPr>
        <w:t xml:space="preserve"> </w:t>
      </w:r>
      <w:r w:rsidR="00EC7C8D" w:rsidRPr="004B2B53">
        <w:rPr>
          <w:rFonts w:ascii="Times New Roman" w:hAnsi="Times New Roman" w:cs="Times New Roman"/>
          <w:color w:val="000000"/>
          <w:sz w:val="24"/>
          <w:szCs w:val="24"/>
          <w:lang w:val="sr-Cyrl-CS"/>
        </w:rPr>
        <w:t>изразито недовољно развијеним општинама (јединице локалне самоуправе из четврте групе)</w:t>
      </w:r>
      <w:r w:rsidR="00157483" w:rsidRPr="004B2B53">
        <w:rPr>
          <w:rFonts w:ascii="Times New Roman" w:hAnsi="Times New Roman" w:cs="Times New Roman"/>
          <w:color w:val="000000"/>
          <w:sz w:val="24"/>
          <w:szCs w:val="24"/>
          <w:lang w:val="sr-Cyrl-CS"/>
        </w:rPr>
        <w:t xml:space="preserve"> ради обезбеђивања недостајућих средстава</w:t>
      </w:r>
      <w:r w:rsidR="009A2226" w:rsidRPr="004B2B53">
        <w:rPr>
          <w:rFonts w:ascii="Times New Roman" w:hAnsi="Times New Roman" w:cs="Times New Roman"/>
          <w:color w:val="000000"/>
          <w:sz w:val="24"/>
          <w:szCs w:val="24"/>
          <w:lang w:val="sr-Cyrl-CS"/>
        </w:rPr>
        <w:t xml:space="preserve"> у циљу помоћи изразито недовољно </w:t>
      </w:r>
      <w:r w:rsidR="00F6154B" w:rsidRPr="004B2B53">
        <w:rPr>
          <w:rFonts w:ascii="Times New Roman" w:hAnsi="Times New Roman" w:cs="Times New Roman"/>
          <w:color w:val="000000"/>
          <w:sz w:val="24"/>
          <w:szCs w:val="24"/>
          <w:lang w:val="sr-Cyrl-CS"/>
        </w:rPr>
        <w:t xml:space="preserve"> развијени</w:t>
      </w:r>
      <w:r w:rsidR="009A2226" w:rsidRPr="004B2B53">
        <w:rPr>
          <w:rFonts w:ascii="Times New Roman" w:hAnsi="Times New Roman" w:cs="Times New Roman"/>
          <w:color w:val="000000"/>
          <w:sz w:val="24"/>
          <w:szCs w:val="24"/>
          <w:lang w:val="sr-Cyrl-CS"/>
        </w:rPr>
        <w:t>м општинама</w:t>
      </w:r>
      <w:r w:rsidR="00F6154B" w:rsidRPr="004B2B53">
        <w:rPr>
          <w:rFonts w:ascii="Times New Roman" w:hAnsi="Times New Roman" w:cs="Times New Roman"/>
          <w:color w:val="000000"/>
          <w:sz w:val="24"/>
          <w:szCs w:val="24"/>
          <w:lang w:val="sr-Cyrl-CS"/>
        </w:rPr>
        <w:t xml:space="preserve"> у </w:t>
      </w:r>
      <w:r w:rsidR="009A2226" w:rsidRPr="004B2B53">
        <w:rPr>
          <w:rFonts w:ascii="Times New Roman" w:hAnsi="Times New Roman" w:cs="Times New Roman"/>
          <w:color w:val="000000"/>
          <w:sz w:val="24"/>
          <w:szCs w:val="24"/>
          <w:lang w:val="sr-Cyrl-CS"/>
        </w:rPr>
        <w:t xml:space="preserve">областима из главе </w:t>
      </w:r>
      <w:proofErr w:type="spellStart"/>
      <w:r w:rsidR="009A2226" w:rsidRPr="004B2B53">
        <w:rPr>
          <w:rFonts w:ascii="Times New Roman" w:hAnsi="Times New Roman" w:cs="Times New Roman"/>
          <w:color w:val="000000"/>
          <w:sz w:val="24"/>
          <w:szCs w:val="24"/>
          <w:lang w:val="sr-Cyrl-CS"/>
        </w:rPr>
        <w:t>IV</w:t>
      </w:r>
      <w:proofErr w:type="spellEnd"/>
      <w:r w:rsidR="007540F7" w:rsidRPr="004B2B53">
        <w:rPr>
          <w:rFonts w:ascii="Times New Roman" w:hAnsi="Times New Roman" w:cs="Times New Roman"/>
          <w:color w:val="000000"/>
          <w:sz w:val="24"/>
          <w:szCs w:val="24"/>
          <w:lang w:val="sr-Cyrl-CS"/>
        </w:rPr>
        <w:t>.</w:t>
      </w:r>
      <w:r w:rsidR="00C053A5" w:rsidRPr="004B2B53">
        <w:rPr>
          <w:rFonts w:ascii="Times New Roman" w:hAnsi="Times New Roman" w:cs="Times New Roman"/>
          <w:color w:val="000000"/>
          <w:sz w:val="24"/>
          <w:szCs w:val="24"/>
          <w:lang w:val="sr-Cyrl-CS"/>
        </w:rPr>
        <w:t xml:space="preserve"> ОБЛАСТИ ФИНАНСИРАЊА КОЈЕ СУ ОБУХВАЋЕНЕ ПРОГРАМОМ</w:t>
      </w:r>
      <w:r w:rsidR="00F6154B" w:rsidRPr="004B2B53">
        <w:rPr>
          <w:rFonts w:ascii="Times New Roman" w:hAnsi="Times New Roman" w:cs="Times New Roman"/>
          <w:color w:val="000000"/>
          <w:sz w:val="24"/>
          <w:szCs w:val="24"/>
          <w:lang w:val="sr-Cyrl-CS"/>
        </w:rPr>
        <w:t xml:space="preserve"> </w:t>
      </w:r>
      <w:r w:rsidR="009A2226" w:rsidRPr="004B2B53">
        <w:rPr>
          <w:rFonts w:ascii="Times New Roman" w:hAnsi="Times New Roman" w:cs="Times New Roman"/>
          <w:color w:val="000000"/>
          <w:sz w:val="24"/>
          <w:szCs w:val="24"/>
          <w:lang w:val="sr-Cyrl-CS"/>
        </w:rPr>
        <w:t>тач</w:t>
      </w:r>
      <w:r w:rsidR="00F6154B" w:rsidRPr="004B2B53">
        <w:rPr>
          <w:rFonts w:ascii="Times New Roman" w:hAnsi="Times New Roman" w:cs="Times New Roman"/>
          <w:color w:val="000000"/>
          <w:sz w:val="24"/>
          <w:szCs w:val="24"/>
          <w:lang w:val="sr-Cyrl-CS"/>
        </w:rPr>
        <w:t>ка 2</w:t>
      </w:r>
      <w:r w:rsidR="007540F7" w:rsidRPr="004B2B53">
        <w:rPr>
          <w:rFonts w:ascii="Times New Roman" w:hAnsi="Times New Roman" w:cs="Times New Roman"/>
          <w:color w:val="000000"/>
          <w:sz w:val="24"/>
          <w:szCs w:val="24"/>
          <w:lang w:val="sr-Cyrl-CS"/>
        </w:rPr>
        <w:t>)</w:t>
      </w:r>
      <w:r w:rsidR="00F6154B" w:rsidRPr="004B2B53">
        <w:rPr>
          <w:rFonts w:ascii="Times New Roman" w:hAnsi="Times New Roman" w:cs="Times New Roman"/>
          <w:color w:val="000000"/>
          <w:sz w:val="24"/>
          <w:szCs w:val="24"/>
          <w:lang w:val="sr-Cyrl-CS"/>
        </w:rPr>
        <w:t xml:space="preserve"> Програма</w:t>
      </w:r>
      <w:r w:rsidR="00FE1354" w:rsidRPr="004B2B53">
        <w:rPr>
          <w:rFonts w:ascii="Times New Roman" w:hAnsi="Times New Roman" w:cs="Times New Roman"/>
          <w:color w:val="000000"/>
          <w:sz w:val="24"/>
          <w:szCs w:val="24"/>
          <w:lang w:val="sr-Cyrl-CS"/>
        </w:rPr>
        <w:t xml:space="preserve"> (у даљем тексту: мере</w:t>
      </w:r>
      <w:r w:rsidR="00390A85" w:rsidRPr="004B2B53">
        <w:rPr>
          <w:rFonts w:ascii="Times New Roman" w:hAnsi="Times New Roman" w:cs="Times New Roman"/>
          <w:color w:val="000000"/>
          <w:sz w:val="24"/>
          <w:szCs w:val="24"/>
          <w:lang w:val="sr-Cyrl-CS"/>
        </w:rPr>
        <w:t xml:space="preserve"> подршке)</w:t>
      </w:r>
      <w:r w:rsidR="007540F7" w:rsidRPr="004B2B53">
        <w:rPr>
          <w:rFonts w:ascii="Times New Roman" w:hAnsi="Times New Roman" w:cs="Times New Roman"/>
          <w:color w:val="000000"/>
          <w:sz w:val="24"/>
          <w:szCs w:val="24"/>
          <w:lang w:val="sr-Cyrl-CS"/>
        </w:rPr>
        <w:t>.</w:t>
      </w:r>
    </w:p>
    <w:p w:rsidR="00C46F42" w:rsidRPr="004B2B53" w:rsidRDefault="007540F7" w:rsidP="00EC7C8D">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П</w:t>
      </w:r>
      <w:r w:rsidR="00257D35" w:rsidRPr="004B2B53">
        <w:rPr>
          <w:rFonts w:ascii="Times New Roman" w:hAnsi="Times New Roman" w:cs="Times New Roman"/>
          <w:color w:val="000000"/>
          <w:sz w:val="24"/>
          <w:szCs w:val="24"/>
          <w:lang w:val="sr-Cyrl-CS"/>
        </w:rPr>
        <w:t>рограм спроводи Кабинет министра без портфеља задуженог за унапређење развоја недовољно развијених општина (у даљем тексту: Кабинет министра).</w:t>
      </w:r>
    </w:p>
    <w:p w:rsidR="00534132" w:rsidRPr="004B2B53" w:rsidRDefault="00534132" w:rsidP="00EC7C8D">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II. ЦИЉ ПРОГРАМА</w:t>
      </w:r>
    </w:p>
    <w:p w:rsidR="00C46F42" w:rsidRPr="004B2B53" w:rsidRDefault="00257D35" w:rsidP="00157483">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Реализација пројеката</w:t>
      </w:r>
      <w:r w:rsidR="00390A85" w:rsidRPr="004B2B53">
        <w:rPr>
          <w:rFonts w:ascii="Times New Roman" w:hAnsi="Times New Roman" w:cs="Times New Roman"/>
          <w:color w:val="000000"/>
          <w:sz w:val="24"/>
          <w:szCs w:val="24"/>
          <w:lang w:val="sr-Cyrl-CS"/>
        </w:rPr>
        <w:t xml:space="preserve"> и мера подршке</w:t>
      </w:r>
      <w:r w:rsidRPr="004B2B53">
        <w:rPr>
          <w:rFonts w:ascii="Times New Roman" w:hAnsi="Times New Roman" w:cs="Times New Roman"/>
          <w:color w:val="000000"/>
          <w:sz w:val="24"/>
          <w:szCs w:val="24"/>
          <w:lang w:val="sr-Cyrl-CS"/>
        </w:rPr>
        <w:t xml:space="preserve"> има за циљ подизање капацитета у области </w:t>
      </w:r>
      <w:r w:rsidR="00157483" w:rsidRPr="004B2B53">
        <w:rPr>
          <w:rFonts w:ascii="Times New Roman" w:hAnsi="Times New Roman" w:cs="Times New Roman"/>
          <w:color w:val="000000"/>
          <w:sz w:val="24"/>
          <w:szCs w:val="24"/>
          <w:lang w:val="sr-Cyrl-CS"/>
        </w:rPr>
        <w:t>изградње,</w:t>
      </w:r>
      <w:r w:rsidRPr="004B2B53">
        <w:rPr>
          <w:rFonts w:ascii="Times New Roman" w:hAnsi="Times New Roman" w:cs="Times New Roman"/>
          <w:color w:val="000000"/>
          <w:sz w:val="24"/>
          <w:szCs w:val="24"/>
          <w:lang w:val="sr-Cyrl-CS"/>
        </w:rPr>
        <w:t xml:space="preserve"> </w:t>
      </w:r>
      <w:r w:rsidR="00534132" w:rsidRPr="004B2B53">
        <w:rPr>
          <w:rFonts w:ascii="Times New Roman" w:hAnsi="Times New Roman" w:cs="Times New Roman"/>
          <w:color w:val="000000"/>
          <w:sz w:val="24"/>
          <w:szCs w:val="24"/>
          <w:lang w:val="sr-Cyrl-CS"/>
        </w:rPr>
        <w:t>реконструкције и опремања</w:t>
      </w:r>
      <w:r w:rsidR="00157483"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објеката</w:t>
      </w:r>
      <w:r w:rsidR="00FE1354" w:rsidRPr="004B2B53">
        <w:rPr>
          <w:rFonts w:ascii="Times New Roman" w:hAnsi="Times New Roman" w:cs="Times New Roman"/>
          <w:color w:val="000000"/>
          <w:sz w:val="24"/>
          <w:szCs w:val="24"/>
          <w:lang w:val="sr-Cyrl-CS"/>
        </w:rPr>
        <w:t xml:space="preserve"> </w:t>
      </w:r>
      <w:r w:rsidR="00534132" w:rsidRPr="004B2B53">
        <w:rPr>
          <w:rFonts w:ascii="Times New Roman" w:hAnsi="Times New Roman" w:cs="Times New Roman"/>
          <w:color w:val="000000"/>
          <w:sz w:val="24"/>
          <w:szCs w:val="24"/>
          <w:lang w:val="sr-Cyrl-CS"/>
        </w:rPr>
        <w:t>и набавке</w:t>
      </w:r>
      <w:r w:rsidR="00157483" w:rsidRPr="004B2B53">
        <w:rPr>
          <w:rFonts w:ascii="Times New Roman" w:hAnsi="Times New Roman" w:cs="Times New Roman"/>
          <w:color w:val="000000"/>
          <w:sz w:val="24"/>
          <w:szCs w:val="24"/>
          <w:lang w:val="sr-Cyrl-CS"/>
        </w:rPr>
        <w:t xml:space="preserve"> опреме </w:t>
      </w:r>
      <w:r w:rsidRPr="004B2B53">
        <w:rPr>
          <w:rFonts w:ascii="Times New Roman" w:hAnsi="Times New Roman" w:cs="Times New Roman"/>
          <w:color w:val="000000"/>
          <w:sz w:val="24"/>
          <w:szCs w:val="24"/>
          <w:lang w:val="sr-Cyrl-CS"/>
        </w:rPr>
        <w:t>од значаја за израз</w:t>
      </w:r>
      <w:r w:rsidR="00157483" w:rsidRPr="004B2B53">
        <w:rPr>
          <w:rFonts w:ascii="Times New Roman" w:hAnsi="Times New Roman" w:cs="Times New Roman"/>
          <w:color w:val="000000"/>
          <w:sz w:val="24"/>
          <w:szCs w:val="24"/>
          <w:lang w:val="sr-Cyrl-CS"/>
        </w:rPr>
        <w:t>ито недовољно развијене општине.</w:t>
      </w:r>
    </w:p>
    <w:p w:rsidR="00157483" w:rsidRPr="004B2B53" w:rsidRDefault="00157483" w:rsidP="00157483">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Објекти који су предмет изградње, реконструкције и опремања морају бити у својини јединица локалне самоуправе.</w:t>
      </w:r>
    </w:p>
    <w:p w:rsidR="00F6154B" w:rsidRPr="004B2B53" w:rsidRDefault="00F6154B" w:rsidP="00157483">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proofErr w:type="spellStart"/>
      <w:r w:rsidRPr="004B2B53">
        <w:rPr>
          <w:rFonts w:ascii="Times New Roman" w:hAnsi="Times New Roman" w:cs="Times New Roman"/>
          <w:color w:val="000000"/>
          <w:sz w:val="24"/>
          <w:szCs w:val="24"/>
          <w:lang w:val="sr-Cyrl-CS"/>
        </w:rPr>
        <w:t>III</w:t>
      </w:r>
      <w:proofErr w:type="spellEnd"/>
      <w:r w:rsidRPr="004B2B53">
        <w:rPr>
          <w:rFonts w:ascii="Times New Roman" w:hAnsi="Times New Roman" w:cs="Times New Roman"/>
          <w:color w:val="000000"/>
          <w:sz w:val="24"/>
          <w:szCs w:val="24"/>
          <w:lang w:val="sr-Cyrl-CS"/>
        </w:rPr>
        <w:t xml:space="preserve">. ПОДНОСИЛАЦ </w:t>
      </w:r>
    </w:p>
    <w:p w:rsidR="00C46F42" w:rsidRDefault="00257D35" w:rsidP="000E444A">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Право на подношење пријаве пројекта</w:t>
      </w:r>
      <w:r w:rsidR="00390A85" w:rsidRPr="004B2B53">
        <w:rPr>
          <w:rFonts w:ascii="Times New Roman" w:hAnsi="Times New Roman" w:cs="Times New Roman"/>
          <w:color w:val="000000"/>
          <w:sz w:val="24"/>
          <w:szCs w:val="24"/>
          <w:lang w:val="sr-Cyrl-CS"/>
        </w:rPr>
        <w:t xml:space="preserve"> и </w:t>
      </w:r>
      <w:r w:rsidR="00F6154B" w:rsidRPr="004B2B53">
        <w:rPr>
          <w:rFonts w:ascii="Times New Roman" w:hAnsi="Times New Roman" w:cs="Times New Roman"/>
          <w:color w:val="000000"/>
          <w:sz w:val="24"/>
          <w:szCs w:val="24"/>
          <w:lang w:val="sr-Cyrl-CS"/>
        </w:rPr>
        <w:t>захтева за мере</w:t>
      </w:r>
      <w:r w:rsidR="00390A85" w:rsidRPr="004B2B53">
        <w:rPr>
          <w:rFonts w:ascii="Times New Roman" w:hAnsi="Times New Roman" w:cs="Times New Roman"/>
          <w:color w:val="000000"/>
          <w:sz w:val="24"/>
          <w:szCs w:val="24"/>
          <w:lang w:val="sr-Cyrl-CS"/>
        </w:rPr>
        <w:t xml:space="preserve"> подршке</w:t>
      </w:r>
      <w:r w:rsidRPr="004B2B53">
        <w:rPr>
          <w:rFonts w:ascii="Times New Roman" w:hAnsi="Times New Roman" w:cs="Times New Roman"/>
          <w:color w:val="000000"/>
          <w:sz w:val="24"/>
          <w:szCs w:val="24"/>
          <w:lang w:val="sr-Cyrl-CS"/>
        </w:rPr>
        <w:t xml:space="preserve"> имају јединице локалне самоуправе које чине четврту групу изразито недово</w:t>
      </w:r>
      <w:r w:rsidR="004A5C41" w:rsidRPr="004B2B53">
        <w:rPr>
          <w:rFonts w:ascii="Times New Roman" w:hAnsi="Times New Roman" w:cs="Times New Roman"/>
          <w:color w:val="000000"/>
          <w:sz w:val="24"/>
          <w:szCs w:val="24"/>
          <w:lang w:val="sr-Cyrl-CS"/>
        </w:rPr>
        <w:t>љно развијених јединица локалне самоуправе</w:t>
      </w:r>
      <w:r w:rsidRPr="004B2B53">
        <w:rPr>
          <w:rFonts w:ascii="Times New Roman" w:hAnsi="Times New Roman" w:cs="Times New Roman"/>
          <w:color w:val="000000"/>
          <w:sz w:val="24"/>
          <w:szCs w:val="24"/>
          <w:lang w:val="sr-Cyrl-CS"/>
        </w:rPr>
        <w:t xml:space="preserve"> чији је степен развијености испод 60% републичког просека – Алексинац, </w:t>
      </w:r>
      <w:r w:rsidRPr="004B2B53">
        <w:rPr>
          <w:rFonts w:ascii="Times New Roman" w:hAnsi="Times New Roman" w:cs="Times New Roman"/>
          <w:color w:val="000000"/>
          <w:sz w:val="24"/>
          <w:szCs w:val="24"/>
          <w:lang w:val="sr-Cyrl-CS"/>
        </w:rPr>
        <w:lastRenderedPageBreak/>
        <w:t>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w:t>
      </w:r>
    </w:p>
    <w:p w:rsidR="003F1782" w:rsidRPr="004B2B53" w:rsidRDefault="003F1782" w:rsidP="000E444A">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proofErr w:type="spellStart"/>
      <w:r w:rsidRPr="004B2B53">
        <w:rPr>
          <w:rFonts w:ascii="Times New Roman" w:hAnsi="Times New Roman" w:cs="Times New Roman"/>
          <w:color w:val="000000"/>
          <w:sz w:val="24"/>
          <w:szCs w:val="24"/>
          <w:lang w:val="sr-Cyrl-CS"/>
        </w:rPr>
        <w:t>IV</w:t>
      </w:r>
      <w:proofErr w:type="spellEnd"/>
      <w:r w:rsidRPr="004B2B53">
        <w:rPr>
          <w:rFonts w:ascii="Times New Roman" w:hAnsi="Times New Roman" w:cs="Times New Roman"/>
          <w:color w:val="000000"/>
          <w:sz w:val="24"/>
          <w:szCs w:val="24"/>
          <w:lang w:val="sr-Cyrl-CS"/>
        </w:rPr>
        <w:t>. ОБЛАСТИ ФИНАНСИРАЊА КОЈЕ СУ ОБУХВАЋЕНЕ ПРОГРАМОМ</w:t>
      </w:r>
    </w:p>
    <w:p w:rsidR="00C46F42" w:rsidRPr="004B2B53" w:rsidRDefault="00390A85" w:rsidP="00390A85">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1) </w:t>
      </w:r>
      <w:r w:rsidR="000E444A" w:rsidRPr="004B2B53">
        <w:rPr>
          <w:rFonts w:ascii="Times New Roman" w:hAnsi="Times New Roman" w:cs="Times New Roman"/>
          <w:color w:val="000000"/>
          <w:sz w:val="24"/>
          <w:szCs w:val="24"/>
          <w:lang w:val="sr-Cyrl-CS"/>
        </w:rPr>
        <w:t xml:space="preserve">За </w:t>
      </w:r>
      <w:r w:rsidR="00534132" w:rsidRPr="004B2B53">
        <w:rPr>
          <w:rFonts w:ascii="Times New Roman" w:hAnsi="Times New Roman" w:cs="Times New Roman"/>
          <w:color w:val="000000"/>
          <w:sz w:val="24"/>
          <w:szCs w:val="24"/>
          <w:lang w:val="sr-Cyrl-CS"/>
        </w:rPr>
        <w:t>унапређење</w:t>
      </w:r>
      <w:r w:rsidR="000E444A" w:rsidRPr="004B2B53">
        <w:rPr>
          <w:rFonts w:ascii="Times New Roman" w:hAnsi="Times New Roman" w:cs="Times New Roman"/>
          <w:color w:val="000000"/>
          <w:sz w:val="24"/>
          <w:szCs w:val="24"/>
          <w:lang w:val="sr-Cyrl-CS"/>
        </w:rPr>
        <w:t xml:space="preserve"> инфраструктурних капацитета недовољно развијених општина </w:t>
      </w:r>
      <w:r w:rsidR="00257D35" w:rsidRPr="004B2B53">
        <w:rPr>
          <w:rFonts w:ascii="Times New Roman" w:hAnsi="Times New Roman" w:cs="Times New Roman"/>
          <w:color w:val="000000"/>
          <w:sz w:val="24"/>
          <w:szCs w:val="24"/>
          <w:lang w:val="sr-Cyrl-CS"/>
        </w:rPr>
        <w:t xml:space="preserve">предвиђена су средства у износу </w:t>
      </w:r>
      <w:r w:rsidR="00534132" w:rsidRPr="004B2B53">
        <w:rPr>
          <w:rFonts w:ascii="Times New Roman" w:hAnsi="Times New Roman" w:cs="Times New Roman"/>
          <w:color w:val="000000"/>
          <w:sz w:val="24"/>
          <w:szCs w:val="24"/>
          <w:lang w:val="sr-Cyrl-CS"/>
        </w:rPr>
        <w:t xml:space="preserve">од </w:t>
      </w:r>
      <w:r w:rsidR="000E444A" w:rsidRPr="004B2B53">
        <w:rPr>
          <w:rFonts w:ascii="Times New Roman" w:hAnsi="Times New Roman" w:cs="Times New Roman"/>
          <w:color w:val="000000"/>
          <w:sz w:val="24"/>
          <w:szCs w:val="24"/>
          <w:lang w:val="sr-Cyrl-CS"/>
        </w:rPr>
        <w:t>320.000</w:t>
      </w:r>
      <w:r w:rsidR="00257D35" w:rsidRPr="004B2B53">
        <w:rPr>
          <w:rFonts w:ascii="Times New Roman" w:hAnsi="Times New Roman" w:cs="Times New Roman"/>
          <w:color w:val="000000"/>
          <w:sz w:val="24"/>
          <w:szCs w:val="24"/>
          <w:lang w:val="sr-Cyrl-CS"/>
        </w:rPr>
        <w:t>.000,00 динара.</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Ова средства могу се користити за унапређење инфраструктурних капацитета изразито недовољно развијених општина (јединице локалне самоуправе из четврте групе) у следећим областима:</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изградња и реконстр</w:t>
      </w:r>
      <w:r w:rsidR="00534132" w:rsidRPr="004B2B53">
        <w:rPr>
          <w:rFonts w:ascii="Times New Roman" w:hAnsi="Times New Roman" w:cs="Times New Roman"/>
          <w:color w:val="000000"/>
          <w:sz w:val="24"/>
          <w:szCs w:val="24"/>
          <w:lang w:val="sr-Cyrl-CS"/>
        </w:rPr>
        <w:t>укција комуналне инфраструктуре;</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изградња, реконструкција и адаптација објеката из области образовања, здравства, туризма, социјалне заштите,</w:t>
      </w:r>
      <w:r w:rsidR="00534132" w:rsidRPr="004B2B53">
        <w:rPr>
          <w:rFonts w:ascii="Times New Roman" w:hAnsi="Times New Roman" w:cs="Times New Roman"/>
          <w:color w:val="000000"/>
          <w:sz w:val="24"/>
          <w:szCs w:val="24"/>
          <w:lang w:val="sr-Cyrl-CS"/>
        </w:rPr>
        <w:t xml:space="preserve"> културе, спорта и водопривреде;</w:t>
      </w:r>
    </w:p>
    <w:p w:rsidR="00534132" w:rsidRPr="004B2B53" w:rsidRDefault="00257D35" w:rsidP="000E444A">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опремање објеката из области образовања, здравства, туризма, социјалне заштите, културе, спорта, водопривреде и других објеката у свој</w:t>
      </w:r>
      <w:r w:rsidR="00534132" w:rsidRPr="004B2B53">
        <w:rPr>
          <w:rFonts w:ascii="Times New Roman" w:hAnsi="Times New Roman" w:cs="Times New Roman"/>
          <w:color w:val="000000"/>
          <w:sz w:val="24"/>
          <w:szCs w:val="24"/>
          <w:lang w:val="sr-Cyrl-CS"/>
        </w:rPr>
        <w:t>ини јединица локалне самоуправе;</w:t>
      </w:r>
    </w:p>
    <w:p w:rsidR="000E444A" w:rsidRPr="004B2B53" w:rsidRDefault="00534132" w:rsidP="000E444A">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набавка</w:t>
      </w:r>
      <w:r w:rsidR="000E444A" w:rsidRPr="004B2B53">
        <w:rPr>
          <w:rFonts w:ascii="Times New Roman" w:hAnsi="Times New Roman" w:cs="Times New Roman"/>
          <w:color w:val="000000"/>
          <w:sz w:val="24"/>
          <w:szCs w:val="24"/>
          <w:lang w:val="sr-Cyrl-CS"/>
        </w:rPr>
        <w:t xml:space="preserve"> опреме у функцији обављања делатности из надлежности јединица локалне самоуправе</w:t>
      </w:r>
      <w:r w:rsidRPr="004B2B53">
        <w:rPr>
          <w:rFonts w:ascii="Times New Roman" w:hAnsi="Times New Roman" w:cs="Times New Roman"/>
          <w:color w:val="000000"/>
          <w:sz w:val="24"/>
          <w:szCs w:val="24"/>
          <w:lang w:val="sr-Cyrl-CS"/>
        </w:rPr>
        <w:t>.</w:t>
      </w:r>
    </w:p>
    <w:p w:rsidR="00827E07" w:rsidRPr="004B2B53" w:rsidRDefault="00390A85" w:rsidP="00390A85">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2)</w:t>
      </w:r>
      <w:r w:rsidRPr="004B2B53">
        <w:rPr>
          <w:rFonts w:ascii="Times New Roman" w:hAnsi="Times New Roman" w:cs="Times New Roman"/>
          <w:sz w:val="24"/>
          <w:szCs w:val="24"/>
          <w:lang w:val="sr-Cyrl-CS"/>
        </w:rPr>
        <w:t xml:space="preserve"> За </w:t>
      </w:r>
      <w:r w:rsidR="00754722" w:rsidRPr="004B2B53">
        <w:rPr>
          <w:rFonts w:ascii="Times New Roman" w:hAnsi="Times New Roman" w:cs="Times New Roman"/>
          <w:sz w:val="24"/>
          <w:szCs w:val="24"/>
          <w:lang w:val="sr-Cyrl-CS"/>
        </w:rPr>
        <w:t>мере подршке</w:t>
      </w:r>
      <w:r w:rsidRPr="004B2B53">
        <w:rPr>
          <w:rFonts w:ascii="Times New Roman" w:hAnsi="Times New Roman" w:cs="Times New Roman"/>
          <w:sz w:val="24"/>
          <w:szCs w:val="24"/>
          <w:lang w:val="sr-Cyrl-CS"/>
        </w:rPr>
        <w:t xml:space="preserve"> </w:t>
      </w:r>
      <w:r w:rsidRPr="004B2B53">
        <w:rPr>
          <w:rFonts w:ascii="Times New Roman" w:hAnsi="Times New Roman" w:cs="Times New Roman"/>
          <w:color w:val="000000"/>
          <w:sz w:val="24"/>
          <w:szCs w:val="24"/>
          <w:lang w:val="sr-Cyrl-CS"/>
        </w:rPr>
        <w:t xml:space="preserve">изразито недовољно развијеним општинама (јединице локалне самоуправе из четврте групе) </w:t>
      </w:r>
      <w:r w:rsidR="00F6154B" w:rsidRPr="004B2B53">
        <w:rPr>
          <w:rFonts w:ascii="Times New Roman" w:hAnsi="Times New Roman" w:cs="Times New Roman"/>
          <w:color w:val="000000"/>
          <w:sz w:val="24"/>
          <w:szCs w:val="24"/>
          <w:lang w:val="sr-Cyrl-CS"/>
        </w:rPr>
        <w:t xml:space="preserve">предвиђена су средства у износу од 40.000.000,00 </w:t>
      </w:r>
      <w:r w:rsidR="00011786" w:rsidRPr="004B2B53">
        <w:rPr>
          <w:rFonts w:ascii="Times New Roman" w:hAnsi="Times New Roman" w:cs="Times New Roman"/>
          <w:color w:val="000000"/>
          <w:sz w:val="24"/>
          <w:szCs w:val="24"/>
          <w:lang w:val="sr-Cyrl-CS"/>
        </w:rPr>
        <w:t>динара</w:t>
      </w:r>
      <w:r w:rsidR="00F6154B"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ради обезбеђивања недостајућих средстава</w:t>
      </w:r>
      <w:r w:rsidR="00011786" w:rsidRPr="004B2B53">
        <w:rPr>
          <w:rFonts w:ascii="Times New Roman" w:hAnsi="Times New Roman" w:cs="Times New Roman"/>
          <w:color w:val="000000"/>
          <w:sz w:val="24"/>
          <w:szCs w:val="24"/>
          <w:lang w:val="sr-Cyrl-CS"/>
        </w:rPr>
        <w:t>,</w:t>
      </w:r>
      <w:r w:rsidRPr="004B2B53">
        <w:rPr>
          <w:rFonts w:ascii="Times New Roman" w:hAnsi="Times New Roman" w:cs="Times New Roman"/>
          <w:color w:val="000000"/>
          <w:sz w:val="24"/>
          <w:szCs w:val="24"/>
          <w:lang w:val="sr-Cyrl-CS"/>
        </w:rPr>
        <w:t xml:space="preserve"> </w:t>
      </w:r>
      <w:r w:rsidR="00F6154B" w:rsidRPr="004B2B53">
        <w:rPr>
          <w:rFonts w:ascii="Times New Roman" w:hAnsi="Times New Roman" w:cs="Times New Roman"/>
          <w:color w:val="000000"/>
          <w:sz w:val="24"/>
          <w:szCs w:val="24"/>
          <w:lang w:val="sr-Cyrl-CS"/>
        </w:rPr>
        <w:t xml:space="preserve">која се </w:t>
      </w:r>
      <w:r w:rsidR="00710123" w:rsidRPr="004B2B53">
        <w:rPr>
          <w:rFonts w:ascii="Times New Roman" w:hAnsi="Times New Roman" w:cs="Times New Roman"/>
          <w:color w:val="000000"/>
          <w:sz w:val="24"/>
          <w:szCs w:val="24"/>
          <w:lang w:val="sr-Cyrl-CS"/>
        </w:rPr>
        <w:t>могу се користити</w:t>
      </w:r>
      <w:r w:rsidR="00827E07" w:rsidRPr="004B2B53">
        <w:rPr>
          <w:rFonts w:ascii="Times New Roman" w:hAnsi="Times New Roman" w:cs="Times New Roman"/>
          <w:color w:val="000000"/>
          <w:sz w:val="24"/>
          <w:szCs w:val="24"/>
          <w:lang w:val="sr-Cyrl-CS"/>
        </w:rPr>
        <w:t xml:space="preserve"> у следећим областима:</w:t>
      </w:r>
    </w:p>
    <w:p w:rsidR="00710123" w:rsidRPr="004B2B53" w:rsidRDefault="00827E07" w:rsidP="00390A85">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011786" w:rsidRPr="004B2B53">
        <w:rPr>
          <w:rFonts w:ascii="Times New Roman" w:hAnsi="Times New Roman" w:cs="Times New Roman"/>
          <w:color w:val="000000"/>
          <w:sz w:val="24"/>
          <w:szCs w:val="24"/>
          <w:lang w:val="sr-Cyrl-CS"/>
        </w:rPr>
        <w:t xml:space="preserve"> набавка</w:t>
      </w:r>
      <w:r w:rsidR="00710123" w:rsidRPr="004B2B53">
        <w:rPr>
          <w:rFonts w:ascii="Times New Roman" w:hAnsi="Times New Roman" w:cs="Times New Roman"/>
          <w:color w:val="000000"/>
          <w:sz w:val="24"/>
          <w:szCs w:val="24"/>
          <w:lang w:val="sr-Cyrl-CS"/>
        </w:rPr>
        <w:t xml:space="preserve"> опреме ради норм</w:t>
      </w:r>
      <w:r w:rsidR="00011786" w:rsidRPr="004B2B53">
        <w:rPr>
          <w:rFonts w:ascii="Times New Roman" w:hAnsi="Times New Roman" w:cs="Times New Roman"/>
          <w:color w:val="000000"/>
          <w:sz w:val="24"/>
          <w:szCs w:val="24"/>
          <w:lang w:val="sr-Cyrl-CS"/>
        </w:rPr>
        <w:t>ализације рада јединице локалне самоуправе</w:t>
      </w:r>
      <w:r w:rsidR="00710123" w:rsidRPr="004B2B53">
        <w:rPr>
          <w:rFonts w:ascii="Times New Roman" w:hAnsi="Times New Roman" w:cs="Times New Roman"/>
          <w:color w:val="000000"/>
          <w:sz w:val="24"/>
          <w:szCs w:val="24"/>
          <w:lang w:val="sr-Cyrl-CS"/>
        </w:rPr>
        <w:t xml:space="preserve"> и њених установа, служби и јавних предуз</w:t>
      </w:r>
      <w:r w:rsidR="00011786" w:rsidRPr="004B2B53">
        <w:rPr>
          <w:rFonts w:ascii="Times New Roman" w:hAnsi="Times New Roman" w:cs="Times New Roman"/>
          <w:color w:val="000000"/>
          <w:sz w:val="24"/>
          <w:szCs w:val="24"/>
          <w:lang w:val="sr-Cyrl-CS"/>
        </w:rPr>
        <w:t xml:space="preserve">ећа, у случајевима када наступе ванредне </w:t>
      </w:r>
      <w:r w:rsidR="00FF2ED6" w:rsidRPr="004B2B53">
        <w:rPr>
          <w:rFonts w:ascii="Times New Roman" w:hAnsi="Times New Roman" w:cs="Times New Roman"/>
          <w:color w:val="000000"/>
          <w:sz w:val="24"/>
          <w:szCs w:val="24"/>
          <w:lang w:val="sr-Cyrl-CS"/>
        </w:rPr>
        <w:t>околно</w:t>
      </w:r>
      <w:r w:rsidR="00710123" w:rsidRPr="004B2B53">
        <w:rPr>
          <w:rFonts w:ascii="Times New Roman" w:hAnsi="Times New Roman" w:cs="Times New Roman"/>
          <w:color w:val="000000"/>
          <w:sz w:val="24"/>
          <w:szCs w:val="24"/>
          <w:lang w:val="sr-Cyrl-CS"/>
        </w:rPr>
        <w:t xml:space="preserve">сти </w:t>
      </w:r>
      <w:r w:rsidR="00011786" w:rsidRPr="004B2B53">
        <w:rPr>
          <w:rFonts w:ascii="Times New Roman" w:hAnsi="Times New Roman" w:cs="Times New Roman"/>
          <w:color w:val="000000"/>
          <w:sz w:val="24"/>
          <w:szCs w:val="24"/>
          <w:lang w:val="sr-Cyrl-CS"/>
        </w:rPr>
        <w:t xml:space="preserve">или поремећаји у </w:t>
      </w:r>
      <w:proofErr w:type="spellStart"/>
      <w:r w:rsidR="00011786" w:rsidRPr="004B2B53">
        <w:rPr>
          <w:rFonts w:ascii="Times New Roman" w:hAnsi="Times New Roman" w:cs="Times New Roman"/>
          <w:color w:val="000000"/>
          <w:sz w:val="24"/>
          <w:szCs w:val="24"/>
          <w:lang w:val="sr-Cyrl-CS"/>
        </w:rPr>
        <w:t>функцонисању</w:t>
      </w:r>
      <w:proofErr w:type="spellEnd"/>
      <w:r w:rsidR="00011786" w:rsidRPr="004B2B53">
        <w:rPr>
          <w:rFonts w:ascii="Times New Roman" w:hAnsi="Times New Roman" w:cs="Times New Roman"/>
          <w:color w:val="000000"/>
          <w:sz w:val="24"/>
          <w:szCs w:val="24"/>
          <w:lang w:val="sr-Cyrl-CS"/>
        </w:rPr>
        <w:t>;</w:t>
      </w:r>
    </w:p>
    <w:p w:rsidR="00827E07" w:rsidRPr="004B2B53" w:rsidRDefault="00827E07" w:rsidP="00390A85">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9A2226" w:rsidRPr="004B2B53">
        <w:rPr>
          <w:rFonts w:ascii="Times New Roman" w:hAnsi="Times New Roman" w:cs="Times New Roman"/>
          <w:color w:val="000000"/>
          <w:sz w:val="24"/>
          <w:szCs w:val="24"/>
          <w:lang w:val="sr-Cyrl-CS"/>
        </w:rPr>
        <w:t xml:space="preserve"> за </w:t>
      </w:r>
      <w:r w:rsidRPr="004B2B53">
        <w:rPr>
          <w:rFonts w:ascii="Times New Roman" w:hAnsi="Times New Roman" w:cs="Times New Roman"/>
          <w:color w:val="000000"/>
          <w:sz w:val="24"/>
          <w:szCs w:val="24"/>
          <w:lang w:val="sr-Cyrl-CS"/>
        </w:rPr>
        <w:t xml:space="preserve">отклањање </w:t>
      </w:r>
      <w:r w:rsidR="00011786" w:rsidRPr="004B2B53">
        <w:rPr>
          <w:rFonts w:ascii="Times New Roman" w:hAnsi="Times New Roman" w:cs="Times New Roman"/>
          <w:color w:val="000000"/>
          <w:sz w:val="24"/>
          <w:szCs w:val="24"/>
          <w:lang w:val="sr-Cyrl-CS"/>
        </w:rPr>
        <w:t>последица елементарних непогода;</w:t>
      </w:r>
    </w:p>
    <w:p w:rsidR="00827E07" w:rsidRPr="004B2B53" w:rsidRDefault="00827E07" w:rsidP="00390A85">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 </w:t>
      </w:r>
      <w:r w:rsidR="009A2226" w:rsidRPr="004B2B53">
        <w:rPr>
          <w:rFonts w:ascii="Times New Roman" w:hAnsi="Times New Roman" w:cs="Times New Roman"/>
          <w:color w:val="000000"/>
          <w:sz w:val="24"/>
          <w:szCs w:val="24"/>
          <w:lang w:val="sr-Cyrl-CS"/>
        </w:rPr>
        <w:t xml:space="preserve">за </w:t>
      </w:r>
      <w:r w:rsidRPr="004B2B53">
        <w:rPr>
          <w:rFonts w:ascii="Times New Roman" w:hAnsi="Times New Roman" w:cs="Times New Roman"/>
          <w:color w:val="000000"/>
          <w:sz w:val="24"/>
          <w:szCs w:val="24"/>
          <w:lang w:val="sr-Cyrl-CS"/>
        </w:rPr>
        <w:t xml:space="preserve">обезбеђивање средстава за материјалне трошкове за спречавање и сузбијање  заразне болести </w:t>
      </w:r>
      <w:proofErr w:type="spellStart"/>
      <w:r w:rsidRPr="004B2B53">
        <w:rPr>
          <w:rFonts w:ascii="Times New Roman" w:hAnsi="Times New Roman" w:cs="Times New Roman"/>
          <w:color w:val="000000"/>
          <w:sz w:val="24"/>
          <w:szCs w:val="24"/>
          <w:lang w:val="sr-Cyrl-CS"/>
        </w:rPr>
        <w:t>COVID</w:t>
      </w:r>
      <w:proofErr w:type="spellEnd"/>
      <w:r w:rsidRPr="004B2B53">
        <w:rPr>
          <w:rFonts w:ascii="Times New Roman" w:hAnsi="Times New Roman" w:cs="Times New Roman"/>
          <w:color w:val="000000"/>
          <w:sz w:val="24"/>
          <w:szCs w:val="24"/>
          <w:lang w:val="sr-Cyrl-CS"/>
        </w:rPr>
        <w:t>- 19.</w:t>
      </w:r>
    </w:p>
    <w:p w:rsidR="00390A85" w:rsidRPr="004B2B53" w:rsidRDefault="00390A85" w:rsidP="000E444A">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V. УСЛОВИ И НАЧИН ФИНАНСИРАЊА</w:t>
      </w:r>
    </w:p>
    <w:p w:rsidR="00C46F42" w:rsidRPr="004B2B53" w:rsidRDefault="00A669C3"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1) </w:t>
      </w:r>
      <w:r w:rsidR="00257D35" w:rsidRPr="004B2B53">
        <w:rPr>
          <w:rFonts w:ascii="Times New Roman" w:hAnsi="Times New Roman" w:cs="Times New Roman"/>
          <w:color w:val="000000"/>
          <w:sz w:val="24"/>
          <w:szCs w:val="24"/>
          <w:lang w:val="sr-Cyrl-CS"/>
        </w:rPr>
        <w:t xml:space="preserve">Кабинет министра </w:t>
      </w:r>
      <w:r w:rsidR="000E444A"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п</w:t>
      </w:r>
      <w:r w:rsidR="000E444A" w:rsidRPr="004B2B53">
        <w:rPr>
          <w:rFonts w:ascii="Times New Roman" w:hAnsi="Times New Roman" w:cs="Times New Roman"/>
          <w:color w:val="000000"/>
          <w:sz w:val="24"/>
          <w:szCs w:val="24"/>
          <w:lang w:val="sr-Cyrl-CS"/>
        </w:rPr>
        <w:t>ројекте суфинансира у износу од 4</w:t>
      </w:r>
      <w:r w:rsidR="00257D35" w:rsidRPr="004B2B53">
        <w:rPr>
          <w:rFonts w:ascii="Times New Roman" w:hAnsi="Times New Roman" w:cs="Times New Roman"/>
          <w:color w:val="000000"/>
          <w:sz w:val="24"/>
          <w:szCs w:val="24"/>
          <w:lang w:val="sr-Cyrl-CS"/>
        </w:rPr>
        <w:t>0–80% са</w:t>
      </w:r>
      <w:r w:rsidR="000E444A" w:rsidRPr="004B2B53">
        <w:rPr>
          <w:rFonts w:ascii="Times New Roman" w:hAnsi="Times New Roman" w:cs="Times New Roman"/>
          <w:color w:val="000000"/>
          <w:sz w:val="24"/>
          <w:szCs w:val="24"/>
          <w:lang w:val="sr-Cyrl-CS"/>
        </w:rPr>
        <w:t xml:space="preserve"> максималним износом учешћа до 8</w:t>
      </w:r>
      <w:r w:rsidR="00257D35" w:rsidRPr="004B2B53">
        <w:rPr>
          <w:rFonts w:ascii="Times New Roman" w:hAnsi="Times New Roman" w:cs="Times New Roman"/>
          <w:color w:val="000000"/>
          <w:sz w:val="24"/>
          <w:szCs w:val="24"/>
          <w:lang w:val="sr-Cyrl-CS"/>
        </w:rPr>
        <w:t>.000.000,00 динара.</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lastRenderedPageBreak/>
        <w:t xml:space="preserve">Корисник је у обавези да средства </w:t>
      </w:r>
      <w:r w:rsidR="00F6154B" w:rsidRPr="004B2B53">
        <w:rPr>
          <w:rFonts w:ascii="Times New Roman" w:hAnsi="Times New Roman" w:cs="Times New Roman"/>
          <w:color w:val="000000"/>
          <w:sz w:val="24"/>
          <w:szCs w:val="24"/>
          <w:lang w:val="sr-Cyrl-CS"/>
        </w:rPr>
        <w:t>за пројек</w:t>
      </w:r>
      <w:r w:rsidR="00FE1354" w:rsidRPr="004B2B53">
        <w:rPr>
          <w:rFonts w:ascii="Times New Roman" w:hAnsi="Times New Roman" w:cs="Times New Roman"/>
          <w:color w:val="000000"/>
          <w:sz w:val="24"/>
          <w:szCs w:val="24"/>
          <w:lang w:val="sr-Cyrl-CS"/>
        </w:rPr>
        <w:t>ат</w:t>
      </w:r>
      <w:r w:rsidR="00F6154B"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користи наменски и да све активност</w:t>
      </w:r>
      <w:r w:rsidR="000E444A" w:rsidRPr="004B2B53">
        <w:rPr>
          <w:rFonts w:ascii="Times New Roman" w:hAnsi="Times New Roman" w:cs="Times New Roman"/>
          <w:color w:val="000000"/>
          <w:sz w:val="24"/>
          <w:szCs w:val="24"/>
          <w:lang w:val="sr-Cyrl-CS"/>
        </w:rPr>
        <w:t>и реализује до 15. децембра 2022</w:t>
      </w:r>
      <w:r w:rsidRPr="004B2B53">
        <w:rPr>
          <w:rFonts w:ascii="Times New Roman" w:hAnsi="Times New Roman" w:cs="Times New Roman"/>
          <w:color w:val="000000"/>
          <w:sz w:val="24"/>
          <w:szCs w:val="24"/>
          <w:lang w:val="sr-Cyrl-CS"/>
        </w:rPr>
        <w:t>. године.</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Јединица локалне самоуправе може конкурисати највише са по једним предлогом пројекта.</w:t>
      </w:r>
    </w:p>
    <w:p w:rsidR="00827E07" w:rsidRPr="004B2B53" w:rsidRDefault="00257D35" w:rsidP="000E444A">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4B2B53">
        <w:rPr>
          <w:rFonts w:ascii="Times New Roman" w:hAnsi="Times New Roman" w:cs="Times New Roman"/>
          <w:color w:val="000000"/>
          <w:sz w:val="24"/>
          <w:szCs w:val="24"/>
          <w:lang w:val="sr-Cyrl-CS"/>
        </w:rPr>
        <w:t xml:space="preserve">за пројекат </w:t>
      </w:r>
      <w:r w:rsidRPr="004B2B53">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A669C3" w:rsidRPr="004B2B53" w:rsidRDefault="00A669C3" w:rsidP="00A669C3">
      <w:pPr>
        <w:spacing w:after="120"/>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2)</w:t>
      </w:r>
      <w:r w:rsidR="0004002D"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Кабинет министра меру подршке финансира у износу </w:t>
      </w:r>
      <w:r w:rsidR="00CC7D5E" w:rsidRPr="004B2B53">
        <w:rPr>
          <w:rFonts w:ascii="Times New Roman" w:hAnsi="Times New Roman" w:cs="Times New Roman"/>
          <w:color w:val="000000"/>
          <w:sz w:val="24"/>
          <w:szCs w:val="24"/>
          <w:lang w:val="sr-Cyrl-CS"/>
        </w:rPr>
        <w:t>до</w:t>
      </w:r>
      <w:r w:rsidRPr="004B2B53">
        <w:rPr>
          <w:rFonts w:ascii="Times New Roman" w:hAnsi="Times New Roman" w:cs="Times New Roman"/>
          <w:color w:val="000000"/>
          <w:sz w:val="24"/>
          <w:szCs w:val="24"/>
          <w:lang w:val="sr-Cyrl-CS"/>
        </w:rPr>
        <w:t xml:space="preserve"> 100%.</w:t>
      </w:r>
    </w:p>
    <w:p w:rsidR="00A669C3" w:rsidRPr="004B2B53" w:rsidRDefault="00A669C3" w:rsidP="00A669C3">
      <w:pPr>
        <w:spacing w:after="12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Средства</w:t>
      </w:r>
      <w:r w:rsidR="00F6154B" w:rsidRPr="004B2B53">
        <w:rPr>
          <w:rFonts w:ascii="Times New Roman" w:hAnsi="Times New Roman" w:cs="Times New Roman"/>
          <w:color w:val="000000"/>
          <w:sz w:val="24"/>
          <w:szCs w:val="24"/>
          <w:lang w:val="sr-Cyrl-CS"/>
        </w:rPr>
        <w:t xml:space="preserve"> мере подршке</w:t>
      </w:r>
      <w:r w:rsidRPr="004B2B53">
        <w:rPr>
          <w:rFonts w:ascii="Times New Roman" w:hAnsi="Times New Roman" w:cs="Times New Roman"/>
          <w:color w:val="000000"/>
          <w:sz w:val="24"/>
          <w:szCs w:val="24"/>
          <w:lang w:val="sr-Cyrl-CS"/>
        </w:rPr>
        <w:t xml:space="preserve"> се одобравају одлуком министра на основу поднетог образложеног захтева</w:t>
      </w:r>
      <w:r w:rsidR="00827E07" w:rsidRPr="004B2B53">
        <w:rPr>
          <w:rFonts w:ascii="Times New Roman" w:hAnsi="Times New Roman" w:cs="Times New Roman"/>
          <w:color w:val="000000"/>
          <w:sz w:val="24"/>
          <w:szCs w:val="24"/>
          <w:lang w:val="sr-Cyrl-CS"/>
        </w:rPr>
        <w:t xml:space="preserve"> у оквиру области финансирања које су обухваћене Програмом.</w:t>
      </w:r>
    </w:p>
    <w:p w:rsidR="00827E07" w:rsidRPr="004B2B53" w:rsidRDefault="00827E07" w:rsidP="00827E07">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Корисник је у обавези да средства </w:t>
      </w:r>
      <w:r w:rsidR="00F6154B" w:rsidRPr="004B2B53">
        <w:rPr>
          <w:rFonts w:ascii="Times New Roman" w:hAnsi="Times New Roman" w:cs="Times New Roman"/>
          <w:color w:val="000000"/>
          <w:sz w:val="24"/>
          <w:szCs w:val="24"/>
          <w:lang w:val="sr-Cyrl-CS"/>
        </w:rPr>
        <w:t xml:space="preserve">мере подршке </w:t>
      </w:r>
      <w:r w:rsidRPr="004B2B53">
        <w:rPr>
          <w:rFonts w:ascii="Times New Roman" w:hAnsi="Times New Roman" w:cs="Times New Roman"/>
          <w:color w:val="000000"/>
          <w:sz w:val="24"/>
          <w:szCs w:val="24"/>
          <w:lang w:val="sr-Cyrl-CS"/>
        </w:rPr>
        <w:t>користи наменски и да све активности реализује до рока наведеног у захтеву.</w:t>
      </w:r>
    </w:p>
    <w:p w:rsidR="00827E07" w:rsidRPr="004B2B53" w:rsidRDefault="00827E07" w:rsidP="00827E07">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Јединица локалне самоуправе може </w:t>
      </w:r>
      <w:r w:rsidR="00F6154B" w:rsidRPr="004B2B53">
        <w:rPr>
          <w:rFonts w:ascii="Times New Roman" w:hAnsi="Times New Roman" w:cs="Times New Roman"/>
          <w:color w:val="000000"/>
          <w:sz w:val="24"/>
          <w:szCs w:val="24"/>
          <w:lang w:val="sr-Cyrl-CS"/>
        </w:rPr>
        <w:t xml:space="preserve">поднети </w:t>
      </w:r>
      <w:r w:rsidRPr="004B2B53">
        <w:rPr>
          <w:rFonts w:ascii="Times New Roman" w:hAnsi="Times New Roman" w:cs="Times New Roman"/>
          <w:color w:val="000000"/>
          <w:sz w:val="24"/>
          <w:szCs w:val="24"/>
          <w:lang w:val="sr-Cyrl-CS"/>
        </w:rPr>
        <w:t xml:space="preserve">највише </w:t>
      </w:r>
      <w:r w:rsidR="00F6154B" w:rsidRPr="004B2B53">
        <w:rPr>
          <w:rFonts w:ascii="Times New Roman" w:hAnsi="Times New Roman" w:cs="Times New Roman"/>
          <w:color w:val="000000"/>
          <w:sz w:val="24"/>
          <w:szCs w:val="24"/>
          <w:lang w:val="sr-Cyrl-CS"/>
        </w:rPr>
        <w:t>по један захтев за средства мере подршке</w:t>
      </w:r>
      <w:r w:rsidRPr="004B2B53">
        <w:rPr>
          <w:rFonts w:ascii="Times New Roman" w:hAnsi="Times New Roman" w:cs="Times New Roman"/>
          <w:color w:val="000000"/>
          <w:sz w:val="24"/>
          <w:szCs w:val="24"/>
          <w:lang w:val="sr-Cyrl-CS"/>
        </w:rPr>
        <w:t>.</w:t>
      </w:r>
    </w:p>
    <w:p w:rsidR="00827E07" w:rsidRPr="004B2B53" w:rsidRDefault="00827E07" w:rsidP="00011786">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4B2B53">
        <w:rPr>
          <w:rFonts w:ascii="Times New Roman" w:hAnsi="Times New Roman" w:cs="Times New Roman"/>
          <w:color w:val="000000"/>
          <w:sz w:val="24"/>
          <w:szCs w:val="24"/>
          <w:lang w:val="sr-Cyrl-CS"/>
        </w:rPr>
        <w:t>мере подршке</w:t>
      </w:r>
      <w:r w:rsidR="009A2226"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754722" w:rsidRPr="004B2B53" w:rsidRDefault="00754722" w:rsidP="00A669C3">
      <w:pPr>
        <w:spacing w:after="120"/>
        <w:jc w:val="both"/>
        <w:rPr>
          <w:rFonts w:ascii="Times New Roman" w:hAnsi="Times New Roman" w:cs="Times New Roman"/>
          <w:color w:val="000000"/>
          <w:sz w:val="24"/>
          <w:szCs w:val="24"/>
          <w:lang w:val="sr-Cyrl-CS"/>
        </w:rPr>
      </w:pPr>
    </w:p>
    <w:p w:rsidR="00C46F42" w:rsidRPr="004B2B53" w:rsidRDefault="00257D35" w:rsidP="00754722">
      <w:pPr>
        <w:spacing w:after="120"/>
        <w:jc w:val="center"/>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VI. КРИТЕРИЈУМИ ЗА</w:t>
      </w:r>
      <w:r w:rsidR="009A2226" w:rsidRPr="004B2B53">
        <w:rPr>
          <w:rFonts w:ascii="Times New Roman" w:hAnsi="Times New Roman" w:cs="Times New Roman"/>
          <w:color w:val="000000"/>
          <w:sz w:val="24"/>
          <w:szCs w:val="24"/>
          <w:lang w:val="sr-Cyrl-CS"/>
        </w:rPr>
        <w:t xml:space="preserve"> ОЦЕЊИ</w:t>
      </w:r>
      <w:r w:rsidR="00FE1354" w:rsidRPr="004B2B53">
        <w:rPr>
          <w:rFonts w:ascii="Times New Roman" w:hAnsi="Times New Roman" w:cs="Times New Roman"/>
          <w:color w:val="000000"/>
          <w:sz w:val="24"/>
          <w:szCs w:val="24"/>
          <w:lang w:val="sr-Cyrl-CS"/>
        </w:rPr>
        <w:t>ВАЊЕ И ОДАБИР</w:t>
      </w:r>
      <w:r w:rsidR="009A2226" w:rsidRPr="004B2B53">
        <w:rPr>
          <w:rFonts w:ascii="Times New Roman" w:hAnsi="Times New Roman" w:cs="Times New Roman"/>
          <w:color w:val="000000"/>
          <w:sz w:val="24"/>
          <w:szCs w:val="24"/>
          <w:lang w:val="sr-Cyrl-CS"/>
        </w:rPr>
        <w:t xml:space="preserve"> ПРИЈА</w:t>
      </w:r>
      <w:r w:rsidR="00FE1354" w:rsidRPr="004B2B53">
        <w:rPr>
          <w:rFonts w:ascii="Times New Roman" w:hAnsi="Times New Roman" w:cs="Times New Roman"/>
          <w:color w:val="000000"/>
          <w:sz w:val="24"/>
          <w:szCs w:val="24"/>
          <w:lang w:val="sr-Cyrl-CS"/>
        </w:rPr>
        <w:t>ВА</w:t>
      </w:r>
      <w:r w:rsidR="009A2226" w:rsidRPr="004B2B53">
        <w:rPr>
          <w:rFonts w:ascii="Times New Roman" w:hAnsi="Times New Roman" w:cs="Times New Roman"/>
          <w:color w:val="000000"/>
          <w:sz w:val="24"/>
          <w:szCs w:val="24"/>
          <w:lang w:val="sr-Cyrl-CS"/>
        </w:rPr>
        <w:t xml:space="preserve"> ПРОЈЕКАТА</w:t>
      </w:r>
      <w:r w:rsidRPr="004B2B53">
        <w:rPr>
          <w:rFonts w:ascii="Times New Roman" w:hAnsi="Times New Roman" w:cs="Times New Roman"/>
          <w:color w:val="000000"/>
          <w:sz w:val="24"/>
          <w:szCs w:val="24"/>
          <w:lang w:val="sr-Cyrl-CS"/>
        </w:rPr>
        <w:t xml:space="preserve"> </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Оцењивање и одабир пријава пројеката врши се на основу следећих критеријума:</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Критеријуми за оцењивање пријава пројеката су:</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1. Одрживост пројекта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2. Број потенцијалних корисника обухваћених пројектом</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3. Сопствено учешће</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4. Ефекат реализованог пројекта на квалитет живота у јединици локалне самоуправе.</w:t>
      </w:r>
    </w:p>
    <w:p w:rsidR="00C46F42" w:rsidRPr="004B2B53" w:rsidRDefault="00257D35">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Критеријуми за оцењивање и одабир пријава пројеката су:</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1. Одрживост пројекта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1.1. Достављени подаци указују да ће резултати реализације мера бити видљиви дуже од пет година након завршетка активности – 25 поена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1.2. Достављени подаци указују да ће резултати реализације мера бити видљиви од две до пет година након </w:t>
      </w:r>
      <w:r w:rsidR="006714EA" w:rsidRPr="004B2B53">
        <w:rPr>
          <w:rFonts w:ascii="Times New Roman" w:hAnsi="Times New Roman" w:cs="Times New Roman"/>
          <w:color w:val="000000"/>
          <w:sz w:val="24"/>
          <w:szCs w:val="24"/>
          <w:lang w:val="sr-Cyrl-CS"/>
        </w:rPr>
        <w:t>завршетка активности – 15 поена;</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1.3. Достављени подаци не указују да ће резултати реализације мера бити видљиви дуже од две године након</w:t>
      </w:r>
      <w:r w:rsidR="006714EA" w:rsidRPr="004B2B53">
        <w:rPr>
          <w:rFonts w:ascii="Times New Roman" w:hAnsi="Times New Roman" w:cs="Times New Roman"/>
          <w:color w:val="000000"/>
          <w:sz w:val="24"/>
          <w:szCs w:val="24"/>
          <w:lang w:val="sr-Cyrl-CS"/>
        </w:rPr>
        <w:t xml:space="preserve"> завршетка активности – 0 поена;</w:t>
      </w:r>
    </w:p>
    <w:p w:rsidR="00C46F42" w:rsidRPr="004B2B53" w:rsidRDefault="00257D35">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2. Број потенцијалних корисника обухваћених пројектом</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2.1. више од 75% становника општине – 25 поена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lastRenderedPageBreak/>
        <w:t>2.2. од 51% до 75% становника општине – 20 поена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2.3. од 26% до 50% становника општине – 15 поена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2.4. до 25</w:t>
      </w:r>
      <w:r w:rsidR="006714EA" w:rsidRPr="004B2B53">
        <w:rPr>
          <w:rFonts w:ascii="Times New Roman" w:hAnsi="Times New Roman" w:cs="Times New Roman"/>
          <w:color w:val="000000"/>
          <w:sz w:val="24"/>
          <w:szCs w:val="24"/>
          <w:lang w:val="sr-Cyrl-CS"/>
        </w:rPr>
        <w:t>% становника општине – 10 поена;</w:t>
      </w:r>
    </w:p>
    <w:p w:rsidR="00390A85" w:rsidRPr="004B2B53" w:rsidRDefault="00257D35">
      <w:pPr>
        <w:spacing w:after="150"/>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3. Сопствено учешће</w:t>
      </w:r>
      <w:r w:rsidR="006714EA" w:rsidRPr="004B2B53">
        <w:rPr>
          <w:rFonts w:ascii="Times New Roman" w:hAnsi="Times New Roman" w:cs="Times New Roman"/>
          <w:color w:val="000000"/>
          <w:sz w:val="24"/>
          <w:szCs w:val="24"/>
          <w:lang w:val="sr-Cyrl-CS"/>
        </w:rPr>
        <w:t>:</w:t>
      </w:r>
      <w:r w:rsidRPr="004B2B53">
        <w:rPr>
          <w:rFonts w:ascii="Times New Roman" w:hAnsi="Times New Roman" w:cs="Times New Roman"/>
          <w:color w:val="000000"/>
          <w:sz w:val="24"/>
          <w:szCs w:val="24"/>
          <w:lang w:val="sr-Cyrl-CS"/>
        </w:rPr>
        <w:t xml:space="preserve"> </w:t>
      </w:r>
    </w:p>
    <w:p w:rsidR="00C46F42" w:rsidRPr="004B2B53" w:rsidRDefault="00390A85">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3.1. преко 40</w:t>
      </w:r>
      <w:r w:rsidR="00257D35" w:rsidRPr="004B2B53">
        <w:rPr>
          <w:rFonts w:ascii="Times New Roman" w:hAnsi="Times New Roman" w:cs="Times New Roman"/>
          <w:color w:val="000000"/>
          <w:sz w:val="24"/>
          <w:szCs w:val="24"/>
          <w:lang w:val="sr-Cyrl-CS"/>
        </w:rPr>
        <w:t>% – 25 поена</w:t>
      </w:r>
      <w:r w:rsidR="006714EA" w:rsidRPr="004B2B53">
        <w:rPr>
          <w:rFonts w:ascii="Times New Roman" w:hAnsi="Times New Roman" w:cs="Times New Roman"/>
          <w:color w:val="000000"/>
          <w:sz w:val="24"/>
          <w:szCs w:val="24"/>
          <w:lang w:val="sr-Cyrl-CS"/>
        </w:rPr>
        <w:t>;</w:t>
      </w:r>
    </w:p>
    <w:p w:rsidR="00C46F42" w:rsidRPr="004B2B53" w:rsidRDefault="00390A85">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3.2. од 20 – 40</w:t>
      </w:r>
      <w:r w:rsidR="00257D35" w:rsidRPr="004B2B53">
        <w:rPr>
          <w:rFonts w:ascii="Times New Roman" w:hAnsi="Times New Roman" w:cs="Times New Roman"/>
          <w:color w:val="000000"/>
          <w:sz w:val="24"/>
          <w:szCs w:val="24"/>
          <w:lang w:val="sr-Cyrl-CS"/>
        </w:rPr>
        <w:t>% – 15 поена</w:t>
      </w:r>
      <w:r w:rsidR="006714EA" w:rsidRPr="004B2B53">
        <w:rPr>
          <w:rFonts w:ascii="Times New Roman" w:hAnsi="Times New Roman" w:cs="Times New Roman"/>
          <w:color w:val="000000"/>
          <w:sz w:val="24"/>
          <w:szCs w:val="24"/>
          <w:lang w:val="sr-Cyrl-CS"/>
        </w:rPr>
        <w:t>;</w:t>
      </w:r>
    </w:p>
    <w:p w:rsidR="00C46F42" w:rsidRPr="004B2B53" w:rsidRDefault="006714EA">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3.3. 20% – 10 поена;</w:t>
      </w:r>
    </w:p>
    <w:p w:rsidR="00C46F42" w:rsidRPr="004B2B53" w:rsidRDefault="00257D35">
      <w:pPr>
        <w:spacing w:after="150"/>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4. Ефекат реализованог пројекта на квалитет живота у јединици локалне самоуправе</w:t>
      </w:r>
      <w:r w:rsidR="006714EA" w:rsidRPr="004B2B53">
        <w:rPr>
          <w:rFonts w:ascii="Times New Roman" w:hAnsi="Times New Roman" w:cs="Times New Roman"/>
          <w:color w:val="000000"/>
          <w:sz w:val="24"/>
          <w:szCs w:val="24"/>
          <w:lang w:val="sr-Cyrl-CS"/>
        </w:rPr>
        <w:t>:</w:t>
      </w:r>
    </w:p>
    <w:p w:rsidR="00C46F42" w:rsidRPr="004B2B53" w:rsidRDefault="00707477"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4.1. Однос између процењеног</w:t>
      </w:r>
      <w:r w:rsidR="00257D35"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у</w:t>
      </w:r>
      <w:r w:rsidR="009A2226" w:rsidRPr="004B2B53">
        <w:rPr>
          <w:rFonts w:ascii="Times New Roman" w:hAnsi="Times New Roman" w:cs="Times New Roman"/>
          <w:color w:val="000000"/>
          <w:sz w:val="24"/>
          <w:szCs w:val="24"/>
          <w:lang w:val="sr-Cyrl-CS"/>
        </w:rPr>
        <w:t>трошка</w:t>
      </w:r>
      <w:r w:rsidR="00257D35" w:rsidRPr="004B2B53">
        <w:rPr>
          <w:rFonts w:ascii="Times New Roman" w:hAnsi="Times New Roman" w:cs="Times New Roman"/>
          <w:color w:val="000000"/>
          <w:sz w:val="24"/>
          <w:szCs w:val="24"/>
          <w:lang w:val="sr-Cyrl-CS"/>
        </w:rPr>
        <w:t xml:space="preserve"> </w:t>
      </w:r>
      <w:r w:rsidR="009A2226" w:rsidRPr="004B2B53">
        <w:rPr>
          <w:rFonts w:ascii="Times New Roman" w:hAnsi="Times New Roman" w:cs="Times New Roman"/>
          <w:color w:val="000000"/>
          <w:sz w:val="24"/>
          <w:szCs w:val="24"/>
          <w:lang w:val="sr-Cyrl-CS"/>
        </w:rPr>
        <w:t>средстава</w:t>
      </w:r>
      <w:r w:rsidRPr="004B2B53">
        <w:rPr>
          <w:rFonts w:ascii="Times New Roman" w:hAnsi="Times New Roman" w:cs="Times New Roman"/>
          <w:color w:val="000000"/>
          <w:sz w:val="24"/>
          <w:szCs w:val="24"/>
          <w:lang w:val="sr-Cyrl-CS"/>
        </w:rPr>
        <w:t xml:space="preserve"> за пројекат </w:t>
      </w:r>
      <w:r w:rsidR="009A2226" w:rsidRPr="004B2B53">
        <w:rPr>
          <w:rFonts w:ascii="Times New Roman" w:hAnsi="Times New Roman" w:cs="Times New Roman"/>
          <w:color w:val="000000"/>
          <w:sz w:val="24"/>
          <w:szCs w:val="24"/>
          <w:lang w:val="sr-Cyrl-CS"/>
        </w:rPr>
        <w:t xml:space="preserve"> и очекиваних</w:t>
      </w:r>
      <w:r w:rsidR="00257D35" w:rsidRPr="004B2B53">
        <w:rPr>
          <w:rFonts w:ascii="Times New Roman" w:hAnsi="Times New Roman" w:cs="Times New Roman"/>
          <w:color w:val="000000"/>
          <w:sz w:val="24"/>
          <w:szCs w:val="24"/>
          <w:lang w:val="sr-Cyrl-CS"/>
        </w:rPr>
        <w:t xml:space="preserve"> резултата је задовољавајући – 25 поена</w:t>
      </w:r>
      <w:r w:rsidR="006714EA" w:rsidRPr="004B2B53">
        <w:rPr>
          <w:rFonts w:ascii="Times New Roman" w:hAnsi="Times New Roman" w:cs="Times New Roman"/>
          <w:color w:val="000000"/>
          <w:sz w:val="24"/>
          <w:szCs w:val="24"/>
          <w:lang w:val="sr-Cyrl-CS"/>
        </w:rPr>
        <w:t>;</w:t>
      </w:r>
    </w:p>
    <w:p w:rsidR="00C46F42" w:rsidRPr="004B2B53" w:rsidRDefault="00257D35" w:rsidP="000E444A">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4.2. </w:t>
      </w:r>
      <w:r w:rsidR="009A2226" w:rsidRPr="004B2B53">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је </w:t>
      </w:r>
      <w:r w:rsidRPr="004B2B53">
        <w:rPr>
          <w:rFonts w:ascii="Times New Roman" w:hAnsi="Times New Roman" w:cs="Times New Roman"/>
          <w:color w:val="000000"/>
          <w:sz w:val="24"/>
          <w:szCs w:val="24"/>
          <w:lang w:val="sr-Cyrl-CS"/>
        </w:rPr>
        <w:t>делимично задовољавајући – 15 поена</w:t>
      </w:r>
      <w:r w:rsidR="006714EA" w:rsidRPr="004B2B53">
        <w:rPr>
          <w:rFonts w:ascii="Times New Roman" w:hAnsi="Times New Roman" w:cs="Times New Roman"/>
          <w:color w:val="000000"/>
          <w:sz w:val="24"/>
          <w:szCs w:val="24"/>
          <w:lang w:val="sr-Cyrl-CS"/>
        </w:rPr>
        <w:t>;</w:t>
      </w:r>
    </w:p>
    <w:p w:rsidR="00A669C3" w:rsidRPr="004B2B53" w:rsidRDefault="00257D35" w:rsidP="000E444A">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4.3. </w:t>
      </w:r>
      <w:r w:rsidR="00152DA1" w:rsidRPr="004B2B53">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w:t>
      </w:r>
      <w:r w:rsidRPr="004B2B53">
        <w:rPr>
          <w:rFonts w:ascii="Times New Roman" w:hAnsi="Times New Roman" w:cs="Times New Roman"/>
          <w:color w:val="000000"/>
          <w:sz w:val="24"/>
          <w:szCs w:val="24"/>
          <w:lang w:val="sr-Cyrl-CS"/>
        </w:rPr>
        <w:t>није задовољавајући – 0 поена.</w:t>
      </w:r>
    </w:p>
    <w:p w:rsidR="00A669C3" w:rsidRPr="004B2B53" w:rsidRDefault="00A669C3" w:rsidP="000E444A">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proofErr w:type="spellStart"/>
      <w:r w:rsidRPr="004B2B53">
        <w:rPr>
          <w:rFonts w:ascii="Times New Roman" w:hAnsi="Times New Roman" w:cs="Times New Roman"/>
          <w:color w:val="000000"/>
          <w:sz w:val="24"/>
          <w:szCs w:val="24"/>
          <w:lang w:val="sr-Cyrl-CS"/>
        </w:rPr>
        <w:t>VII</w:t>
      </w:r>
      <w:proofErr w:type="spellEnd"/>
      <w:r w:rsidRPr="004B2B53">
        <w:rPr>
          <w:rFonts w:ascii="Times New Roman" w:hAnsi="Times New Roman" w:cs="Times New Roman"/>
          <w:color w:val="000000"/>
          <w:sz w:val="24"/>
          <w:szCs w:val="24"/>
          <w:lang w:val="sr-Cyrl-CS"/>
        </w:rPr>
        <w:t>. НАЧИН И РОК ПОДНОШЕЊА ПРИЈАВА</w:t>
      </w:r>
      <w:r w:rsidR="00FF2ED6" w:rsidRPr="004B2B53">
        <w:rPr>
          <w:rFonts w:ascii="Times New Roman" w:hAnsi="Times New Roman" w:cs="Times New Roman"/>
          <w:color w:val="000000"/>
          <w:sz w:val="24"/>
          <w:szCs w:val="24"/>
          <w:lang w:val="sr-Cyrl-CS"/>
        </w:rPr>
        <w:t xml:space="preserve"> ПРОЈЕКАТА И ЗАХТЕВА</w:t>
      </w:r>
      <w:r w:rsidR="00A669C3" w:rsidRPr="004B2B53">
        <w:rPr>
          <w:rFonts w:ascii="Times New Roman" w:hAnsi="Times New Roman" w:cs="Times New Roman"/>
          <w:color w:val="000000"/>
          <w:sz w:val="24"/>
          <w:szCs w:val="24"/>
          <w:lang w:val="sr-Cyrl-CS"/>
        </w:rPr>
        <w:t xml:space="preserve"> </w:t>
      </w:r>
      <w:r w:rsidR="00011786" w:rsidRPr="004B2B53">
        <w:rPr>
          <w:rFonts w:ascii="Times New Roman" w:hAnsi="Times New Roman" w:cs="Times New Roman"/>
          <w:color w:val="000000"/>
          <w:sz w:val="24"/>
          <w:szCs w:val="24"/>
          <w:lang w:val="sr-Cyrl-CS"/>
        </w:rPr>
        <w:t>ЗА МЕРЕ</w:t>
      </w:r>
      <w:r w:rsidR="00FF2ED6" w:rsidRPr="004B2B53">
        <w:rPr>
          <w:rFonts w:ascii="Times New Roman" w:hAnsi="Times New Roman" w:cs="Times New Roman"/>
          <w:color w:val="000000"/>
          <w:sz w:val="24"/>
          <w:szCs w:val="24"/>
          <w:lang w:val="sr-Cyrl-CS"/>
        </w:rPr>
        <w:t xml:space="preserve"> ПОДРШКЕ</w:t>
      </w:r>
    </w:p>
    <w:p w:rsidR="00827E07" w:rsidRPr="004B2B53" w:rsidRDefault="00827E07" w:rsidP="00827E07">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1) Начин и рок подношења</w:t>
      </w:r>
      <w:r w:rsidR="00FF2ED6" w:rsidRPr="004B2B53">
        <w:rPr>
          <w:rFonts w:ascii="Times New Roman" w:hAnsi="Times New Roman" w:cs="Times New Roman"/>
          <w:color w:val="000000"/>
          <w:sz w:val="24"/>
          <w:szCs w:val="24"/>
          <w:lang w:val="sr-Cyrl-CS"/>
        </w:rPr>
        <w:t xml:space="preserve"> пријава</w:t>
      </w:r>
      <w:r w:rsidRPr="004B2B53">
        <w:rPr>
          <w:rFonts w:ascii="Times New Roman" w:hAnsi="Times New Roman" w:cs="Times New Roman"/>
          <w:color w:val="000000"/>
          <w:sz w:val="24"/>
          <w:szCs w:val="24"/>
          <w:lang w:val="sr-Cyrl-CS"/>
        </w:rPr>
        <w:t xml:space="preserve"> пројеката</w:t>
      </w:r>
    </w:p>
    <w:p w:rsidR="00C46F42" w:rsidRPr="004B2B53" w:rsidRDefault="00257D35" w:rsidP="00827E07">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Кабинет министра</w:t>
      </w:r>
      <w:r w:rsidR="00827E07"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објавиће јавни позив у „Службеном гласнику Републике Србије” и на </w:t>
      </w:r>
      <w:proofErr w:type="spellStart"/>
      <w:r w:rsidRPr="004B2B53">
        <w:rPr>
          <w:rFonts w:ascii="Times New Roman" w:hAnsi="Times New Roman" w:cs="Times New Roman"/>
          <w:color w:val="000000"/>
          <w:sz w:val="24"/>
          <w:szCs w:val="24"/>
          <w:lang w:val="sr-Cyrl-CS"/>
        </w:rPr>
        <w:t>интернет</w:t>
      </w:r>
      <w:proofErr w:type="spellEnd"/>
      <w:r w:rsidRPr="004B2B53">
        <w:rPr>
          <w:rFonts w:ascii="Times New Roman" w:hAnsi="Times New Roman" w:cs="Times New Roman"/>
          <w:color w:val="000000"/>
          <w:sz w:val="24"/>
          <w:szCs w:val="24"/>
          <w:lang w:val="sr-Cyrl-CS"/>
        </w:rPr>
        <w:t xml:space="preserve"> страници </w:t>
      </w:r>
      <w:proofErr w:type="spellStart"/>
      <w:r w:rsidRPr="004B2B53">
        <w:rPr>
          <w:rFonts w:ascii="Times New Roman" w:hAnsi="Times New Roman" w:cs="Times New Roman"/>
          <w:color w:val="000000"/>
          <w:sz w:val="24"/>
          <w:szCs w:val="24"/>
          <w:lang w:val="sr-Cyrl-CS"/>
        </w:rPr>
        <w:t>www.rnro.gov.rs</w:t>
      </w:r>
      <w:proofErr w:type="spellEnd"/>
      <w:r w:rsidRPr="004B2B53">
        <w:rPr>
          <w:rFonts w:ascii="Times New Roman" w:hAnsi="Times New Roman" w:cs="Times New Roman"/>
          <w:color w:val="000000"/>
          <w:sz w:val="24"/>
          <w:szCs w:val="24"/>
          <w:lang w:val="sr-Cyrl-CS"/>
        </w:rPr>
        <w:t>.</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Рок за подношење пријава </w:t>
      </w:r>
      <w:r w:rsidR="00707477" w:rsidRPr="004B2B53">
        <w:rPr>
          <w:rFonts w:ascii="Times New Roman" w:hAnsi="Times New Roman" w:cs="Times New Roman"/>
          <w:color w:val="000000"/>
          <w:sz w:val="24"/>
          <w:szCs w:val="24"/>
          <w:lang w:val="sr-Cyrl-CS"/>
        </w:rPr>
        <w:t xml:space="preserve">пројеката </w:t>
      </w:r>
      <w:r w:rsidRPr="004B2B53">
        <w:rPr>
          <w:rFonts w:ascii="Times New Roman" w:hAnsi="Times New Roman" w:cs="Times New Roman"/>
          <w:color w:val="000000"/>
          <w:sz w:val="24"/>
          <w:szCs w:val="24"/>
          <w:lang w:val="sr-Cyrl-CS"/>
        </w:rPr>
        <w:t>је 20 дана од дана објављивања јавног позива у „Службеном гласнику Републике Србије”.</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Све неблаговремене пријаве </w:t>
      </w:r>
      <w:r w:rsidR="00707477" w:rsidRPr="004B2B53">
        <w:rPr>
          <w:rFonts w:ascii="Times New Roman" w:hAnsi="Times New Roman" w:cs="Times New Roman"/>
          <w:color w:val="000000"/>
          <w:sz w:val="24"/>
          <w:szCs w:val="24"/>
          <w:lang w:val="sr-Cyrl-CS"/>
        </w:rPr>
        <w:t xml:space="preserve">пројеката </w:t>
      </w:r>
      <w:r w:rsidRPr="004B2B53">
        <w:rPr>
          <w:rFonts w:ascii="Times New Roman" w:hAnsi="Times New Roman" w:cs="Times New Roman"/>
          <w:color w:val="000000"/>
          <w:sz w:val="24"/>
          <w:szCs w:val="24"/>
          <w:lang w:val="sr-Cyrl-CS"/>
        </w:rPr>
        <w:t>неће се узети у разматрање.</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Пријаве се преузимају на </w:t>
      </w:r>
      <w:proofErr w:type="spellStart"/>
      <w:r w:rsidRPr="004B2B53">
        <w:rPr>
          <w:rFonts w:ascii="Times New Roman" w:hAnsi="Times New Roman" w:cs="Times New Roman"/>
          <w:color w:val="000000"/>
          <w:sz w:val="24"/>
          <w:szCs w:val="24"/>
          <w:lang w:val="sr-Cyrl-CS"/>
        </w:rPr>
        <w:t>сајту</w:t>
      </w:r>
      <w:proofErr w:type="spellEnd"/>
      <w:r w:rsidRPr="004B2B53">
        <w:rPr>
          <w:rFonts w:ascii="Times New Roman" w:hAnsi="Times New Roman" w:cs="Times New Roman"/>
          <w:color w:val="000000"/>
          <w:sz w:val="24"/>
          <w:szCs w:val="24"/>
          <w:lang w:val="sr-Cyrl-CS"/>
        </w:rPr>
        <w:t xml:space="preserve"> </w:t>
      </w:r>
      <w:proofErr w:type="spellStart"/>
      <w:r w:rsidRPr="004B2B53">
        <w:rPr>
          <w:rFonts w:ascii="Times New Roman" w:hAnsi="Times New Roman" w:cs="Times New Roman"/>
          <w:color w:val="000000"/>
          <w:sz w:val="24"/>
          <w:szCs w:val="24"/>
          <w:lang w:val="sr-Cyrl-CS"/>
        </w:rPr>
        <w:t>www.rnro.gov.rs</w:t>
      </w:r>
      <w:proofErr w:type="spellEnd"/>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Пријаве </w:t>
      </w:r>
      <w:r w:rsidR="00707477" w:rsidRPr="004B2B53">
        <w:rPr>
          <w:rFonts w:ascii="Times New Roman" w:hAnsi="Times New Roman" w:cs="Times New Roman"/>
          <w:color w:val="000000"/>
          <w:sz w:val="24"/>
          <w:szCs w:val="24"/>
          <w:lang w:val="sr-Cyrl-CS"/>
        </w:rPr>
        <w:t xml:space="preserve">пројеката </w:t>
      </w:r>
      <w:r w:rsidRPr="004B2B53">
        <w:rPr>
          <w:rFonts w:ascii="Times New Roman" w:hAnsi="Times New Roman" w:cs="Times New Roman"/>
          <w:color w:val="000000"/>
          <w:sz w:val="24"/>
          <w:szCs w:val="24"/>
          <w:lang w:val="sr-Cyrl-CS"/>
        </w:rPr>
        <w:t>се подносе на адресу:</w:t>
      </w:r>
      <w:r w:rsidR="00AD5811" w:rsidRPr="004B2B53">
        <w:rPr>
          <w:rFonts w:ascii="Times New Roman" w:hAnsi="Times New Roman" w:cs="Times New Roman"/>
          <w:sz w:val="24"/>
          <w:szCs w:val="24"/>
          <w:lang w:val="sr-Cyrl-CS"/>
        </w:rPr>
        <w:t xml:space="preserve"> </w:t>
      </w:r>
      <w:r w:rsidRPr="004B2B53">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Немањина 11, 11000 Београд.</w:t>
      </w:r>
    </w:p>
    <w:p w:rsidR="00152DA1" w:rsidRPr="004B2B53" w:rsidRDefault="00257D35" w:rsidP="00A669C3">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Пријаве </w:t>
      </w:r>
      <w:r w:rsidR="00707477" w:rsidRPr="004B2B53">
        <w:rPr>
          <w:rFonts w:ascii="Times New Roman" w:hAnsi="Times New Roman" w:cs="Times New Roman"/>
          <w:color w:val="000000"/>
          <w:sz w:val="24"/>
          <w:szCs w:val="24"/>
          <w:lang w:val="sr-Cyrl-CS"/>
        </w:rPr>
        <w:t xml:space="preserve">пројеката </w:t>
      </w:r>
      <w:r w:rsidRPr="004B2B53">
        <w:rPr>
          <w:rFonts w:ascii="Times New Roman" w:hAnsi="Times New Roman" w:cs="Times New Roman"/>
          <w:color w:val="000000"/>
          <w:sz w:val="24"/>
          <w:szCs w:val="24"/>
          <w:lang w:val="sr-Cyrl-CS"/>
        </w:rPr>
        <w:t>се подносе у затвореној коверти са назнаком „Пријава пројекта по јавном позиву за Програм подршке унапређења развоја изразито недовољно развијених општина (јединице локалне само</w:t>
      </w:r>
      <w:r w:rsidR="00390A85" w:rsidRPr="004B2B53">
        <w:rPr>
          <w:rFonts w:ascii="Times New Roman" w:hAnsi="Times New Roman" w:cs="Times New Roman"/>
          <w:color w:val="000000"/>
          <w:sz w:val="24"/>
          <w:szCs w:val="24"/>
          <w:lang w:val="sr-Cyrl-CS"/>
        </w:rPr>
        <w:t xml:space="preserve">управе из четврте групе) за 2022. </w:t>
      </w:r>
      <w:proofErr w:type="spellStart"/>
      <w:r w:rsidR="00390A85" w:rsidRPr="004B2B53">
        <w:rPr>
          <w:rFonts w:ascii="Times New Roman" w:hAnsi="Times New Roman" w:cs="Times New Roman"/>
          <w:color w:val="000000"/>
          <w:sz w:val="24"/>
          <w:szCs w:val="24"/>
          <w:lang w:val="sr-Cyrl-CS"/>
        </w:rPr>
        <w:t>годину</w:t>
      </w:r>
      <w:r w:rsidR="00AD5811" w:rsidRPr="004B2B53">
        <w:rPr>
          <w:rFonts w:ascii="Times New Roman" w:hAnsi="Times New Roman" w:cs="Times New Roman"/>
          <w:color w:val="000000"/>
          <w:sz w:val="24"/>
          <w:szCs w:val="24"/>
          <w:lang w:val="sr-Cyrl-CS"/>
        </w:rPr>
        <w:t>ˮ</w:t>
      </w:r>
      <w:proofErr w:type="spellEnd"/>
      <w:r w:rsidR="00AD5811" w:rsidRPr="004B2B53">
        <w:rPr>
          <w:rFonts w:ascii="Times New Roman" w:hAnsi="Times New Roman" w:cs="Times New Roman"/>
          <w:color w:val="000000"/>
          <w:sz w:val="24"/>
          <w:szCs w:val="24"/>
          <w:lang w:val="sr-Cyrl-CS"/>
        </w:rPr>
        <w:t>.</w:t>
      </w:r>
    </w:p>
    <w:p w:rsidR="00FF2ED6" w:rsidRPr="004B2B53" w:rsidRDefault="00FF2ED6" w:rsidP="00FF2ED6">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2)</w:t>
      </w:r>
      <w:r w:rsidR="00700F3A"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Начин и рок подношења захтева </w:t>
      </w:r>
      <w:r w:rsidR="00707477" w:rsidRPr="004B2B53">
        <w:rPr>
          <w:rFonts w:ascii="Times New Roman" w:hAnsi="Times New Roman" w:cs="Times New Roman"/>
          <w:color w:val="000000"/>
          <w:sz w:val="24"/>
          <w:szCs w:val="24"/>
          <w:lang w:val="sr-Cyrl-CS"/>
        </w:rPr>
        <w:t xml:space="preserve">за </w:t>
      </w:r>
      <w:r w:rsidRPr="004B2B53">
        <w:rPr>
          <w:rFonts w:ascii="Times New Roman" w:hAnsi="Times New Roman" w:cs="Times New Roman"/>
          <w:color w:val="000000"/>
          <w:sz w:val="24"/>
          <w:szCs w:val="24"/>
          <w:lang w:val="sr-Cyrl-CS"/>
        </w:rPr>
        <w:t>мера подршке</w:t>
      </w:r>
    </w:p>
    <w:p w:rsidR="00FF2ED6" w:rsidRPr="004B2B53" w:rsidRDefault="00FF2ED6" w:rsidP="00FF2ED6">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Образложени захтеви </w:t>
      </w:r>
      <w:r w:rsidR="00707477" w:rsidRPr="004B2B53">
        <w:rPr>
          <w:rFonts w:ascii="Times New Roman" w:hAnsi="Times New Roman" w:cs="Times New Roman"/>
          <w:color w:val="000000"/>
          <w:sz w:val="24"/>
          <w:szCs w:val="24"/>
          <w:lang w:val="sr-Cyrl-CS"/>
        </w:rPr>
        <w:t xml:space="preserve">за мере подршке </w:t>
      </w:r>
      <w:r w:rsidR="00700F3A" w:rsidRPr="004B2B53">
        <w:rPr>
          <w:rFonts w:ascii="Times New Roman" w:hAnsi="Times New Roman" w:cs="Times New Roman"/>
          <w:color w:val="000000"/>
          <w:sz w:val="24"/>
          <w:szCs w:val="24"/>
          <w:lang w:val="sr-Cyrl-CS"/>
        </w:rPr>
        <w:t xml:space="preserve">подносе се </w:t>
      </w:r>
      <w:r w:rsidRPr="004B2B53">
        <w:rPr>
          <w:rFonts w:ascii="Times New Roman" w:hAnsi="Times New Roman" w:cs="Times New Roman"/>
          <w:color w:val="000000"/>
          <w:sz w:val="24"/>
          <w:szCs w:val="24"/>
          <w:lang w:val="sr-Cyrl-CS"/>
        </w:rPr>
        <w:t>у писаној форми на адресу</w:t>
      </w:r>
      <w:r w:rsidR="00AD5811"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Немањина 11, 11000 Београд</w:t>
      </w:r>
      <w:r w:rsidR="00700F3A" w:rsidRPr="004B2B53">
        <w:rPr>
          <w:rFonts w:ascii="Times New Roman" w:hAnsi="Times New Roman" w:cs="Times New Roman"/>
          <w:color w:val="000000"/>
          <w:sz w:val="24"/>
          <w:szCs w:val="24"/>
          <w:lang w:val="sr-Cyrl-CS"/>
        </w:rPr>
        <w:t>.</w:t>
      </w:r>
    </w:p>
    <w:p w:rsidR="00FF2ED6" w:rsidRPr="004B2B53" w:rsidRDefault="00FF2ED6" w:rsidP="00C053A5">
      <w:pPr>
        <w:spacing w:after="12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lastRenderedPageBreak/>
        <w:t xml:space="preserve">Захтев </w:t>
      </w:r>
      <w:r w:rsidR="00707477" w:rsidRPr="004B2B53">
        <w:rPr>
          <w:rFonts w:ascii="Times New Roman" w:hAnsi="Times New Roman" w:cs="Times New Roman"/>
          <w:color w:val="000000"/>
          <w:sz w:val="24"/>
          <w:szCs w:val="24"/>
          <w:lang w:val="sr-Cyrl-CS"/>
        </w:rPr>
        <w:t xml:space="preserve">за мере подршке подноси се </w:t>
      </w:r>
      <w:r w:rsidR="00152DA1" w:rsidRPr="004B2B53">
        <w:rPr>
          <w:rFonts w:ascii="Times New Roman" w:hAnsi="Times New Roman" w:cs="Times New Roman"/>
          <w:color w:val="000000"/>
          <w:sz w:val="24"/>
          <w:szCs w:val="24"/>
          <w:lang w:val="sr-Cyrl-CS"/>
        </w:rPr>
        <w:t xml:space="preserve">најкасније </w:t>
      </w:r>
      <w:r w:rsidR="00707477" w:rsidRPr="004B2B53">
        <w:rPr>
          <w:rFonts w:ascii="Times New Roman" w:hAnsi="Times New Roman" w:cs="Times New Roman"/>
          <w:color w:val="000000"/>
          <w:sz w:val="24"/>
          <w:szCs w:val="24"/>
          <w:lang w:val="sr-Cyrl-CS"/>
        </w:rPr>
        <w:t>до 15. новембра 2022. године. Захтеви за мере  подршке ће се</w:t>
      </w:r>
      <w:r w:rsidR="00152DA1" w:rsidRPr="004B2B53">
        <w:rPr>
          <w:rFonts w:ascii="Times New Roman" w:hAnsi="Times New Roman" w:cs="Times New Roman"/>
          <w:color w:val="000000"/>
          <w:sz w:val="24"/>
          <w:szCs w:val="24"/>
          <w:lang w:val="sr-Cyrl-CS"/>
        </w:rPr>
        <w:t xml:space="preserve"> одобравати у складу са главом </w:t>
      </w:r>
      <w:proofErr w:type="spellStart"/>
      <w:r w:rsidR="00152DA1" w:rsidRPr="004B2B53">
        <w:rPr>
          <w:rFonts w:ascii="Times New Roman" w:hAnsi="Times New Roman" w:cs="Times New Roman"/>
          <w:color w:val="000000"/>
          <w:sz w:val="24"/>
          <w:szCs w:val="24"/>
          <w:lang w:val="sr-Cyrl-CS"/>
        </w:rPr>
        <w:t>IX</w:t>
      </w:r>
      <w:proofErr w:type="spellEnd"/>
      <w:r w:rsidR="00AD5811" w:rsidRPr="004B2B53">
        <w:rPr>
          <w:rFonts w:ascii="Times New Roman" w:hAnsi="Times New Roman" w:cs="Times New Roman"/>
          <w:color w:val="000000"/>
          <w:sz w:val="24"/>
          <w:szCs w:val="24"/>
          <w:lang w:val="sr-Cyrl-CS"/>
        </w:rPr>
        <w:t xml:space="preserve">. </w:t>
      </w:r>
      <w:r w:rsidR="00C053A5" w:rsidRPr="004B2B53">
        <w:rPr>
          <w:rFonts w:ascii="Times New Roman" w:hAnsi="Times New Roman" w:cs="Times New Roman"/>
          <w:color w:val="000000"/>
          <w:sz w:val="24"/>
          <w:szCs w:val="24"/>
          <w:lang w:val="sr-Cyrl-CS"/>
        </w:rPr>
        <w:t>ПОСТУПАК ОДОБРАВАЊА  ПРИЈАВА</w:t>
      </w:r>
      <w:r w:rsidR="00FE1354" w:rsidRPr="004B2B53">
        <w:rPr>
          <w:rFonts w:ascii="Times New Roman" w:hAnsi="Times New Roman" w:cs="Times New Roman"/>
          <w:color w:val="000000"/>
          <w:sz w:val="24"/>
          <w:szCs w:val="24"/>
          <w:lang w:val="sr-Cyrl-CS"/>
        </w:rPr>
        <w:t xml:space="preserve"> ПРОЈЕКАТА </w:t>
      </w:r>
      <w:r w:rsidR="00C053A5" w:rsidRPr="004B2B53">
        <w:rPr>
          <w:rFonts w:ascii="Times New Roman" w:hAnsi="Times New Roman" w:cs="Times New Roman"/>
          <w:color w:val="000000"/>
          <w:sz w:val="24"/>
          <w:szCs w:val="24"/>
          <w:lang w:val="sr-Cyrl-CS"/>
        </w:rPr>
        <w:t>И ЗАХТЕВА ЗА МЕРЕ ПОДРШКЕ</w:t>
      </w:r>
      <w:r w:rsidR="00C053A5" w:rsidRPr="004B2B53">
        <w:rPr>
          <w:rFonts w:ascii="Times New Roman" w:hAnsi="Times New Roman" w:cs="Times New Roman"/>
          <w:sz w:val="24"/>
          <w:szCs w:val="24"/>
          <w:lang w:val="sr-Cyrl-CS"/>
        </w:rPr>
        <w:t xml:space="preserve"> </w:t>
      </w:r>
      <w:r w:rsidR="00707477" w:rsidRPr="004B2B53">
        <w:rPr>
          <w:rFonts w:ascii="Times New Roman" w:hAnsi="Times New Roman" w:cs="Times New Roman"/>
          <w:color w:val="000000"/>
          <w:sz w:val="24"/>
          <w:szCs w:val="24"/>
          <w:lang w:val="sr-Cyrl-CS"/>
        </w:rPr>
        <w:t>тачка 2</w:t>
      </w:r>
      <w:r w:rsidR="00AD5811" w:rsidRPr="004B2B53">
        <w:rPr>
          <w:rFonts w:ascii="Times New Roman" w:hAnsi="Times New Roman" w:cs="Times New Roman"/>
          <w:color w:val="000000"/>
          <w:sz w:val="24"/>
          <w:szCs w:val="24"/>
          <w:lang w:val="sr-Cyrl-CS"/>
        </w:rPr>
        <w:t>)</w:t>
      </w:r>
      <w:r w:rsidR="00700F3A" w:rsidRPr="004B2B53">
        <w:rPr>
          <w:rFonts w:ascii="Times New Roman" w:hAnsi="Times New Roman" w:cs="Times New Roman"/>
          <w:color w:val="000000"/>
          <w:sz w:val="24"/>
          <w:szCs w:val="24"/>
          <w:lang w:val="sr-Cyrl-CS"/>
        </w:rPr>
        <w:t xml:space="preserve"> Програма</w:t>
      </w:r>
      <w:r w:rsidR="00707477"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до утрошка средстава</w:t>
      </w:r>
      <w:r w:rsidR="00707477" w:rsidRPr="004B2B53">
        <w:rPr>
          <w:rFonts w:ascii="Times New Roman" w:hAnsi="Times New Roman" w:cs="Times New Roman"/>
          <w:color w:val="000000"/>
          <w:sz w:val="24"/>
          <w:szCs w:val="24"/>
          <w:lang w:val="sr-Cyrl-CS"/>
        </w:rPr>
        <w:t xml:space="preserve"> предви</w:t>
      </w:r>
      <w:r w:rsidR="00AD5811" w:rsidRPr="004B2B53">
        <w:rPr>
          <w:rFonts w:ascii="Times New Roman" w:hAnsi="Times New Roman" w:cs="Times New Roman"/>
          <w:color w:val="000000"/>
          <w:sz w:val="24"/>
          <w:szCs w:val="24"/>
          <w:lang w:val="sr-Cyrl-CS"/>
        </w:rPr>
        <w:t>ђених Програмом за мере подршке</w:t>
      </w:r>
      <w:r w:rsidRPr="004B2B53">
        <w:rPr>
          <w:rFonts w:ascii="Times New Roman" w:hAnsi="Times New Roman" w:cs="Times New Roman"/>
          <w:color w:val="000000"/>
          <w:sz w:val="24"/>
          <w:szCs w:val="24"/>
          <w:lang w:val="sr-Cyrl-CS"/>
        </w:rPr>
        <w:t>.</w:t>
      </w:r>
    </w:p>
    <w:p w:rsidR="00FF2ED6" w:rsidRPr="004B2B53" w:rsidRDefault="00FF2ED6" w:rsidP="00A669C3">
      <w:pPr>
        <w:spacing w:after="150"/>
        <w:jc w:val="both"/>
        <w:rPr>
          <w:rFonts w:ascii="Times New Roman" w:hAnsi="Times New Roman" w:cs="Times New Roman"/>
          <w:sz w:val="24"/>
          <w:szCs w:val="24"/>
          <w:lang w:val="sr-Cyrl-CS"/>
        </w:rPr>
      </w:pPr>
    </w:p>
    <w:p w:rsidR="00C46F42" w:rsidRPr="004B2B53" w:rsidRDefault="00257D35">
      <w:pPr>
        <w:spacing w:after="120"/>
        <w:jc w:val="center"/>
        <w:rPr>
          <w:rFonts w:ascii="Times New Roman" w:hAnsi="Times New Roman" w:cs="Times New Roman"/>
          <w:color w:val="000000"/>
          <w:sz w:val="24"/>
          <w:szCs w:val="24"/>
          <w:lang w:val="sr-Cyrl-CS"/>
        </w:rPr>
      </w:pPr>
      <w:proofErr w:type="spellStart"/>
      <w:r w:rsidRPr="004B2B53">
        <w:rPr>
          <w:rFonts w:ascii="Times New Roman" w:hAnsi="Times New Roman" w:cs="Times New Roman"/>
          <w:color w:val="000000"/>
          <w:sz w:val="24"/>
          <w:szCs w:val="24"/>
          <w:lang w:val="sr-Cyrl-CS"/>
        </w:rPr>
        <w:t>VIII</w:t>
      </w:r>
      <w:proofErr w:type="spellEnd"/>
      <w:r w:rsidRPr="004B2B53">
        <w:rPr>
          <w:rFonts w:ascii="Times New Roman" w:hAnsi="Times New Roman" w:cs="Times New Roman"/>
          <w:color w:val="000000"/>
          <w:sz w:val="24"/>
          <w:szCs w:val="24"/>
          <w:lang w:val="sr-Cyrl-CS"/>
        </w:rPr>
        <w:t xml:space="preserve">. ПОТРЕБНА ДОКУМЕНТАЦИЈА ЗА ПОДНОШЕЊЕ </w:t>
      </w:r>
      <w:r w:rsidR="00A669C3" w:rsidRPr="004B2B53">
        <w:rPr>
          <w:rFonts w:ascii="Times New Roman" w:hAnsi="Times New Roman" w:cs="Times New Roman"/>
          <w:color w:val="000000"/>
          <w:sz w:val="24"/>
          <w:szCs w:val="24"/>
          <w:lang w:val="sr-Cyrl-CS"/>
        </w:rPr>
        <w:t>ПРИЈАВА</w:t>
      </w:r>
      <w:r w:rsidR="00FF2ED6" w:rsidRPr="004B2B53">
        <w:rPr>
          <w:rFonts w:ascii="Times New Roman" w:hAnsi="Times New Roman" w:cs="Times New Roman"/>
          <w:color w:val="000000"/>
          <w:sz w:val="24"/>
          <w:szCs w:val="24"/>
          <w:lang w:val="sr-Cyrl-CS"/>
        </w:rPr>
        <w:t xml:space="preserve"> ПРОЈЕКАТА</w:t>
      </w:r>
      <w:r w:rsidR="00A669C3" w:rsidRPr="004B2B53">
        <w:rPr>
          <w:rFonts w:ascii="Times New Roman" w:hAnsi="Times New Roman" w:cs="Times New Roman"/>
          <w:color w:val="000000"/>
          <w:sz w:val="24"/>
          <w:szCs w:val="24"/>
          <w:lang w:val="sr-Cyrl-CS"/>
        </w:rPr>
        <w:t xml:space="preserve"> </w:t>
      </w:r>
      <w:r w:rsidR="00FF2ED6" w:rsidRPr="004B2B53">
        <w:rPr>
          <w:rFonts w:ascii="Times New Roman" w:hAnsi="Times New Roman" w:cs="Times New Roman"/>
          <w:color w:val="000000"/>
          <w:sz w:val="24"/>
          <w:szCs w:val="24"/>
          <w:lang w:val="sr-Cyrl-CS"/>
        </w:rPr>
        <w:t xml:space="preserve">И ЗАХТЕВА </w:t>
      </w:r>
      <w:r w:rsidR="002159ED" w:rsidRPr="004B2B53">
        <w:rPr>
          <w:rFonts w:ascii="Times New Roman" w:hAnsi="Times New Roman" w:cs="Times New Roman"/>
          <w:color w:val="000000"/>
          <w:sz w:val="24"/>
          <w:szCs w:val="24"/>
          <w:lang w:val="sr-Cyrl-CS"/>
        </w:rPr>
        <w:t>ЗА МЕРЕ</w:t>
      </w:r>
      <w:r w:rsidR="00FF2ED6" w:rsidRPr="004B2B53">
        <w:rPr>
          <w:rFonts w:ascii="Times New Roman" w:hAnsi="Times New Roman" w:cs="Times New Roman"/>
          <w:color w:val="000000"/>
          <w:sz w:val="24"/>
          <w:szCs w:val="24"/>
          <w:lang w:val="sr-Cyrl-CS"/>
        </w:rPr>
        <w:t xml:space="preserve"> ПОДРШКЕ</w:t>
      </w:r>
    </w:p>
    <w:p w:rsidR="00C46F42" w:rsidRPr="004B2B53" w:rsidRDefault="00FF2ED6"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1) </w:t>
      </w:r>
      <w:r w:rsidR="00FE1354" w:rsidRPr="004B2B53">
        <w:rPr>
          <w:rFonts w:ascii="Times New Roman" w:hAnsi="Times New Roman" w:cs="Times New Roman"/>
          <w:color w:val="000000"/>
          <w:sz w:val="24"/>
          <w:szCs w:val="24"/>
          <w:lang w:val="sr-Cyrl-CS"/>
        </w:rPr>
        <w:t>За подношење пријаве пројек</w:t>
      </w:r>
      <w:r w:rsidR="00A669C3" w:rsidRPr="004B2B53">
        <w:rPr>
          <w:rFonts w:ascii="Times New Roman" w:hAnsi="Times New Roman" w:cs="Times New Roman"/>
          <w:color w:val="000000"/>
          <w:sz w:val="24"/>
          <w:szCs w:val="24"/>
          <w:lang w:val="sr-Cyrl-CS"/>
        </w:rPr>
        <w:t>та потребно је доставити следећу документацију:</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 попуњен образац пријаве за суфинансирање </w:t>
      </w:r>
      <w:r w:rsidR="00FE1354" w:rsidRPr="004B2B53">
        <w:rPr>
          <w:rFonts w:ascii="Times New Roman" w:hAnsi="Times New Roman" w:cs="Times New Roman"/>
          <w:color w:val="000000"/>
          <w:sz w:val="24"/>
          <w:szCs w:val="24"/>
          <w:lang w:val="sr-Cyrl-CS"/>
        </w:rPr>
        <w:t>пројек</w:t>
      </w:r>
      <w:r w:rsidR="00A669C3" w:rsidRPr="004B2B53">
        <w:rPr>
          <w:rFonts w:ascii="Times New Roman" w:hAnsi="Times New Roman" w:cs="Times New Roman"/>
          <w:color w:val="000000"/>
          <w:sz w:val="24"/>
          <w:szCs w:val="24"/>
          <w:lang w:val="sr-Cyrl-CS"/>
        </w:rPr>
        <w:t>та</w:t>
      </w:r>
      <w:r w:rsidR="0037596C" w:rsidRPr="004B2B53">
        <w:rPr>
          <w:rFonts w:ascii="Times New Roman" w:hAnsi="Times New Roman" w:cs="Times New Roman"/>
          <w:color w:val="000000"/>
          <w:sz w:val="24"/>
          <w:szCs w:val="24"/>
          <w:lang w:val="sr-Cyrl-CS"/>
        </w:rPr>
        <w:t>;</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 извод из одлуке о буџету јединице локалне самоуправе уколико су средства </w:t>
      </w:r>
      <w:r w:rsidR="00FE1354" w:rsidRPr="004B2B53">
        <w:rPr>
          <w:rFonts w:ascii="Times New Roman" w:hAnsi="Times New Roman" w:cs="Times New Roman"/>
          <w:color w:val="000000"/>
          <w:sz w:val="24"/>
          <w:szCs w:val="24"/>
          <w:lang w:val="sr-Cyrl-CS"/>
        </w:rPr>
        <w:t>планирана за реализацију пројек</w:t>
      </w:r>
      <w:r w:rsidRPr="004B2B53">
        <w:rPr>
          <w:rFonts w:ascii="Times New Roman" w:hAnsi="Times New Roman" w:cs="Times New Roman"/>
          <w:color w:val="000000"/>
          <w:sz w:val="24"/>
          <w:szCs w:val="24"/>
          <w:lang w:val="sr-Cyrl-CS"/>
        </w:rPr>
        <w:t xml:space="preserve">та. Уколико средства за суфинансирање пројекта нису предвиђена </w:t>
      </w:r>
      <w:r w:rsidR="00707477" w:rsidRPr="004B2B53">
        <w:rPr>
          <w:rFonts w:ascii="Times New Roman" w:hAnsi="Times New Roman" w:cs="Times New Roman"/>
          <w:color w:val="000000"/>
          <w:sz w:val="24"/>
          <w:szCs w:val="24"/>
          <w:lang w:val="sr-Cyrl-CS"/>
        </w:rPr>
        <w:t xml:space="preserve">на дан </w:t>
      </w:r>
      <w:r w:rsidRPr="004B2B53">
        <w:rPr>
          <w:rFonts w:ascii="Times New Roman" w:hAnsi="Times New Roman" w:cs="Times New Roman"/>
          <w:color w:val="000000"/>
          <w:sz w:val="24"/>
          <w:szCs w:val="24"/>
          <w:lang w:val="sr-Cyrl-CS"/>
        </w:rPr>
        <w:t xml:space="preserve"> подношења пријаве доставља се изјава да ће средства за суфинансирање пројекта бити обезбеђена у року</w:t>
      </w:r>
      <w:r w:rsidR="0037596C" w:rsidRPr="004B2B53">
        <w:rPr>
          <w:rFonts w:ascii="Times New Roman" w:hAnsi="Times New Roman" w:cs="Times New Roman"/>
          <w:color w:val="000000"/>
          <w:sz w:val="24"/>
          <w:szCs w:val="24"/>
          <w:lang w:val="sr-Cyrl-CS"/>
        </w:rPr>
        <w:t xml:space="preserve"> од 15 дана од доделе средстава;</w:t>
      </w:r>
    </w:p>
    <w:p w:rsidR="00C46F42" w:rsidRPr="004B2B53" w:rsidRDefault="00257D35" w:rsidP="00A669C3">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 пројекат за извођење, главни пројекат по којем је издат акт надлежног органа на основу којег се изводе радови (оригинал или копија скенирана у електронском формату) и све сагласности уколико су предвиђене </w:t>
      </w:r>
      <w:r w:rsidR="00707477" w:rsidRPr="004B2B53">
        <w:rPr>
          <w:rFonts w:ascii="Times New Roman" w:hAnsi="Times New Roman" w:cs="Times New Roman"/>
          <w:color w:val="000000"/>
          <w:sz w:val="24"/>
          <w:szCs w:val="24"/>
          <w:lang w:val="sr-Cyrl-CS"/>
        </w:rPr>
        <w:t>прописима</w:t>
      </w:r>
      <w:r w:rsidR="0037596C" w:rsidRPr="004B2B53">
        <w:rPr>
          <w:rFonts w:ascii="Times New Roman" w:hAnsi="Times New Roman" w:cs="Times New Roman"/>
          <w:color w:val="000000"/>
          <w:sz w:val="24"/>
          <w:szCs w:val="24"/>
          <w:lang w:val="sr-Cyrl-CS"/>
        </w:rPr>
        <w:t>;</w:t>
      </w:r>
    </w:p>
    <w:p w:rsidR="006804D5" w:rsidRPr="004B2B53" w:rsidRDefault="00257D35" w:rsidP="006804D5">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 за опремање објеката доставити </w:t>
      </w:r>
      <w:proofErr w:type="spellStart"/>
      <w:r w:rsidRPr="004B2B53">
        <w:rPr>
          <w:rFonts w:ascii="Times New Roman" w:hAnsi="Times New Roman" w:cs="Times New Roman"/>
          <w:color w:val="000000"/>
          <w:sz w:val="24"/>
          <w:szCs w:val="24"/>
          <w:lang w:val="sr-Cyrl-CS"/>
        </w:rPr>
        <w:t>предмер</w:t>
      </w:r>
      <w:proofErr w:type="spellEnd"/>
      <w:r w:rsidRPr="004B2B53">
        <w:rPr>
          <w:rFonts w:ascii="Times New Roman" w:hAnsi="Times New Roman" w:cs="Times New Roman"/>
          <w:color w:val="000000"/>
          <w:sz w:val="24"/>
          <w:szCs w:val="24"/>
          <w:lang w:val="sr-Cyrl-CS"/>
        </w:rPr>
        <w:t xml:space="preserve"> и предра</w:t>
      </w:r>
      <w:r w:rsidR="0037596C" w:rsidRPr="004B2B53">
        <w:rPr>
          <w:rFonts w:ascii="Times New Roman" w:hAnsi="Times New Roman" w:cs="Times New Roman"/>
          <w:color w:val="000000"/>
          <w:sz w:val="24"/>
          <w:szCs w:val="24"/>
          <w:lang w:val="sr-Cyrl-CS"/>
        </w:rPr>
        <w:t>чун;</w:t>
      </w:r>
    </w:p>
    <w:p w:rsidR="006804D5" w:rsidRPr="004B2B53" w:rsidRDefault="006804D5" w:rsidP="0040175B">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за набавку</w:t>
      </w:r>
      <w:r w:rsidR="00CC7D5E" w:rsidRPr="004B2B53">
        <w:rPr>
          <w:rFonts w:ascii="Times New Roman" w:hAnsi="Times New Roman" w:cs="Times New Roman"/>
          <w:color w:val="000000"/>
          <w:sz w:val="24"/>
          <w:szCs w:val="24"/>
          <w:lang w:val="sr-Cyrl-CS"/>
        </w:rPr>
        <w:t xml:space="preserve"> опреме доставити предрачун, </w:t>
      </w:r>
      <w:r w:rsidR="0040175B" w:rsidRPr="004B2B53">
        <w:rPr>
          <w:rFonts w:ascii="Times New Roman" w:hAnsi="Times New Roman" w:cs="Times New Roman"/>
          <w:color w:val="000000"/>
          <w:sz w:val="24"/>
          <w:szCs w:val="24"/>
          <w:lang w:val="sr-Cyrl-CS"/>
        </w:rPr>
        <w:t>одлуку о буџету и програм пословања ук</w:t>
      </w:r>
      <w:r w:rsidR="00707477" w:rsidRPr="004B2B53">
        <w:rPr>
          <w:rFonts w:ascii="Times New Roman" w:hAnsi="Times New Roman" w:cs="Times New Roman"/>
          <w:color w:val="000000"/>
          <w:sz w:val="24"/>
          <w:szCs w:val="24"/>
          <w:lang w:val="sr-Cyrl-CS"/>
        </w:rPr>
        <w:t>олико набавку спроводи предузеће</w:t>
      </w:r>
      <w:r w:rsidR="0040175B" w:rsidRPr="004B2B53">
        <w:rPr>
          <w:rFonts w:ascii="Times New Roman" w:hAnsi="Times New Roman" w:cs="Times New Roman"/>
          <w:color w:val="000000"/>
          <w:sz w:val="24"/>
          <w:szCs w:val="24"/>
          <w:lang w:val="sr-Cyrl-CS"/>
        </w:rPr>
        <w:t xml:space="preserve"> и</w:t>
      </w:r>
      <w:r w:rsidR="00707477" w:rsidRPr="004B2B53">
        <w:rPr>
          <w:rFonts w:ascii="Times New Roman" w:hAnsi="Times New Roman" w:cs="Times New Roman"/>
          <w:color w:val="000000"/>
          <w:sz w:val="24"/>
          <w:szCs w:val="24"/>
          <w:lang w:val="sr-Cyrl-CS"/>
        </w:rPr>
        <w:t>ли</w:t>
      </w:r>
      <w:r w:rsidR="0040175B" w:rsidRPr="004B2B53">
        <w:rPr>
          <w:rFonts w:ascii="Times New Roman" w:hAnsi="Times New Roman" w:cs="Times New Roman"/>
          <w:color w:val="000000"/>
          <w:sz w:val="24"/>
          <w:szCs w:val="24"/>
          <w:lang w:val="sr-Cyrl-CS"/>
        </w:rPr>
        <w:t xml:space="preserve"> установа осно</w:t>
      </w:r>
      <w:r w:rsidR="00E37E84" w:rsidRPr="004B2B53">
        <w:rPr>
          <w:rFonts w:ascii="Times New Roman" w:hAnsi="Times New Roman" w:cs="Times New Roman"/>
          <w:color w:val="000000"/>
          <w:sz w:val="24"/>
          <w:szCs w:val="24"/>
          <w:lang w:val="sr-Cyrl-CS"/>
        </w:rPr>
        <w:t xml:space="preserve">вана од стране </w:t>
      </w:r>
      <w:proofErr w:type="spellStart"/>
      <w:r w:rsidR="00E37E84" w:rsidRPr="004B2B53">
        <w:rPr>
          <w:rFonts w:ascii="Times New Roman" w:hAnsi="Times New Roman" w:cs="Times New Roman"/>
          <w:color w:val="000000"/>
          <w:sz w:val="24"/>
          <w:szCs w:val="24"/>
          <w:lang w:val="sr-Cyrl-CS"/>
        </w:rPr>
        <w:t>јединицe</w:t>
      </w:r>
      <w:proofErr w:type="spellEnd"/>
      <w:r w:rsidR="00707477" w:rsidRPr="004B2B53">
        <w:rPr>
          <w:rFonts w:ascii="Times New Roman" w:hAnsi="Times New Roman" w:cs="Times New Roman"/>
          <w:color w:val="000000"/>
          <w:sz w:val="24"/>
          <w:szCs w:val="24"/>
          <w:lang w:val="sr-Cyrl-CS"/>
        </w:rPr>
        <w:t xml:space="preserve"> локалне  самоуправе</w:t>
      </w:r>
      <w:r w:rsidR="0040175B" w:rsidRPr="004B2B53">
        <w:rPr>
          <w:rFonts w:ascii="Times New Roman" w:hAnsi="Times New Roman" w:cs="Times New Roman"/>
          <w:color w:val="000000"/>
          <w:sz w:val="24"/>
          <w:szCs w:val="24"/>
          <w:lang w:val="sr-Cyrl-CS"/>
        </w:rPr>
        <w:t>.</w:t>
      </w:r>
    </w:p>
    <w:p w:rsidR="00FF2ED6" w:rsidRPr="004B2B53" w:rsidRDefault="00FF2ED6" w:rsidP="0040175B">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2)</w:t>
      </w:r>
      <w:r w:rsidR="00BE59F8"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За подношење захтева </w:t>
      </w:r>
      <w:r w:rsidR="00707477" w:rsidRPr="004B2B53">
        <w:rPr>
          <w:rFonts w:ascii="Times New Roman" w:hAnsi="Times New Roman" w:cs="Times New Roman"/>
          <w:color w:val="000000"/>
          <w:sz w:val="24"/>
          <w:szCs w:val="24"/>
          <w:lang w:val="sr-Cyrl-CS"/>
        </w:rPr>
        <w:t xml:space="preserve">за </w:t>
      </w:r>
      <w:r w:rsidR="00E37E84" w:rsidRPr="004B2B53">
        <w:rPr>
          <w:rFonts w:ascii="Times New Roman" w:hAnsi="Times New Roman" w:cs="Times New Roman"/>
          <w:color w:val="000000"/>
          <w:sz w:val="24"/>
          <w:szCs w:val="24"/>
          <w:lang w:val="sr-Cyrl-CS"/>
        </w:rPr>
        <w:t>мер</w:t>
      </w:r>
      <w:r w:rsidR="00D24DF7" w:rsidRPr="004B2B53">
        <w:rPr>
          <w:rFonts w:ascii="Times New Roman" w:hAnsi="Times New Roman" w:cs="Times New Roman"/>
          <w:color w:val="000000"/>
          <w:sz w:val="24"/>
          <w:szCs w:val="24"/>
          <w:lang w:val="sr-Cyrl-CS"/>
        </w:rPr>
        <w:t>е</w:t>
      </w:r>
      <w:r w:rsidRPr="004B2B53">
        <w:rPr>
          <w:rFonts w:ascii="Times New Roman" w:hAnsi="Times New Roman" w:cs="Times New Roman"/>
          <w:color w:val="000000"/>
          <w:sz w:val="24"/>
          <w:szCs w:val="24"/>
          <w:lang w:val="sr-Cyrl-CS"/>
        </w:rPr>
        <w:t xml:space="preserve"> подршке потребно је доставити следећу документацију:</w:t>
      </w:r>
    </w:p>
    <w:p w:rsidR="00FF2ED6" w:rsidRPr="004B2B53" w:rsidRDefault="000C7B88" w:rsidP="0040175B">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E37E84"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О</w:t>
      </w:r>
      <w:r w:rsidR="00FF2ED6" w:rsidRPr="004B2B53">
        <w:rPr>
          <w:rFonts w:ascii="Times New Roman" w:hAnsi="Times New Roman" w:cs="Times New Roman"/>
          <w:color w:val="000000"/>
          <w:sz w:val="24"/>
          <w:szCs w:val="24"/>
          <w:lang w:val="sr-Cyrl-CS"/>
        </w:rPr>
        <w:t>бразложени захтев</w:t>
      </w:r>
      <w:r w:rsidR="00707477" w:rsidRPr="004B2B53">
        <w:rPr>
          <w:rFonts w:ascii="Times New Roman" w:hAnsi="Times New Roman" w:cs="Times New Roman"/>
          <w:color w:val="000000"/>
          <w:sz w:val="24"/>
          <w:szCs w:val="24"/>
          <w:lang w:val="sr-Cyrl-CS"/>
        </w:rPr>
        <w:t xml:space="preserve">, који </w:t>
      </w:r>
      <w:r w:rsidR="00416A34" w:rsidRPr="004B2B53">
        <w:rPr>
          <w:rFonts w:ascii="Times New Roman" w:hAnsi="Times New Roman" w:cs="Times New Roman"/>
          <w:color w:val="000000"/>
          <w:sz w:val="24"/>
          <w:szCs w:val="24"/>
          <w:lang w:val="sr-Cyrl-CS"/>
        </w:rPr>
        <w:t>мора да садржи</w:t>
      </w:r>
      <w:r w:rsidR="00FF2ED6" w:rsidRPr="004B2B53">
        <w:rPr>
          <w:rFonts w:ascii="Times New Roman" w:hAnsi="Times New Roman" w:cs="Times New Roman"/>
          <w:color w:val="000000"/>
          <w:sz w:val="24"/>
          <w:szCs w:val="24"/>
          <w:lang w:val="sr-Cyrl-CS"/>
        </w:rPr>
        <w:t xml:space="preserve">: </w:t>
      </w:r>
    </w:p>
    <w:p w:rsidR="00707477" w:rsidRPr="004B2B53" w:rsidRDefault="00AD5811" w:rsidP="00BE59F8">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FF2ED6" w:rsidRPr="004B2B53">
        <w:rPr>
          <w:rFonts w:ascii="Times New Roman" w:hAnsi="Times New Roman" w:cs="Times New Roman"/>
          <w:color w:val="000000"/>
          <w:sz w:val="24"/>
          <w:szCs w:val="24"/>
          <w:lang w:val="sr-Cyrl-CS"/>
        </w:rPr>
        <w:t xml:space="preserve">1) доказ </w:t>
      </w:r>
      <w:r w:rsidR="008D5667" w:rsidRPr="004B2B53">
        <w:rPr>
          <w:rFonts w:ascii="Times New Roman" w:hAnsi="Times New Roman" w:cs="Times New Roman"/>
          <w:color w:val="000000"/>
          <w:sz w:val="24"/>
          <w:szCs w:val="24"/>
          <w:lang w:val="sr-Cyrl-CS"/>
        </w:rPr>
        <w:t xml:space="preserve">да су наступиле ванредне </w:t>
      </w:r>
      <w:r w:rsidR="00BE59F8" w:rsidRPr="004B2B53">
        <w:rPr>
          <w:rFonts w:ascii="Times New Roman" w:hAnsi="Times New Roman" w:cs="Times New Roman"/>
          <w:color w:val="000000"/>
          <w:sz w:val="24"/>
          <w:szCs w:val="24"/>
          <w:lang w:val="sr-Cyrl-CS"/>
        </w:rPr>
        <w:t xml:space="preserve">околности </w:t>
      </w:r>
      <w:r w:rsidR="008D5667" w:rsidRPr="004B2B53">
        <w:rPr>
          <w:rFonts w:ascii="Times New Roman" w:hAnsi="Times New Roman" w:cs="Times New Roman"/>
          <w:color w:val="000000"/>
          <w:sz w:val="24"/>
          <w:szCs w:val="24"/>
          <w:lang w:val="sr-Cyrl-CS"/>
        </w:rPr>
        <w:t xml:space="preserve">или поремећаји у </w:t>
      </w:r>
      <w:proofErr w:type="spellStart"/>
      <w:r w:rsidR="008D5667" w:rsidRPr="004B2B53">
        <w:rPr>
          <w:rFonts w:ascii="Times New Roman" w:hAnsi="Times New Roman" w:cs="Times New Roman"/>
          <w:color w:val="000000"/>
          <w:sz w:val="24"/>
          <w:szCs w:val="24"/>
          <w:lang w:val="sr-Cyrl-CS"/>
        </w:rPr>
        <w:t>функц</w:t>
      </w:r>
      <w:proofErr w:type="spellEnd"/>
      <w:r w:rsidR="007A3ED2">
        <w:rPr>
          <w:rFonts w:ascii="Times New Roman" w:hAnsi="Times New Roman" w:cs="Times New Roman"/>
          <w:color w:val="000000"/>
          <w:sz w:val="24"/>
          <w:szCs w:val="24"/>
          <w:lang w:val="sr-Cyrl-RS"/>
        </w:rPr>
        <w:t>и</w:t>
      </w:r>
      <w:proofErr w:type="spellStart"/>
      <w:r w:rsidR="008D5667" w:rsidRPr="004B2B53">
        <w:rPr>
          <w:rFonts w:ascii="Times New Roman" w:hAnsi="Times New Roman" w:cs="Times New Roman"/>
          <w:color w:val="000000"/>
          <w:sz w:val="24"/>
          <w:szCs w:val="24"/>
          <w:lang w:val="sr-Cyrl-CS"/>
        </w:rPr>
        <w:t>онисању</w:t>
      </w:r>
      <w:proofErr w:type="spellEnd"/>
      <w:r w:rsidR="008D5667" w:rsidRPr="004B2B53">
        <w:rPr>
          <w:rFonts w:ascii="Times New Roman" w:hAnsi="Times New Roman" w:cs="Times New Roman"/>
          <w:color w:val="000000"/>
          <w:sz w:val="24"/>
          <w:szCs w:val="24"/>
          <w:lang w:val="sr-Cyrl-CS"/>
        </w:rPr>
        <w:t xml:space="preserve"> (</w:t>
      </w:r>
      <w:r w:rsidR="00BE59F8" w:rsidRPr="004B2B53">
        <w:rPr>
          <w:rFonts w:ascii="Times New Roman" w:hAnsi="Times New Roman" w:cs="Times New Roman"/>
          <w:color w:val="000000"/>
          <w:sz w:val="24"/>
          <w:szCs w:val="24"/>
          <w:lang w:val="sr-Cyrl-CS"/>
        </w:rPr>
        <w:t>смањен прилив обима средстава у буџетима јединица локалне самоуправе, повећан обим непланираних расхода, отежано обављање делатн</w:t>
      </w:r>
      <w:r w:rsidR="000C7B88" w:rsidRPr="004B2B53">
        <w:rPr>
          <w:rFonts w:ascii="Times New Roman" w:hAnsi="Times New Roman" w:cs="Times New Roman"/>
          <w:color w:val="000000"/>
          <w:sz w:val="24"/>
          <w:szCs w:val="24"/>
          <w:lang w:val="sr-Cyrl-CS"/>
        </w:rPr>
        <w:t xml:space="preserve">ости јавних предузећа и </w:t>
      </w:r>
      <w:proofErr w:type="spellStart"/>
      <w:r w:rsidR="00707477" w:rsidRPr="004B2B53">
        <w:rPr>
          <w:rFonts w:ascii="Times New Roman" w:hAnsi="Times New Roman" w:cs="Times New Roman"/>
          <w:color w:val="000000"/>
          <w:sz w:val="24"/>
          <w:szCs w:val="24"/>
          <w:lang w:val="sr-Cyrl-CS"/>
        </w:rPr>
        <w:t>сл</w:t>
      </w:r>
      <w:proofErr w:type="spellEnd"/>
      <w:r w:rsidR="00707477" w:rsidRPr="004B2B53">
        <w:rPr>
          <w:rFonts w:ascii="Times New Roman" w:hAnsi="Times New Roman" w:cs="Times New Roman"/>
          <w:color w:val="000000"/>
          <w:sz w:val="24"/>
          <w:szCs w:val="24"/>
          <w:lang w:val="sr-Cyrl-CS"/>
        </w:rPr>
        <w:t xml:space="preserve">.) или </w:t>
      </w:r>
      <w:r w:rsidR="00BE59F8" w:rsidRPr="004B2B53">
        <w:rPr>
          <w:rFonts w:ascii="Times New Roman" w:hAnsi="Times New Roman" w:cs="Times New Roman"/>
          <w:color w:val="000000"/>
          <w:sz w:val="24"/>
          <w:szCs w:val="24"/>
          <w:lang w:val="sr-Cyrl-CS"/>
        </w:rPr>
        <w:t xml:space="preserve"> одлуку </w:t>
      </w:r>
      <w:r w:rsidR="00707477" w:rsidRPr="004B2B53">
        <w:rPr>
          <w:rFonts w:ascii="Times New Roman" w:hAnsi="Times New Roman" w:cs="Times New Roman"/>
          <w:color w:val="000000"/>
          <w:sz w:val="24"/>
          <w:szCs w:val="24"/>
          <w:lang w:val="sr-Cyrl-CS"/>
        </w:rPr>
        <w:t>о проглашењу ванредне ситуације или</w:t>
      </w:r>
      <w:r w:rsidR="00BE59F8" w:rsidRPr="004B2B53">
        <w:rPr>
          <w:rFonts w:ascii="Times New Roman" w:hAnsi="Times New Roman" w:cs="Times New Roman"/>
          <w:color w:val="000000"/>
          <w:sz w:val="24"/>
          <w:szCs w:val="24"/>
          <w:lang w:val="sr-Cyrl-CS"/>
        </w:rPr>
        <w:t xml:space="preserve"> извештај надлежне комисије за процену штета о</w:t>
      </w:r>
      <w:r w:rsidR="000C7B88" w:rsidRPr="004B2B53">
        <w:rPr>
          <w:rFonts w:ascii="Times New Roman" w:hAnsi="Times New Roman" w:cs="Times New Roman"/>
          <w:color w:val="000000"/>
          <w:sz w:val="24"/>
          <w:szCs w:val="24"/>
          <w:lang w:val="sr-Cyrl-CS"/>
        </w:rPr>
        <w:t xml:space="preserve">д </w:t>
      </w:r>
      <w:proofErr w:type="spellStart"/>
      <w:r w:rsidR="000C7B88" w:rsidRPr="004B2B53">
        <w:rPr>
          <w:rFonts w:ascii="Times New Roman" w:hAnsi="Times New Roman" w:cs="Times New Roman"/>
          <w:color w:val="000000"/>
          <w:sz w:val="24"/>
          <w:szCs w:val="24"/>
          <w:lang w:val="sr-Cyrl-CS"/>
        </w:rPr>
        <w:t>елем</w:t>
      </w:r>
      <w:r w:rsidR="008D5667" w:rsidRPr="004B2B53">
        <w:rPr>
          <w:rFonts w:ascii="Times New Roman" w:hAnsi="Times New Roman" w:cs="Times New Roman"/>
          <w:color w:val="000000"/>
          <w:sz w:val="24"/>
          <w:szCs w:val="24"/>
          <w:lang w:val="sr-Cyrl-CS"/>
        </w:rPr>
        <w:t>e</w:t>
      </w:r>
      <w:r w:rsidR="000C7B88" w:rsidRPr="004B2B53">
        <w:rPr>
          <w:rFonts w:ascii="Times New Roman" w:hAnsi="Times New Roman" w:cs="Times New Roman"/>
          <w:color w:val="000000"/>
          <w:sz w:val="24"/>
          <w:szCs w:val="24"/>
          <w:lang w:val="sr-Cyrl-CS"/>
        </w:rPr>
        <w:t>нтарних</w:t>
      </w:r>
      <w:proofErr w:type="spellEnd"/>
      <w:r w:rsidR="000C7B88" w:rsidRPr="004B2B53">
        <w:rPr>
          <w:rFonts w:ascii="Times New Roman" w:hAnsi="Times New Roman" w:cs="Times New Roman"/>
          <w:color w:val="000000"/>
          <w:sz w:val="24"/>
          <w:szCs w:val="24"/>
          <w:lang w:val="sr-Cyrl-CS"/>
        </w:rPr>
        <w:t xml:space="preserve"> непогода</w:t>
      </w:r>
      <w:r w:rsidR="008D5667" w:rsidRPr="004B2B53">
        <w:rPr>
          <w:rFonts w:ascii="Times New Roman" w:hAnsi="Times New Roman" w:cs="Times New Roman"/>
          <w:color w:val="000000"/>
          <w:sz w:val="24"/>
          <w:szCs w:val="24"/>
          <w:lang w:val="sr-Cyrl-CS"/>
        </w:rPr>
        <w:t xml:space="preserve">  (</w:t>
      </w:r>
      <w:r w:rsidR="00707477" w:rsidRPr="004B2B53">
        <w:rPr>
          <w:rFonts w:ascii="Times New Roman" w:hAnsi="Times New Roman" w:cs="Times New Roman"/>
          <w:color w:val="000000"/>
          <w:sz w:val="24"/>
          <w:szCs w:val="24"/>
          <w:lang w:val="sr-Cyrl-CS"/>
        </w:rPr>
        <w:t>у зависности од области за</w:t>
      </w:r>
      <w:r w:rsidR="008D5667" w:rsidRPr="004B2B53">
        <w:rPr>
          <w:rFonts w:ascii="Times New Roman" w:hAnsi="Times New Roman" w:cs="Times New Roman"/>
          <w:color w:val="000000"/>
          <w:sz w:val="24"/>
          <w:szCs w:val="24"/>
          <w:lang w:val="sr-Cyrl-CS"/>
        </w:rPr>
        <w:t xml:space="preserve"> коју се подноси захтев);</w:t>
      </w:r>
    </w:p>
    <w:p w:rsidR="00707477" w:rsidRPr="004B2B53" w:rsidRDefault="00AD5811" w:rsidP="00BE59F8">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707477" w:rsidRPr="004B2B53">
        <w:rPr>
          <w:rFonts w:ascii="Times New Roman" w:hAnsi="Times New Roman" w:cs="Times New Roman"/>
          <w:color w:val="000000"/>
          <w:sz w:val="24"/>
          <w:szCs w:val="24"/>
          <w:lang w:val="sr-Cyrl-CS"/>
        </w:rPr>
        <w:t>2)</w:t>
      </w:r>
      <w:r w:rsidRPr="004B2B53">
        <w:rPr>
          <w:rFonts w:ascii="Times New Roman" w:hAnsi="Times New Roman" w:cs="Times New Roman"/>
          <w:color w:val="000000"/>
          <w:sz w:val="24"/>
          <w:szCs w:val="24"/>
          <w:lang w:val="sr-Cyrl-CS"/>
        </w:rPr>
        <w:t xml:space="preserve"> </w:t>
      </w:r>
      <w:r w:rsidR="00BE59F8" w:rsidRPr="004B2B53">
        <w:rPr>
          <w:rFonts w:ascii="Times New Roman" w:hAnsi="Times New Roman" w:cs="Times New Roman"/>
          <w:color w:val="000000"/>
          <w:sz w:val="24"/>
          <w:szCs w:val="24"/>
          <w:lang w:val="sr-Cyrl-CS"/>
        </w:rPr>
        <w:t>спецификацију трошкова са исказаном вредношћу потребних средстава</w:t>
      </w:r>
      <w:r w:rsidR="008D5667" w:rsidRPr="004B2B53">
        <w:rPr>
          <w:rFonts w:ascii="Times New Roman" w:hAnsi="Times New Roman" w:cs="Times New Roman"/>
          <w:color w:val="000000"/>
          <w:sz w:val="24"/>
          <w:szCs w:val="24"/>
          <w:lang w:val="sr-Cyrl-CS"/>
        </w:rPr>
        <w:t>;</w:t>
      </w:r>
      <w:r w:rsidR="000C7B88" w:rsidRPr="004B2B53">
        <w:rPr>
          <w:rFonts w:ascii="Times New Roman" w:hAnsi="Times New Roman" w:cs="Times New Roman"/>
          <w:color w:val="000000"/>
          <w:sz w:val="24"/>
          <w:szCs w:val="24"/>
          <w:lang w:val="sr-Cyrl-CS"/>
        </w:rPr>
        <w:t xml:space="preserve"> </w:t>
      </w:r>
    </w:p>
    <w:p w:rsidR="00FF2ED6" w:rsidRPr="004B2B53" w:rsidRDefault="00AD5811" w:rsidP="0040175B">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w:t>
      </w:r>
      <w:r w:rsidR="00707477" w:rsidRPr="004B2B53">
        <w:rPr>
          <w:rFonts w:ascii="Times New Roman" w:hAnsi="Times New Roman" w:cs="Times New Roman"/>
          <w:color w:val="000000"/>
          <w:sz w:val="24"/>
          <w:szCs w:val="24"/>
          <w:lang w:val="sr-Cyrl-CS"/>
        </w:rPr>
        <w:t>3</w:t>
      </w:r>
      <w:r w:rsidR="000C7B88" w:rsidRPr="004B2B53">
        <w:rPr>
          <w:rFonts w:ascii="Times New Roman" w:hAnsi="Times New Roman" w:cs="Times New Roman"/>
          <w:color w:val="000000"/>
          <w:sz w:val="24"/>
          <w:szCs w:val="24"/>
          <w:lang w:val="sr-Cyrl-CS"/>
        </w:rPr>
        <w:t xml:space="preserve">)  </w:t>
      </w:r>
      <w:r w:rsidR="00416A34" w:rsidRPr="004B2B53">
        <w:rPr>
          <w:rFonts w:ascii="Times New Roman" w:hAnsi="Times New Roman" w:cs="Times New Roman"/>
          <w:color w:val="000000"/>
          <w:sz w:val="24"/>
          <w:szCs w:val="24"/>
          <w:lang w:val="sr-Cyrl-CS"/>
        </w:rPr>
        <w:t>рок реализације мере подршке.</w:t>
      </w:r>
    </w:p>
    <w:p w:rsidR="00707477" w:rsidRPr="004B2B53" w:rsidRDefault="00707477" w:rsidP="0040175B">
      <w:pPr>
        <w:spacing w:after="150"/>
        <w:jc w:val="both"/>
        <w:rPr>
          <w:rFonts w:ascii="Times New Roman" w:hAnsi="Times New Roman" w:cs="Times New Roman"/>
          <w:color w:val="000000"/>
          <w:sz w:val="24"/>
          <w:szCs w:val="24"/>
          <w:lang w:val="sr-Cyrl-CS"/>
        </w:rPr>
      </w:pPr>
    </w:p>
    <w:p w:rsidR="00C46F42" w:rsidRPr="004B2B53" w:rsidRDefault="00257D35">
      <w:pPr>
        <w:spacing w:after="120"/>
        <w:jc w:val="center"/>
        <w:rPr>
          <w:rFonts w:ascii="Times New Roman" w:hAnsi="Times New Roman" w:cs="Times New Roman"/>
          <w:sz w:val="24"/>
          <w:szCs w:val="24"/>
          <w:lang w:val="sr-Cyrl-CS"/>
        </w:rPr>
      </w:pPr>
      <w:proofErr w:type="spellStart"/>
      <w:r w:rsidRPr="004B2B53">
        <w:rPr>
          <w:rFonts w:ascii="Times New Roman" w:hAnsi="Times New Roman" w:cs="Times New Roman"/>
          <w:color w:val="000000"/>
          <w:sz w:val="24"/>
          <w:szCs w:val="24"/>
          <w:lang w:val="sr-Cyrl-CS"/>
        </w:rPr>
        <w:t>IX</w:t>
      </w:r>
      <w:proofErr w:type="spellEnd"/>
      <w:r w:rsidRPr="004B2B53">
        <w:rPr>
          <w:rFonts w:ascii="Times New Roman" w:hAnsi="Times New Roman" w:cs="Times New Roman"/>
          <w:color w:val="000000"/>
          <w:sz w:val="24"/>
          <w:szCs w:val="24"/>
          <w:lang w:val="sr-Cyrl-CS"/>
        </w:rPr>
        <w:t xml:space="preserve">. ПОСТУПАК </w:t>
      </w:r>
      <w:r w:rsidR="00152DA1" w:rsidRPr="004B2B53">
        <w:rPr>
          <w:rFonts w:ascii="Times New Roman" w:hAnsi="Times New Roman" w:cs="Times New Roman"/>
          <w:color w:val="000000"/>
          <w:sz w:val="24"/>
          <w:szCs w:val="24"/>
          <w:lang w:val="sr-Cyrl-CS"/>
        </w:rPr>
        <w:t>ОДОБРАВАЊА</w:t>
      </w:r>
      <w:r w:rsidR="00707477" w:rsidRPr="004B2B53">
        <w:rPr>
          <w:rFonts w:ascii="Times New Roman" w:hAnsi="Times New Roman" w:cs="Times New Roman"/>
          <w:color w:val="000000"/>
          <w:sz w:val="24"/>
          <w:szCs w:val="24"/>
          <w:lang w:val="sr-Cyrl-CS"/>
        </w:rPr>
        <w:t xml:space="preserve"> </w:t>
      </w:r>
      <w:r w:rsidRPr="004B2B53">
        <w:rPr>
          <w:rFonts w:ascii="Times New Roman" w:hAnsi="Times New Roman" w:cs="Times New Roman"/>
          <w:color w:val="000000"/>
          <w:sz w:val="24"/>
          <w:szCs w:val="24"/>
          <w:lang w:val="sr-Cyrl-CS"/>
        </w:rPr>
        <w:t xml:space="preserve"> ПРИЈАВА</w:t>
      </w:r>
      <w:r w:rsidR="0040175B" w:rsidRPr="004B2B53">
        <w:rPr>
          <w:rFonts w:ascii="Times New Roman" w:hAnsi="Times New Roman" w:cs="Times New Roman"/>
          <w:color w:val="000000"/>
          <w:sz w:val="24"/>
          <w:szCs w:val="24"/>
          <w:lang w:val="sr-Cyrl-CS"/>
        </w:rPr>
        <w:t xml:space="preserve"> ПРОЈЕКАТА</w:t>
      </w:r>
      <w:r w:rsidR="00BE59F8" w:rsidRPr="004B2B53">
        <w:rPr>
          <w:rFonts w:ascii="Times New Roman" w:hAnsi="Times New Roman" w:cs="Times New Roman"/>
          <w:color w:val="000000"/>
          <w:sz w:val="24"/>
          <w:szCs w:val="24"/>
          <w:lang w:val="sr-Cyrl-CS"/>
        </w:rPr>
        <w:t xml:space="preserve">  И ЗАХТЕВА </w:t>
      </w:r>
      <w:r w:rsidR="00152DA1" w:rsidRPr="004B2B53">
        <w:rPr>
          <w:rFonts w:ascii="Times New Roman" w:hAnsi="Times New Roman" w:cs="Times New Roman"/>
          <w:color w:val="000000"/>
          <w:sz w:val="24"/>
          <w:szCs w:val="24"/>
          <w:lang w:val="sr-Cyrl-CS"/>
        </w:rPr>
        <w:t>ЗА</w:t>
      </w:r>
      <w:r w:rsidR="00707477" w:rsidRPr="004B2B53">
        <w:rPr>
          <w:rFonts w:ascii="Times New Roman" w:hAnsi="Times New Roman" w:cs="Times New Roman"/>
          <w:color w:val="000000"/>
          <w:sz w:val="24"/>
          <w:szCs w:val="24"/>
          <w:lang w:val="sr-Cyrl-CS"/>
        </w:rPr>
        <w:t xml:space="preserve"> </w:t>
      </w:r>
      <w:r w:rsidR="00152DA1" w:rsidRPr="004B2B53">
        <w:rPr>
          <w:rFonts w:ascii="Times New Roman" w:hAnsi="Times New Roman" w:cs="Times New Roman"/>
          <w:color w:val="000000"/>
          <w:sz w:val="24"/>
          <w:szCs w:val="24"/>
          <w:lang w:val="sr-Cyrl-CS"/>
        </w:rPr>
        <w:t>МЕРЕ</w:t>
      </w:r>
      <w:r w:rsidR="00BE59F8" w:rsidRPr="004B2B53">
        <w:rPr>
          <w:rFonts w:ascii="Times New Roman" w:hAnsi="Times New Roman" w:cs="Times New Roman"/>
          <w:color w:val="000000"/>
          <w:sz w:val="24"/>
          <w:szCs w:val="24"/>
          <w:lang w:val="sr-Cyrl-CS"/>
        </w:rPr>
        <w:t xml:space="preserve"> ПОДРШКЕ</w:t>
      </w:r>
    </w:p>
    <w:p w:rsidR="0040175B" w:rsidRPr="004B2B53" w:rsidRDefault="00BE59F8" w:rsidP="00BE59F8">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1) </w:t>
      </w:r>
      <w:r w:rsidR="00257D35" w:rsidRPr="004B2B53">
        <w:rPr>
          <w:rFonts w:ascii="Times New Roman" w:hAnsi="Times New Roman" w:cs="Times New Roman"/>
          <w:color w:val="000000"/>
          <w:sz w:val="24"/>
          <w:szCs w:val="24"/>
          <w:lang w:val="sr-Cyrl-CS"/>
        </w:rPr>
        <w:t>Министар без портфеља задужен за унапређење развоја недовољно развијених општина (у даљем тексту: министар), именује Комисију за спровођење п</w:t>
      </w:r>
      <w:r w:rsidR="008F3DC8" w:rsidRPr="004B2B53">
        <w:rPr>
          <w:rFonts w:ascii="Times New Roman" w:hAnsi="Times New Roman" w:cs="Times New Roman"/>
          <w:color w:val="000000"/>
          <w:sz w:val="24"/>
          <w:szCs w:val="24"/>
          <w:lang w:val="sr-Cyrl-CS"/>
        </w:rPr>
        <w:t>оступка расподеле средстава по П</w:t>
      </w:r>
      <w:r w:rsidR="00257D35" w:rsidRPr="004B2B53">
        <w:rPr>
          <w:rFonts w:ascii="Times New Roman" w:hAnsi="Times New Roman" w:cs="Times New Roman"/>
          <w:color w:val="000000"/>
          <w:sz w:val="24"/>
          <w:szCs w:val="24"/>
          <w:lang w:val="sr-Cyrl-CS"/>
        </w:rPr>
        <w:t>рограму</w:t>
      </w:r>
      <w:r w:rsidR="008F3DC8" w:rsidRPr="004B2B53">
        <w:rPr>
          <w:rFonts w:ascii="Times New Roman" w:hAnsi="Times New Roman" w:cs="Times New Roman"/>
          <w:color w:val="000000"/>
          <w:sz w:val="24"/>
          <w:szCs w:val="24"/>
          <w:lang w:val="sr-Cyrl-CS"/>
        </w:rPr>
        <w:t xml:space="preserve"> за пројекте</w:t>
      </w:r>
      <w:r w:rsidR="00257D35" w:rsidRPr="004B2B53">
        <w:rPr>
          <w:rFonts w:ascii="Times New Roman" w:hAnsi="Times New Roman" w:cs="Times New Roman"/>
          <w:color w:val="000000"/>
          <w:sz w:val="24"/>
          <w:szCs w:val="24"/>
          <w:lang w:val="sr-Cyrl-CS"/>
        </w:rPr>
        <w:t xml:space="preserve"> (у даљем тексту: Комисија), која </w:t>
      </w:r>
      <w:r w:rsidR="008F3DC8" w:rsidRPr="004B2B53">
        <w:rPr>
          <w:rFonts w:ascii="Times New Roman" w:hAnsi="Times New Roman" w:cs="Times New Roman"/>
          <w:color w:val="000000"/>
          <w:sz w:val="24"/>
          <w:szCs w:val="24"/>
          <w:lang w:val="sr-Cyrl-CS"/>
        </w:rPr>
        <w:t>утврђује</w:t>
      </w:r>
      <w:r w:rsidR="00257D35" w:rsidRPr="004B2B53">
        <w:rPr>
          <w:rFonts w:ascii="Times New Roman" w:hAnsi="Times New Roman" w:cs="Times New Roman"/>
          <w:color w:val="000000"/>
          <w:sz w:val="24"/>
          <w:szCs w:val="24"/>
          <w:lang w:val="sr-Cyrl-CS"/>
        </w:rPr>
        <w:t xml:space="preserve"> </w:t>
      </w:r>
      <w:r w:rsidR="00700F3A" w:rsidRPr="004B2B53">
        <w:rPr>
          <w:rFonts w:ascii="Times New Roman" w:hAnsi="Times New Roman" w:cs="Times New Roman"/>
          <w:color w:val="000000"/>
          <w:sz w:val="24"/>
          <w:szCs w:val="24"/>
          <w:lang w:val="sr-Cyrl-CS"/>
        </w:rPr>
        <w:t>п</w:t>
      </w:r>
      <w:r w:rsidR="00257D35" w:rsidRPr="004B2B53">
        <w:rPr>
          <w:rFonts w:ascii="Times New Roman" w:hAnsi="Times New Roman" w:cs="Times New Roman"/>
          <w:color w:val="000000"/>
          <w:sz w:val="24"/>
          <w:szCs w:val="24"/>
          <w:lang w:val="sr-Cyrl-CS"/>
        </w:rPr>
        <w:t>редлог</w:t>
      </w:r>
      <w:r w:rsidR="008F3DC8" w:rsidRPr="004B2B53">
        <w:rPr>
          <w:rFonts w:ascii="Times New Roman" w:hAnsi="Times New Roman" w:cs="Times New Roman"/>
          <w:color w:val="000000"/>
          <w:sz w:val="24"/>
          <w:szCs w:val="24"/>
          <w:lang w:val="sr-Cyrl-CS"/>
        </w:rPr>
        <w:t xml:space="preserve"> одлуке о расподели средстава  по П</w:t>
      </w:r>
      <w:r w:rsidR="00257D35" w:rsidRPr="004B2B53">
        <w:rPr>
          <w:rFonts w:ascii="Times New Roman" w:hAnsi="Times New Roman" w:cs="Times New Roman"/>
          <w:color w:val="000000"/>
          <w:sz w:val="24"/>
          <w:szCs w:val="24"/>
          <w:lang w:val="sr-Cyrl-CS"/>
        </w:rPr>
        <w:t>рограм</w:t>
      </w:r>
      <w:r w:rsidR="008F3DC8" w:rsidRPr="004B2B53">
        <w:rPr>
          <w:rFonts w:ascii="Times New Roman" w:hAnsi="Times New Roman" w:cs="Times New Roman"/>
          <w:color w:val="000000"/>
          <w:sz w:val="24"/>
          <w:szCs w:val="24"/>
          <w:lang w:val="sr-Cyrl-CS"/>
        </w:rPr>
        <w:t>у за  пројекте.</w:t>
      </w:r>
    </w:p>
    <w:p w:rsidR="00C46F42" w:rsidRPr="004B2B53" w:rsidRDefault="00257D35" w:rsidP="0040175B">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lastRenderedPageBreak/>
        <w:t>На пр</w:t>
      </w:r>
      <w:r w:rsidR="008F3DC8" w:rsidRPr="004B2B53">
        <w:rPr>
          <w:rFonts w:ascii="Times New Roman" w:hAnsi="Times New Roman" w:cs="Times New Roman"/>
          <w:color w:val="000000"/>
          <w:sz w:val="24"/>
          <w:szCs w:val="24"/>
          <w:lang w:val="sr-Cyrl-CS"/>
        </w:rPr>
        <w:t>едлог Комисије министар доноси о</w:t>
      </w:r>
      <w:r w:rsidRPr="004B2B53">
        <w:rPr>
          <w:rFonts w:ascii="Times New Roman" w:hAnsi="Times New Roman" w:cs="Times New Roman"/>
          <w:color w:val="000000"/>
          <w:sz w:val="24"/>
          <w:szCs w:val="24"/>
          <w:lang w:val="sr-Cyrl-CS"/>
        </w:rPr>
        <w:t>длуку</w:t>
      </w:r>
      <w:r w:rsidR="008F3DC8" w:rsidRPr="004B2B53">
        <w:rPr>
          <w:rFonts w:ascii="Times New Roman" w:hAnsi="Times New Roman" w:cs="Times New Roman"/>
          <w:color w:val="000000"/>
          <w:sz w:val="24"/>
          <w:szCs w:val="24"/>
          <w:lang w:val="sr-Cyrl-CS"/>
        </w:rPr>
        <w:t xml:space="preserve"> о одобравању средстава за пројекат</w:t>
      </w:r>
      <w:r w:rsidRPr="004B2B53">
        <w:rPr>
          <w:rFonts w:ascii="Times New Roman" w:hAnsi="Times New Roman" w:cs="Times New Roman"/>
          <w:color w:val="000000"/>
          <w:sz w:val="24"/>
          <w:szCs w:val="24"/>
          <w:lang w:val="sr-Cyrl-CS"/>
        </w:rPr>
        <w:t>.</w:t>
      </w:r>
    </w:p>
    <w:p w:rsidR="00C46F42" w:rsidRPr="004B2B53" w:rsidRDefault="00257D35" w:rsidP="0040175B">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Одлука </w:t>
      </w:r>
      <w:r w:rsidR="008F3DC8" w:rsidRPr="004B2B53">
        <w:rPr>
          <w:rFonts w:ascii="Times New Roman" w:hAnsi="Times New Roman" w:cs="Times New Roman"/>
          <w:color w:val="000000"/>
          <w:sz w:val="24"/>
          <w:szCs w:val="24"/>
          <w:lang w:val="sr-Cyrl-CS"/>
        </w:rPr>
        <w:t>из става 2</w:t>
      </w:r>
      <w:r w:rsidR="00152DA1" w:rsidRPr="004B2B53">
        <w:rPr>
          <w:rFonts w:ascii="Times New Roman" w:hAnsi="Times New Roman" w:cs="Times New Roman"/>
          <w:color w:val="000000"/>
          <w:sz w:val="24"/>
          <w:szCs w:val="24"/>
          <w:lang w:val="sr-Cyrl-CS"/>
        </w:rPr>
        <w:t>.</w:t>
      </w:r>
      <w:r w:rsidR="008F3DC8" w:rsidRPr="004B2B53">
        <w:rPr>
          <w:rFonts w:ascii="Times New Roman" w:hAnsi="Times New Roman" w:cs="Times New Roman"/>
          <w:color w:val="000000"/>
          <w:sz w:val="24"/>
          <w:szCs w:val="24"/>
          <w:lang w:val="sr-Cyrl-CS"/>
        </w:rPr>
        <w:t xml:space="preserve"> ове тачке </w:t>
      </w:r>
      <w:r w:rsidRPr="004B2B53">
        <w:rPr>
          <w:rFonts w:ascii="Times New Roman" w:hAnsi="Times New Roman" w:cs="Times New Roman"/>
          <w:color w:val="000000"/>
          <w:sz w:val="24"/>
          <w:szCs w:val="24"/>
          <w:lang w:val="sr-Cyrl-CS"/>
        </w:rPr>
        <w:t xml:space="preserve">садржи: назив јединице локалне самоуправе којој се пројекат одобрава, </w:t>
      </w:r>
      <w:r w:rsidR="00D24DF7" w:rsidRPr="004B2B53">
        <w:rPr>
          <w:rFonts w:ascii="Times New Roman" w:hAnsi="Times New Roman" w:cs="Times New Roman"/>
          <w:color w:val="000000"/>
          <w:sz w:val="24"/>
          <w:szCs w:val="24"/>
          <w:lang w:val="sr-Cyrl-CS"/>
        </w:rPr>
        <w:t xml:space="preserve">податак </w:t>
      </w:r>
      <w:r w:rsidRPr="004B2B53">
        <w:rPr>
          <w:rFonts w:ascii="Times New Roman" w:hAnsi="Times New Roman" w:cs="Times New Roman"/>
          <w:color w:val="000000"/>
          <w:sz w:val="24"/>
          <w:szCs w:val="24"/>
          <w:lang w:val="sr-Cyrl-CS"/>
        </w:rPr>
        <w:t>за који пројекат су средства одобрена, као и износ одобрених средстава.</w:t>
      </w:r>
    </w:p>
    <w:p w:rsidR="00C46F42" w:rsidRPr="004B2B53" w:rsidRDefault="00257D35" w:rsidP="0040175B">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Комисија у току поступка избора предлога пројекта може тражити додатне информације уколико постоје специфичне околности.</w:t>
      </w:r>
    </w:p>
    <w:p w:rsidR="00C46F42" w:rsidRPr="004B2B53" w:rsidRDefault="00257D35" w:rsidP="0040175B">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Јединице локалне самоуправе којима су одобрена средства </w:t>
      </w:r>
      <w:r w:rsidR="008F3DC8" w:rsidRPr="004B2B53">
        <w:rPr>
          <w:rFonts w:ascii="Times New Roman" w:hAnsi="Times New Roman" w:cs="Times New Roman"/>
          <w:color w:val="000000"/>
          <w:sz w:val="24"/>
          <w:szCs w:val="24"/>
          <w:lang w:val="sr-Cyrl-CS"/>
        </w:rPr>
        <w:t>за пројекат потписују у</w:t>
      </w:r>
      <w:r w:rsidRPr="004B2B53">
        <w:rPr>
          <w:rFonts w:ascii="Times New Roman" w:hAnsi="Times New Roman" w:cs="Times New Roman"/>
          <w:color w:val="000000"/>
          <w:sz w:val="24"/>
          <w:szCs w:val="24"/>
          <w:lang w:val="sr-Cyrl-CS"/>
        </w:rPr>
        <w:t xml:space="preserve">говор о </w:t>
      </w:r>
      <w:proofErr w:type="spellStart"/>
      <w:r w:rsidRPr="004B2B53">
        <w:rPr>
          <w:rFonts w:ascii="Times New Roman" w:hAnsi="Times New Roman" w:cs="Times New Roman"/>
          <w:color w:val="000000"/>
          <w:sz w:val="24"/>
          <w:szCs w:val="24"/>
          <w:lang w:val="sr-Cyrl-CS"/>
        </w:rPr>
        <w:t>суфинансирању</w:t>
      </w:r>
      <w:proofErr w:type="spellEnd"/>
      <w:r w:rsidRPr="004B2B53">
        <w:rPr>
          <w:rFonts w:ascii="Times New Roman" w:hAnsi="Times New Roman" w:cs="Times New Roman"/>
          <w:color w:val="000000"/>
          <w:sz w:val="24"/>
          <w:szCs w:val="24"/>
          <w:lang w:val="sr-Cyrl-CS"/>
        </w:rPr>
        <w:t xml:space="preserve"> програма подршке унапређења развоја изразито недовољно развијених општина, у ро</w:t>
      </w:r>
      <w:r w:rsidR="008F3DC8" w:rsidRPr="004B2B53">
        <w:rPr>
          <w:rFonts w:ascii="Times New Roman" w:hAnsi="Times New Roman" w:cs="Times New Roman"/>
          <w:color w:val="000000"/>
          <w:sz w:val="24"/>
          <w:szCs w:val="24"/>
          <w:lang w:val="sr-Cyrl-CS"/>
        </w:rPr>
        <w:t xml:space="preserve">ку од 15 дана од </w:t>
      </w:r>
      <w:proofErr w:type="spellStart"/>
      <w:r w:rsidR="008F3DC8" w:rsidRPr="004B2B53">
        <w:rPr>
          <w:rFonts w:ascii="Times New Roman" w:hAnsi="Times New Roman" w:cs="Times New Roman"/>
          <w:color w:val="000000"/>
          <w:sz w:val="24"/>
          <w:szCs w:val="24"/>
          <w:lang w:val="sr-Cyrl-CS"/>
        </w:rPr>
        <w:t>данa</w:t>
      </w:r>
      <w:proofErr w:type="spellEnd"/>
      <w:r w:rsidR="008F3DC8" w:rsidRPr="004B2B53">
        <w:rPr>
          <w:rFonts w:ascii="Times New Roman" w:hAnsi="Times New Roman" w:cs="Times New Roman"/>
          <w:color w:val="000000"/>
          <w:sz w:val="24"/>
          <w:szCs w:val="24"/>
          <w:lang w:val="sr-Cyrl-CS"/>
        </w:rPr>
        <w:t xml:space="preserve"> доношења о</w:t>
      </w:r>
      <w:r w:rsidRPr="004B2B53">
        <w:rPr>
          <w:rFonts w:ascii="Times New Roman" w:hAnsi="Times New Roman" w:cs="Times New Roman"/>
          <w:color w:val="000000"/>
          <w:sz w:val="24"/>
          <w:szCs w:val="24"/>
          <w:lang w:val="sr-Cyrl-CS"/>
        </w:rPr>
        <w:t>длуке</w:t>
      </w:r>
      <w:r w:rsidR="008F3DC8" w:rsidRPr="004B2B53">
        <w:rPr>
          <w:rFonts w:ascii="Times New Roman" w:hAnsi="Times New Roman" w:cs="Times New Roman"/>
          <w:color w:val="000000"/>
          <w:sz w:val="24"/>
          <w:szCs w:val="24"/>
          <w:lang w:val="sr-Cyrl-CS"/>
        </w:rPr>
        <w:t xml:space="preserve"> из става 2</w:t>
      </w:r>
      <w:r w:rsidR="00152DA1" w:rsidRPr="004B2B53">
        <w:rPr>
          <w:rFonts w:ascii="Times New Roman" w:hAnsi="Times New Roman" w:cs="Times New Roman"/>
          <w:color w:val="000000"/>
          <w:sz w:val="24"/>
          <w:szCs w:val="24"/>
          <w:lang w:val="sr-Cyrl-CS"/>
        </w:rPr>
        <w:t>.</w:t>
      </w:r>
      <w:r w:rsidR="002159ED" w:rsidRPr="004B2B53">
        <w:rPr>
          <w:rFonts w:ascii="Times New Roman" w:hAnsi="Times New Roman" w:cs="Times New Roman"/>
          <w:color w:val="000000"/>
          <w:sz w:val="24"/>
          <w:szCs w:val="24"/>
          <w:lang w:val="sr-Cyrl-CS"/>
        </w:rPr>
        <w:t xml:space="preserve"> ове тачке</w:t>
      </w:r>
      <w:r w:rsidRPr="004B2B53">
        <w:rPr>
          <w:rFonts w:ascii="Times New Roman" w:hAnsi="Times New Roman" w:cs="Times New Roman"/>
          <w:color w:val="000000"/>
          <w:sz w:val="24"/>
          <w:szCs w:val="24"/>
          <w:lang w:val="sr-Cyrl-CS"/>
        </w:rPr>
        <w:t xml:space="preserve">, која ће бити објављена на </w:t>
      </w:r>
      <w:proofErr w:type="spellStart"/>
      <w:r w:rsidRPr="004B2B53">
        <w:rPr>
          <w:rFonts w:ascii="Times New Roman" w:hAnsi="Times New Roman" w:cs="Times New Roman"/>
          <w:color w:val="000000"/>
          <w:sz w:val="24"/>
          <w:szCs w:val="24"/>
          <w:lang w:val="sr-Cyrl-CS"/>
        </w:rPr>
        <w:t>интернет</w:t>
      </w:r>
      <w:proofErr w:type="spellEnd"/>
      <w:r w:rsidRPr="004B2B53">
        <w:rPr>
          <w:rFonts w:ascii="Times New Roman" w:hAnsi="Times New Roman" w:cs="Times New Roman"/>
          <w:color w:val="000000"/>
          <w:sz w:val="24"/>
          <w:szCs w:val="24"/>
          <w:lang w:val="sr-Cyrl-CS"/>
        </w:rPr>
        <w:t xml:space="preserve"> страници Ка</w:t>
      </w:r>
      <w:r w:rsidR="002159ED" w:rsidRPr="004B2B53">
        <w:rPr>
          <w:rFonts w:ascii="Times New Roman" w:hAnsi="Times New Roman" w:cs="Times New Roman"/>
          <w:color w:val="000000"/>
          <w:sz w:val="24"/>
          <w:szCs w:val="24"/>
          <w:lang w:val="sr-Cyrl-CS"/>
        </w:rPr>
        <w:t xml:space="preserve">бинета министра </w:t>
      </w:r>
      <w:proofErr w:type="spellStart"/>
      <w:r w:rsidR="002159ED" w:rsidRPr="004B2B53">
        <w:rPr>
          <w:rFonts w:ascii="Times New Roman" w:hAnsi="Times New Roman" w:cs="Times New Roman"/>
          <w:color w:val="000000"/>
          <w:sz w:val="24"/>
          <w:szCs w:val="24"/>
          <w:lang w:val="sr-Cyrl-CS"/>
        </w:rPr>
        <w:t>www.rnro.gov.rs</w:t>
      </w:r>
      <w:proofErr w:type="spellEnd"/>
      <w:r w:rsidRPr="004B2B53">
        <w:rPr>
          <w:rFonts w:ascii="Times New Roman" w:hAnsi="Times New Roman" w:cs="Times New Roman"/>
          <w:color w:val="000000"/>
          <w:sz w:val="24"/>
          <w:szCs w:val="24"/>
          <w:lang w:val="sr-Cyrl-CS"/>
        </w:rPr>
        <w:t>.</w:t>
      </w:r>
    </w:p>
    <w:p w:rsidR="00BE59F8" w:rsidRPr="004B2B53" w:rsidRDefault="00416A34" w:rsidP="000C7B88">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2)</w:t>
      </w:r>
      <w:r w:rsidR="000C7B88" w:rsidRPr="004B2B53">
        <w:rPr>
          <w:rFonts w:ascii="Times New Roman" w:hAnsi="Times New Roman" w:cs="Times New Roman"/>
          <w:color w:val="000000"/>
          <w:sz w:val="24"/>
          <w:szCs w:val="24"/>
          <w:lang w:val="sr-Cyrl-CS"/>
        </w:rPr>
        <w:t xml:space="preserve"> </w:t>
      </w:r>
      <w:r w:rsidR="008F3DC8" w:rsidRPr="004B2B53">
        <w:rPr>
          <w:rFonts w:ascii="Times New Roman" w:hAnsi="Times New Roman" w:cs="Times New Roman"/>
          <w:color w:val="000000"/>
          <w:sz w:val="24"/>
          <w:szCs w:val="24"/>
          <w:lang w:val="sr-Cyrl-CS"/>
        </w:rPr>
        <w:t xml:space="preserve">Ако је достављена уредна, валидна и одговарајућа </w:t>
      </w:r>
      <w:r w:rsidR="00FC4501" w:rsidRPr="004B2B53">
        <w:rPr>
          <w:rFonts w:ascii="Times New Roman" w:hAnsi="Times New Roman" w:cs="Times New Roman"/>
          <w:color w:val="000000"/>
          <w:sz w:val="24"/>
          <w:szCs w:val="24"/>
          <w:lang w:val="sr-Cyrl-CS"/>
        </w:rPr>
        <w:t xml:space="preserve">документација из главе </w:t>
      </w:r>
      <w:proofErr w:type="spellStart"/>
      <w:r w:rsidR="00152DA1" w:rsidRPr="004B2B53">
        <w:rPr>
          <w:rFonts w:ascii="Times New Roman" w:hAnsi="Times New Roman" w:cs="Times New Roman"/>
          <w:color w:val="000000"/>
          <w:sz w:val="24"/>
          <w:szCs w:val="24"/>
          <w:lang w:val="sr-Cyrl-CS"/>
        </w:rPr>
        <w:t>VIII</w:t>
      </w:r>
      <w:proofErr w:type="spellEnd"/>
      <w:r w:rsidR="002159ED" w:rsidRPr="004B2B53">
        <w:rPr>
          <w:rFonts w:ascii="Times New Roman" w:hAnsi="Times New Roman" w:cs="Times New Roman"/>
          <w:color w:val="000000"/>
          <w:sz w:val="24"/>
          <w:szCs w:val="24"/>
          <w:lang w:val="sr-Cyrl-CS"/>
        </w:rPr>
        <w:t>.</w:t>
      </w:r>
      <w:r w:rsidR="00FC4501" w:rsidRPr="004B2B53">
        <w:rPr>
          <w:rFonts w:ascii="Times New Roman" w:hAnsi="Times New Roman" w:cs="Times New Roman"/>
          <w:color w:val="000000"/>
          <w:sz w:val="24"/>
          <w:szCs w:val="24"/>
          <w:lang w:val="sr-Cyrl-CS"/>
        </w:rPr>
        <w:t xml:space="preserve"> </w:t>
      </w:r>
      <w:r w:rsidR="00C053A5" w:rsidRPr="004B2B53">
        <w:rPr>
          <w:rFonts w:ascii="Times New Roman" w:hAnsi="Times New Roman" w:cs="Times New Roman"/>
          <w:color w:val="000000"/>
          <w:sz w:val="24"/>
          <w:szCs w:val="24"/>
          <w:lang w:val="sr-Cyrl-CS"/>
        </w:rPr>
        <w:t xml:space="preserve">ПОТРЕБНА ДОКУМЕНТАЦИЈА ЗА ПОДНОШЕЊЕ ПРИЈАВА ПРОЈЕКАТА И ЗАХТЕВА </w:t>
      </w:r>
      <w:r w:rsidR="002E6384" w:rsidRPr="004B2B53">
        <w:rPr>
          <w:rFonts w:ascii="Times New Roman" w:hAnsi="Times New Roman" w:cs="Times New Roman"/>
          <w:color w:val="000000"/>
          <w:sz w:val="24"/>
          <w:szCs w:val="24"/>
          <w:lang w:val="sr-Cyrl-CS"/>
        </w:rPr>
        <w:t>ЗА МЕРЕ</w:t>
      </w:r>
      <w:r w:rsidR="00C053A5" w:rsidRPr="004B2B53">
        <w:rPr>
          <w:rFonts w:ascii="Times New Roman" w:hAnsi="Times New Roman" w:cs="Times New Roman"/>
          <w:color w:val="000000"/>
          <w:sz w:val="24"/>
          <w:szCs w:val="24"/>
          <w:lang w:val="sr-Cyrl-CS"/>
        </w:rPr>
        <w:t xml:space="preserve"> ПОДРШКЕ </w:t>
      </w:r>
      <w:r w:rsidR="00FC4501" w:rsidRPr="004B2B53">
        <w:rPr>
          <w:rFonts w:ascii="Times New Roman" w:hAnsi="Times New Roman" w:cs="Times New Roman"/>
          <w:color w:val="000000"/>
          <w:sz w:val="24"/>
          <w:szCs w:val="24"/>
          <w:lang w:val="sr-Cyrl-CS"/>
        </w:rPr>
        <w:t>тачка 2</w:t>
      </w:r>
      <w:r w:rsidR="002E6384" w:rsidRPr="004B2B53">
        <w:rPr>
          <w:rFonts w:ascii="Times New Roman" w:hAnsi="Times New Roman" w:cs="Times New Roman"/>
          <w:color w:val="000000"/>
          <w:sz w:val="24"/>
          <w:szCs w:val="24"/>
          <w:lang w:val="sr-Cyrl-CS"/>
        </w:rPr>
        <w:t>)</w:t>
      </w:r>
      <w:r w:rsidR="00FC4501" w:rsidRPr="004B2B53">
        <w:rPr>
          <w:rFonts w:ascii="Times New Roman" w:hAnsi="Times New Roman" w:cs="Times New Roman"/>
          <w:color w:val="000000"/>
          <w:sz w:val="24"/>
          <w:szCs w:val="24"/>
          <w:lang w:val="sr-Cyrl-CS"/>
        </w:rPr>
        <w:t xml:space="preserve"> Програма, </w:t>
      </w:r>
      <w:r w:rsidR="00700F3A" w:rsidRPr="004B2B53">
        <w:rPr>
          <w:rFonts w:ascii="Times New Roman" w:hAnsi="Times New Roman" w:cs="Times New Roman"/>
          <w:color w:val="000000"/>
          <w:sz w:val="24"/>
          <w:szCs w:val="24"/>
          <w:lang w:val="sr-Cyrl-CS"/>
        </w:rPr>
        <w:t>м</w:t>
      </w:r>
      <w:r w:rsidR="000C7B88" w:rsidRPr="004B2B53">
        <w:rPr>
          <w:rFonts w:ascii="Times New Roman" w:hAnsi="Times New Roman" w:cs="Times New Roman"/>
          <w:color w:val="000000"/>
          <w:sz w:val="24"/>
          <w:szCs w:val="24"/>
          <w:lang w:val="sr-Cyrl-CS"/>
        </w:rPr>
        <w:t xml:space="preserve">инистар доноси </w:t>
      </w:r>
      <w:r w:rsidR="00FC4501" w:rsidRPr="004B2B53">
        <w:rPr>
          <w:rFonts w:ascii="Times New Roman" w:hAnsi="Times New Roman" w:cs="Times New Roman"/>
          <w:color w:val="000000"/>
          <w:sz w:val="24"/>
          <w:szCs w:val="24"/>
          <w:lang w:val="sr-Cyrl-CS"/>
        </w:rPr>
        <w:t>о</w:t>
      </w:r>
      <w:r w:rsidR="000C7B88" w:rsidRPr="004B2B53">
        <w:rPr>
          <w:rFonts w:ascii="Times New Roman" w:hAnsi="Times New Roman" w:cs="Times New Roman"/>
          <w:color w:val="000000"/>
          <w:sz w:val="24"/>
          <w:szCs w:val="24"/>
          <w:lang w:val="sr-Cyrl-CS"/>
        </w:rPr>
        <w:t>длуку о одобравању средстава</w:t>
      </w:r>
      <w:r w:rsidR="00152DA1" w:rsidRPr="004B2B53">
        <w:rPr>
          <w:rFonts w:ascii="Times New Roman" w:hAnsi="Times New Roman" w:cs="Times New Roman"/>
          <w:color w:val="000000"/>
          <w:sz w:val="24"/>
          <w:szCs w:val="24"/>
          <w:lang w:val="sr-Cyrl-CS"/>
        </w:rPr>
        <w:t xml:space="preserve"> мере подршке</w:t>
      </w:r>
      <w:r w:rsidR="000C7B88" w:rsidRPr="004B2B53">
        <w:rPr>
          <w:rFonts w:ascii="Times New Roman" w:hAnsi="Times New Roman" w:cs="Times New Roman"/>
          <w:color w:val="000000"/>
          <w:sz w:val="24"/>
          <w:szCs w:val="24"/>
          <w:lang w:val="sr-Cyrl-CS"/>
        </w:rPr>
        <w:t xml:space="preserve">, </w:t>
      </w:r>
      <w:r w:rsidR="00FC4501" w:rsidRPr="004B2B53">
        <w:rPr>
          <w:rFonts w:ascii="Times New Roman" w:hAnsi="Times New Roman" w:cs="Times New Roman"/>
          <w:color w:val="000000"/>
          <w:sz w:val="24"/>
          <w:szCs w:val="24"/>
          <w:lang w:val="sr-Cyrl-CS"/>
        </w:rPr>
        <w:t>а</w:t>
      </w:r>
      <w:r w:rsidR="000C7B88" w:rsidRPr="004B2B53">
        <w:rPr>
          <w:rFonts w:ascii="Times New Roman" w:hAnsi="Times New Roman" w:cs="Times New Roman"/>
          <w:color w:val="000000"/>
          <w:sz w:val="24"/>
          <w:szCs w:val="24"/>
          <w:lang w:val="sr-Cyrl-CS"/>
        </w:rPr>
        <w:t xml:space="preserve"> најкасније у року од 15 дана од дана доноше</w:t>
      </w:r>
      <w:r w:rsidR="00FC4501" w:rsidRPr="004B2B53">
        <w:rPr>
          <w:rFonts w:ascii="Times New Roman" w:hAnsi="Times New Roman" w:cs="Times New Roman"/>
          <w:color w:val="000000"/>
          <w:sz w:val="24"/>
          <w:szCs w:val="24"/>
          <w:lang w:val="sr-Cyrl-CS"/>
        </w:rPr>
        <w:t>њ</w:t>
      </w:r>
      <w:r w:rsidR="000C7B88" w:rsidRPr="004B2B53">
        <w:rPr>
          <w:rFonts w:ascii="Times New Roman" w:hAnsi="Times New Roman" w:cs="Times New Roman"/>
          <w:color w:val="000000"/>
          <w:sz w:val="24"/>
          <w:szCs w:val="24"/>
          <w:lang w:val="sr-Cyrl-CS"/>
        </w:rPr>
        <w:t xml:space="preserve">а </w:t>
      </w:r>
      <w:r w:rsidR="00FC4501" w:rsidRPr="004B2B53">
        <w:rPr>
          <w:rFonts w:ascii="Times New Roman" w:hAnsi="Times New Roman" w:cs="Times New Roman"/>
          <w:color w:val="000000"/>
          <w:sz w:val="24"/>
          <w:szCs w:val="24"/>
          <w:lang w:val="sr-Cyrl-CS"/>
        </w:rPr>
        <w:t>те о</w:t>
      </w:r>
      <w:r w:rsidR="000C7B88" w:rsidRPr="004B2B53">
        <w:rPr>
          <w:rFonts w:ascii="Times New Roman" w:hAnsi="Times New Roman" w:cs="Times New Roman"/>
          <w:color w:val="000000"/>
          <w:sz w:val="24"/>
          <w:szCs w:val="24"/>
          <w:lang w:val="sr-Cyrl-CS"/>
        </w:rPr>
        <w:t>длуке</w:t>
      </w:r>
      <w:r w:rsidR="00FC4501" w:rsidRPr="004B2B53">
        <w:rPr>
          <w:rFonts w:ascii="Times New Roman" w:hAnsi="Times New Roman" w:cs="Times New Roman"/>
          <w:color w:val="000000"/>
          <w:sz w:val="24"/>
          <w:szCs w:val="24"/>
          <w:lang w:val="sr-Cyrl-CS"/>
        </w:rPr>
        <w:t xml:space="preserve"> јединице локалне самоуправе потписују уговор о одобравању средст</w:t>
      </w:r>
      <w:r w:rsidR="00700F3A" w:rsidRPr="004B2B53">
        <w:rPr>
          <w:rFonts w:ascii="Times New Roman" w:hAnsi="Times New Roman" w:cs="Times New Roman"/>
          <w:color w:val="000000"/>
          <w:sz w:val="24"/>
          <w:szCs w:val="24"/>
          <w:lang w:val="sr-Cyrl-CS"/>
        </w:rPr>
        <w:t>а</w:t>
      </w:r>
      <w:r w:rsidR="00FC4501" w:rsidRPr="004B2B53">
        <w:rPr>
          <w:rFonts w:ascii="Times New Roman" w:hAnsi="Times New Roman" w:cs="Times New Roman"/>
          <w:color w:val="000000"/>
          <w:sz w:val="24"/>
          <w:szCs w:val="24"/>
          <w:lang w:val="sr-Cyrl-CS"/>
        </w:rPr>
        <w:t>ва  мере подршке.</w:t>
      </w:r>
    </w:p>
    <w:p w:rsidR="002B19FA" w:rsidRPr="004B2B53" w:rsidRDefault="002B19FA" w:rsidP="000C7B88">
      <w:pPr>
        <w:spacing w:after="150"/>
        <w:jc w:val="both"/>
        <w:rPr>
          <w:rFonts w:ascii="Times New Roman" w:hAnsi="Times New Roman" w:cs="Times New Roman"/>
          <w:sz w:val="24"/>
          <w:szCs w:val="24"/>
          <w:lang w:val="sr-Cyrl-CS"/>
        </w:rPr>
      </w:pPr>
      <w:bookmarkStart w:id="0" w:name="_GoBack"/>
      <w:bookmarkEnd w:id="0"/>
    </w:p>
    <w:p w:rsidR="00C46F42" w:rsidRPr="004B2B53" w:rsidRDefault="00257D35">
      <w:pPr>
        <w:spacing w:after="120"/>
        <w:jc w:val="center"/>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X. ИЗВЕШТАВАЊЕ</w:t>
      </w:r>
      <w:r w:rsidR="00416A34" w:rsidRPr="004B2B53">
        <w:rPr>
          <w:rFonts w:ascii="Times New Roman" w:hAnsi="Times New Roman" w:cs="Times New Roman"/>
          <w:color w:val="000000"/>
          <w:sz w:val="24"/>
          <w:szCs w:val="24"/>
          <w:lang w:val="sr-Cyrl-CS"/>
        </w:rPr>
        <w:t xml:space="preserve"> ПО ПРОЈЕКТИМА И МЕРАМА ПОДРШКЕ</w:t>
      </w:r>
    </w:p>
    <w:p w:rsidR="00C46F42" w:rsidRPr="004B2B53" w:rsidRDefault="00416A34" w:rsidP="0040175B">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 xml:space="preserve">1) </w:t>
      </w:r>
      <w:r w:rsidR="00257D35" w:rsidRPr="004B2B53">
        <w:rPr>
          <w:rFonts w:ascii="Times New Roman" w:hAnsi="Times New Roman" w:cs="Times New Roman"/>
          <w:color w:val="000000"/>
          <w:sz w:val="24"/>
          <w:szCs w:val="24"/>
          <w:lang w:val="sr-Cyrl-CS"/>
        </w:rPr>
        <w:t>Корисник средстава</w:t>
      </w:r>
      <w:r w:rsidR="00FC4501" w:rsidRPr="004B2B53">
        <w:rPr>
          <w:rFonts w:ascii="Times New Roman" w:hAnsi="Times New Roman" w:cs="Times New Roman"/>
          <w:color w:val="000000"/>
          <w:sz w:val="24"/>
          <w:szCs w:val="24"/>
          <w:lang w:val="sr-Cyrl-CS"/>
        </w:rPr>
        <w:t xml:space="preserve"> за пројекат </w:t>
      </w:r>
      <w:r w:rsidR="00257D35" w:rsidRPr="004B2B53">
        <w:rPr>
          <w:rFonts w:ascii="Times New Roman" w:hAnsi="Times New Roman" w:cs="Times New Roman"/>
          <w:color w:val="000000"/>
          <w:sz w:val="24"/>
          <w:szCs w:val="24"/>
          <w:lang w:val="sr-Cyrl-CS"/>
        </w:rPr>
        <w:t xml:space="preserve"> је дужан да Кабинету министра редовно доставља извештаје о сте</w:t>
      </w:r>
      <w:r w:rsidR="00FC4501" w:rsidRPr="004B2B53">
        <w:rPr>
          <w:rFonts w:ascii="Times New Roman" w:hAnsi="Times New Roman" w:cs="Times New Roman"/>
          <w:color w:val="000000"/>
          <w:sz w:val="24"/>
          <w:szCs w:val="24"/>
          <w:lang w:val="sr-Cyrl-CS"/>
        </w:rPr>
        <w:t>пену реализације пројекта</w:t>
      </w:r>
      <w:r w:rsidR="00257D35" w:rsidRPr="004B2B53">
        <w:rPr>
          <w:rFonts w:ascii="Times New Roman" w:hAnsi="Times New Roman" w:cs="Times New Roman"/>
          <w:color w:val="000000"/>
          <w:sz w:val="24"/>
          <w:szCs w:val="24"/>
          <w:lang w:val="sr-Cyrl-CS"/>
        </w:rPr>
        <w:t xml:space="preserve"> са свим потребним документима, као и финални извештај на кра</w:t>
      </w:r>
      <w:r w:rsidR="0040175B" w:rsidRPr="004B2B53">
        <w:rPr>
          <w:rFonts w:ascii="Times New Roman" w:hAnsi="Times New Roman" w:cs="Times New Roman"/>
          <w:color w:val="000000"/>
          <w:sz w:val="24"/>
          <w:szCs w:val="24"/>
          <w:lang w:val="sr-Cyrl-CS"/>
        </w:rPr>
        <w:t>ју пројекта до 20. децембра 2022</w:t>
      </w:r>
      <w:r w:rsidR="00257D35" w:rsidRPr="004B2B53">
        <w:rPr>
          <w:rFonts w:ascii="Times New Roman" w:hAnsi="Times New Roman" w:cs="Times New Roman"/>
          <w:color w:val="000000"/>
          <w:sz w:val="24"/>
          <w:szCs w:val="24"/>
          <w:lang w:val="sr-Cyrl-CS"/>
        </w:rPr>
        <w:t>. године. Такође, корисници средстава</w:t>
      </w:r>
      <w:r w:rsidR="00FC4501" w:rsidRPr="004B2B53">
        <w:rPr>
          <w:rFonts w:ascii="Times New Roman" w:hAnsi="Times New Roman" w:cs="Times New Roman"/>
          <w:color w:val="000000"/>
          <w:sz w:val="24"/>
          <w:szCs w:val="24"/>
          <w:lang w:val="sr-Cyrl-CS"/>
        </w:rPr>
        <w:t xml:space="preserve">  за пројекте</w:t>
      </w:r>
      <w:r w:rsidR="00257D35" w:rsidRPr="004B2B53">
        <w:rPr>
          <w:rFonts w:ascii="Times New Roman" w:hAnsi="Times New Roman" w:cs="Times New Roman"/>
          <w:color w:val="000000"/>
          <w:sz w:val="24"/>
          <w:szCs w:val="24"/>
          <w:lang w:val="sr-Cyrl-CS"/>
        </w:rPr>
        <w:t xml:space="preserve"> су у обавези да доставе ванредни извештај о реализацији активности и утрошку средстава у року од пет дана, уколико то Кабинет министра затражи.</w:t>
      </w:r>
    </w:p>
    <w:p w:rsidR="00C46F42" w:rsidRPr="004B2B53" w:rsidRDefault="00257D35" w:rsidP="0040175B">
      <w:pPr>
        <w:spacing w:after="150"/>
        <w:jc w:val="both"/>
        <w:rPr>
          <w:rFonts w:ascii="Times New Roman" w:hAnsi="Times New Roman" w:cs="Times New Roman"/>
          <w:sz w:val="24"/>
          <w:szCs w:val="24"/>
          <w:lang w:val="sr-Cyrl-CS"/>
        </w:rPr>
      </w:pPr>
      <w:r w:rsidRPr="004B2B53">
        <w:rPr>
          <w:rFonts w:ascii="Times New Roman" w:hAnsi="Times New Roman" w:cs="Times New Roman"/>
          <w:color w:val="000000"/>
          <w:sz w:val="24"/>
          <w:szCs w:val="24"/>
          <w:lang w:val="sr-Cyrl-CS"/>
        </w:rPr>
        <w:t>Корисник средстава</w:t>
      </w:r>
      <w:r w:rsidR="00FC4501" w:rsidRPr="004B2B53">
        <w:rPr>
          <w:rFonts w:ascii="Times New Roman" w:hAnsi="Times New Roman" w:cs="Times New Roman"/>
          <w:color w:val="000000"/>
          <w:sz w:val="24"/>
          <w:szCs w:val="24"/>
          <w:lang w:val="sr-Cyrl-CS"/>
        </w:rPr>
        <w:t xml:space="preserve"> за пројекат</w:t>
      </w:r>
      <w:r w:rsidRPr="004B2B53">
        <w:rPr>
          <w:rFonts w:ascii="Times New Roman" w:hAnsi="Times New Roman" w:cs="Times New Roman"/>
          <w:color w:val="000000"/>
          <w:sz w:val="24"/>
          <w:szCs w:val="24"/>
          <w:lang w:val="sr-Cyrl-CS"/>
        </w:rPr>
        <w:t xml:space="preserve"> приликом медијског наступања и извештавања о пројекту обавештава да се пројекат финансира из средстава буџета Републике Србије која су опредељена Кабинету министра.</w:t>
      </w:r>
    </w:p>
    <w:p w:rsidR="00C46F42" w:rsidRPr="004B2B53" w:rsidRDefault="00416A34" w:rsidP="00FC4501">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 xml:space="preserve">2) </w:t>
      </w:r>
      <w:r w:rsidR="000C7B88" w:rsidRPr="004B2B53">
        <w:rPr>
          <w:rFonts w:ascii="Times New Roman" w:hAnsi="Times New Roman" w:cs="Times New Roman"/>
          <w:color w:val="000000"/>
          <w:sz w:val="24"/>
          <w:szCs w:val="24"/>
          <w:lang w:val="sr-Cyrl-CS"/>
        </w:rPr>
        <w:t xml:space="preserve">Корисник средстава </w:t>
      </w:r>
      <w:r w:rsidR="00BF4000" w:rsidRPr="004B2B53">
        <w:rPr>
          <w:rFonts w:ascii="Times New Roman" w:hAnsi="Times New Roman" w:cs="Times New Roman"/>
          <w:color w:val="000000"/>
          <w:sz w:val="24"/>
          <w:szCs w:val="24"/>
          <w:lang w:val="sr-Cyrl-CS"/>
        </w:rPr>
        <w:t xml:space="preserve">мера подршке </w:t>
      </w:r>
      <w:r w:rsidR="000C7B88" w:rsidRPr="004B2B53">
        <w:rPr>
          <w:rFonts w:ascii="Times New Roman" w:hAnsi="Times New Roman" w:cs="Times New Roman"/>
          <w:color w:val="000000"/>
          <w:sz w:val="24"/>
          <w:szCs w:val="24"/>
          <w:lang w:val="sr-Cyrl-CS"/>
        </w:rPr>
        <w:t>је дужан да Каб</w:t>
      </w:r>
      <w:r w:rsidR="00BF4000" w:rsidRPr="004B2B53">
        <w:rPr>
          <w:rFonts w:ascii="Times New Roman" w:hAnsi="Times New Roman" w:cs="Times New Roman"/>
          <w:color w:val="000000"/>
          <w:sz w:val="24"/>
          <w:szCs w:val="24"/>
          <w:lang w:val="sr-Cyrl-CS"/>
        </w:rPr>
        <w:t>инету министра достави извештај</w:t>
      </w:r>
      <w:r w:rsidR="002B19FA" w:rsidRPr="004B2B53">
        <w:rPr>
          <w:rFonts w:ascii="Times New Roman" w:hAnsi="Times New Roman" w:cs="Times New Roman"/>
          <w:color w:val="000000"/>
          <w:sz w:val="24"/>
          <w:szCs w:val="24"/>
          <w:lang w:val="sr-Cyrl-CS"/>
        </w:rPr>
        <w:t xml:space="preserve"> о реализацији</w:t>
      </w:r>
      <w:r w:rsidR="000C7B88" w:rsidRPr="004B2B53">
        <w:rPr>
          <w:rFonts w:ascii="Times New Roman" w:hAnsi="Times New Roman" w:cs="Times New Roman"/>
          <w:color w:val="000000"/>
          <w:sz w:val="24"/>
          <w:szCs w:val="24"/>
          <w:lang w:val="sr-Cyrl-CS"/>
        </w:rPr>
        <w:t xml:space="preserve"> мере подршке најкасније у року од 15 дана од </w:t>
      </w:r>
      <w:r w:rsidRPr="004B2B53">
        <w:rPr>
          <w:rFonts w:ascii="Times New Roman" w:hAnsi="Times New Roman" w:cs="Times New Roman"/>
          <w:color w:val="000000"/>
          <w:sz w:val="24"/>
          <w:szCs w:val="24"/>
          <w:lang w:val="sr-Cyrl-CS"/>
        </w:rPr>
        <w:t>ут</w:t>
      </w:r>
      <w:r w:rsidR="009E7A86" w:rsidRPr="004B2B53">
        <w:rPr>
          <w:rFonts w:ascii="Times New Roman" w:hAnsi="Times New Roman" w:cs="Times New Roman"/>
          <w:color w:val="000000"/>
          <w:sz w:val="24"/>
          <w:szCs w:val="24"/>
          <w:lang w:val="sr-Cyrl-CS"/>
        </w:rPr>
        <w:t xml:space="preserve">рошка одобрених средстава. </w:t>
      </w:r>
    </w:p>
    <w:p w:rsidR="00A03DD0" w:rsidRPr="004B2B53" w:rsidRDefault="00FC4501" w:rsidP="00FC4501">
      <w:pPr>
        <w:spacing w:after="150"/>
        <w:jc w:val="both"/>
        <w:rPr>
          <w:rFonts w:ascii="Times New Roman" w:hAnsi="Times New Roman" w:cs="Times New Roman"/>
          <w:color w:val="000000"/>
          <w:sz w:val="24"/>
          <w:szCs w:val="24"/>
          <w:lang w:val="sr-Cyrl-CS"/>
        </w:rPr>
      </w:pPr>
      <w:r w:rsidRPr="004B2B53">
        <w:rPr>
          <w:rFonts w:ascii="Times New Roman" w:hAnsi="Times New Roman" w:cs="Times New Roman"/>
          <w:color w:val="000000"/>
          <w:sz w:val="24"/>
          <w:szCs w:val="24"/>
          <w:lang w:val="sr-Cyrl-CS"/>
        </w:rPr>
        <w:t>Кабинет министра ће најкасније до 31. јануара 2023. године доставити Влади</w:t>
      </w:r>
      <w:r w:rsidR="009C2DFC" w:rsidRPr="004B2B53">
        <w:rPr>
          <w:rFonts w:ascii="Times New Roman" w:hAnsi="Times New Roman" w:cs="Times New Roman"/>
          <w:color w:val="000000"/>
          <w:sz w:val="24"/>
          <w:szCs w:val="24"/>
          <w:lang w:val="sr-Cyrl-CS"/>
        </w:rPr>
        <w:t>,</w:t>
      </w:r>
      <w:r w:rsidRPr="004B2B53">
        <w:rPr>
          <w:rFonts w:ascii="Times New Roman" w:hAnsi="Times New Roman" w:cs="Times New Roman"/>
          <w:color w:val="000000"/>
          <w:sz w:val="24"/>
          <w:szCs w:val="24"/>
          <w:lang w:val="sr-Cyrl-CS"/>
        </w:rPr>
        <w:t xml:space="preserve"> ради информисања</w:t>
      </w:r>
      <w:r w:rsidR="009C2DFC" w:rsidRPr="004B2B53">
        <w:rPr>
          <w:rFonts w:ascii="Times New Roman" w:hAnsi="Times New Roman" w:cs="Times New Roman"/>
          <w:color w:val="000000"/>
          <w:sz w:val="24"/>
          <w:szCs w:val="24"/>
          <w:lang w:val="sr-Cyrl-CS"/>
        </w:rPr>
        <w:t>,</w:t>
      </w:r>
      <w:r w:rsidRPr="004B2B53">
        <w:rPr>
          <w:rFonts w:ascii="Times New Roman" w:hAnsi="Times New Roman" w:cs="Times New Roman"/>
          <w:color w:val="000000"/>
          <w:sz w:val="24"/>
          <w:szCs w:val="24"/>
          <w:lang w:val="sr-Cyrl-CS"/>
        </w:rPr>
        <w:t xml:space="preserve"> обједињени извештај о реализацији  Програма.</w:t>
      </w:r>
    </w:p>
    <w:p w:rsidR="00C46F42" w:rsidRPr="004B2B53" w:rsidRDefault="00C46F42" w:rsidP="00A03DD0">
      <w:pPr>
        <w:rPr>
          <w:rFonts w:ascii="Times New Roman" w:hAnsi="Times New Roman" w:cs="Times New Roman"/>
          <w:color w:val="000000"/>
          <w:sz w:val="24"/>
          <w:szCs w:val="24"/>
          <w:lang w:val="sr-Cyrl-CS"/>
        </w:rPr>
      </w:pPr>
    </w:p>
    <w:sectPr w:rsidR="00C46F42" w:rsidRPr="004B2B53" w:rsidSect="00A03DD0">
      <w:footerReference w:type="default" r:id="rId7"/>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1D9" w:rsidRDefault="00DA41D9" w:rsidP="00A03DD0">
      <w:pPr>
        <w:spacing w:after="0" w:line="240" w:lineRule="auto"/>
      </w:pPr>
      <w:r>
        <w:separator/>
      </w:r>
    </w:p>
  </w:endnote>
  <w:endnote w:type="continuationSeparator" w:id="0">
    <w:p w:rsidR="00DA41D9" w:rsidRDefault="00DA41D9" w:rsidP="00A03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768526"/>
      <w:docPartObj>
        <w:docPartGallery w:val="Page Numbers (Bottom of Page)"/>
        <w:docPartUnique/>
      </w:docPartObj>
    </w:sdtPr>
    <w:sdtEndPr>
      <w:rPr>
        <w:noProof/>
      </w:rPr>
    </w:sdtEndPr>
    <w:sdtContent>
      <w:p w:rsidR="00A03DD0" w:rsidRDefault="00A03DD0">
        <w:pPr>
          <w:pStyle w:val="Footer"/>
          <w:jc w:val="right"/>
        </w:pPr>
        <w:r>
          <w:fldChar w:fldCharType="begin"/>
        </w:r>
        <w:r>
          <w:instrText xml:space="preserve"> PAGE   \* MERGEFORMAT </w:instrText>
        </w:r>
        <w:r>
          <w:fldChar w:fldCharType="separate"/>
        </w:r>
        <w:r w:rsidR="003F1782">
          <w:rPr>
            <w:noProof/>
          </w:rPr>
          <w:t>6</w:t>
        </w:r>
        <w:r>
          <w:rPr>
            <w:noProof/>
          </w:rPr>
          <w:fldChar w:fldCharType="end"/>
        </w:r>
      </w:p>
    </w:sdtContent>
  </w:sdt>
  <w:p w:rsidR="00A03DD0" w:rsidRDefault="00A03D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1D9" w:rsidRDefault="00DA41D9" w:rsidP="00A03DD0">
      <w:pPr>
        <w:spacing w:after="0" w:line="240" w:lineRule="auto"/>
      </w:pPr>
      <w:r>
        <w:separator/>
      </w:r>
    </w:p>
  </w:footnote>
  <w:footnote w:type="continuationSeparator" w:id="0">
    <w:p w:rsidR="00DA41D9" w:rsidRDefault="00DA41D9" w:rsidP="00A03D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7E4D"/>
    <w:multiLevelType w:val="hybridMultilevel"/>
    <w:tmpl w:val="15E2F540"/>
    <w:lvl w:ilvl="0" w:tplc="D6564F86">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57510"/>
    <w:multiLevelType w:val="hybridMultilevel"/>
    <w:tmpl w:val="B3147F4E"/>
    <w:lvl w:ilvl="0" w:tplc="6B40FDA2">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1FA8"/>
    <w:multiLevelType w:val="hybridMultilevel"/>
    <w:tmpl w:val="B90E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C3518"/>
    <w:multiLevelType w:val="hybridMultilevel"/>
    <w:tmpl w:val="8B48C1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C06DFE"/>
    <w:multiLevelType w:val="hybridMultilevel"/>
    <w:tmpl w:val="6BD439BC"/>
    <w:lvl w:ilvl="0" w:tplc="0BE0D074">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78513E"/>
    <w:multiLevelType w:val="hybridMultilevel"/>
    <w:tmpl w:val="9DAC3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8A0725"/>
    <w:multiLevelType w:val="hybridMultilevel"/>
    <w:tmpl w:val="C02E2394"/>
    <w:lvl w:ilvl="0" w:tplc="4BF8D9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13C02"/>
    <w:multiLevelType w:val="hybridMultilevel"/>
    <w:tmpl w:val="02C21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5B3626"/>
    <w:multiLevelType w:val="hybridMultilevel"/>
    <w:tmpl w:val="BE069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A35DC7"/>
    <w:multiLevelType w:val="hybridMultilevel"/>
    <w:tmpl w:val="2604F002"/>
    <w:lvl w:ilvl="0" w:tplc="9C8AE35E">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807A10"/>
    <w:multiLevelType w:val="hybridMultilevel"/>
    <w:tmpl w:val="F26CE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0"/>
  </w:num>
  <w:num w:numId="4">
    <w:abstractNumId w:val="7"/>
  </w:num>
  <w:num w:numId="5">
    <w:abstractNumId w:val="3"/>
  </w:num>
  <w:num w:numId="6">
    <w:abstractNumId w:val="1"/>
  </w:num>
  <w:num w:numId="7">
    <w:abstractNumId w:val="0"/>
  </w:num>
  <w:num w:numId="8">
    <w:abstractNumId w:val="6"/>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F42"/>
    <w:rsid w:val="00011786"/>
    <w:rsid w:val="0004002D"/>
    <w:rsid w:val="000C7B88"/>
    <w:rsid w:val="000E444A"/>
    <w:rsid w:val="00125263"/>
    <w:rsid w:val="00152DA1"/>
    <w:rsid w:val="00157483"/>
    <w:rsid w:val="00187D30"/>
    <w:rsid w:val="001D034A"/>
    <w:rsid w:val="002159ED"/>
    <w:rsid w:val="00257D35"/>
    <w:rsid w:val="00260F4F"/>
    <w:rsid w:val="002B19FA"/>
    <w:rsid w:val="002E6384"/>
    <w:rsid w:val="0037596C"/>
    <w:rsid w:val="00390A85"/>
    <w:rsid w:val="003F1782"/>
    <w:rsid w:val="0040175B"/>
    <w:rsid w:val="00416A34"/>
    <w:rsid w:val="0043270F"/>
    <w:rsid w:val="004A5C41"/>
    <w:rsid w:val="004B2B53"/>
    <w:rsid w:val="00534132"/>
    <w:rsid w:val="00601B89"/>
    <w:rsid w:val="0065266C"/>
    <w:rsid w:val="006714EA"/>
    <w:rsid w:val="006804D5"/>
    <w:rsid w:val="00700F3A"/>
    <w:rsid w:val="00707477"/>
    <w:rsid w:val="00710123"/>
    <w:rsid w:val="007540F7"/>
    <w:rsid w:val="00754722"/>
    <w:rsid w:val="007A3ED2"/>
    <w:rsid w:val="00827E07"/>
    <w:rsid w:val="008673E6"/>
    <w:rsid w:val="008765F1"/>
    <w:rsid w:val="008D1E0C"/>
    <w:rsid w:val="008D5667"/>
    <w:rsid w:val="008F3DC8"/>
    <w:rsid w:val="00947CC0"/>
    <w:rsid w:val="009A2226"/>
    <w:rsid w:val="009C2DFC"/>
    <w:rsid w:val="009E7A86"/>
    <w:rsid w:val="00A03DD0"/>
    <w:rsid w:val="00A14B1B"/>
    <w:rsid w:val="00A669C3"/>
    <w:rsid w:val="00AD5811"/>
    <w:rsid w:val="00B4425B"/>
    <w:rsid w:val="00BE59F8"/>
    <w:rsid w:val="00BF4000"/>
    <w:rsid w:val="00C053A5"/>
    <w:rsid w:val="00C46F42"/>
    <w:rsid w:val="00CC7D5E"/>
    <w:rsid w:val="00D24DF7"/>
    <w:rsid w:val="00D509B1"/>
    <w:rsid w:val="00DA0AEF"/>
    <w:rsid w:val="00DA41D9"/>
    <w:rsid w:val="00E15DEF"/>
    <w:rsid w:val="00E37E84"/>
    <w:rsid w:val="00EC7C8D"/>
    <w:rsid w:val="00EF2768"/>
    <w:rsid w:val="00F23BB0"/>
    <w:rsid w:val="00F6154B"/>
    <w:rsid w:val="00FC4501"/>
    <w:rsid w:val="00FD2B5C"/>
    <w:rsid w:val="00FE1354"/>
    <w:rsid w:val="00FF2E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DA1D8"/>
  <w15:docId w15:val="{09E52ECC-3E47-4B27-8079-5A6AD991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ListParagraph">
    <w:name w:val="List Paragraph"/>
    <w:basedOn w:val="Normal"/>
    <w:uiPriority w:val="99"/>
    <w:rsid w:val="00EC7C8D"/>
    <w:pPr>
      <w:ind w:left="720"/>
      <w:contextualSpacing/>
    </w:pPr>
  </w:style>
  <w:style w:type="paragraph" w:styleId="Footer">
    <w:name w:val="footer"/>
    <w:basedOn w:val="Normal"/>
    <w:link w:val="FooterChar"/>
    <w:uiPriority w:val="99"/>
    <w:unhideWhenUsed/>
    <w:rsid w:val="00A03D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DD0"/>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1810</Words>
  <Characters>10322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Djordjevic</dc:creator>
  <cp:lastModifiedBy>Snezana Marinovic</cp:lastModifiedBy>
  <cp:revision>40</cp:revision>
  <dcterms:created xsi:type="dcterms:W3CDTF">2022-01-21T09:42:00Z</dcterms:created>
  <dcterms:modified xsi:type="dcterms:W3CDTF">2022-01-21T11:20:00Z</dcterms:modified>
</cp:coreProperties>
</file>