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171520" w14:textId="00485E90" w:rsidR="00B5203F" w:rsidRPr="00F64C15" w:rsidRDefault="00F64C15" w:rsidP="00F64C15">
      <w:pPr>
        <w:tabs>
          <w:tab w:val="left" w:pos="1418"/>
        </w:tabs>
        <w:spacing w:after="60" w:line="240" w:lineRule="auto"/>
        <w:ind w:firstLine="720"/>
        <w:jc w:val="both"/>
        <w:rPr>
          <w:rFonts w:ascii="Times New Roman" w:hAnsi="Times New Roman" w:cs="Times New Roman"/>
          <w:bCs/>
          <w:sz w:val="24"/>
          <w:szCs w:val="24"/>
          <w:lang w:val="sr-Cyrl-CS"/>
        </w:rPr>
      </w:pPr>
      <w:r w:rsidRPr="00F64C15">
        <w:rPr>
          <w:rFonts w:ascii="Times New Roman" w:hAnsi="Times New Roman" w:cs="Times New Roman"/>
          <w:bCs/>
          <w:sz w:val="24"/>
          <w:szCs w:val="24"/>
          <w:lang w:val="sr-Cyrl-RS"/>
        </w:rPr>
        <w:tab/>
      </w:r>
      <w:r w:rsidR="00B5203F" w:rsidRPr="00F64C15">
        <w:rPr>
          <w:rFonts w:ascii="Times New Roman" w:hAnsi="Times New Roman" w:cs="Times New Roman"/>
          <w:bCs/>
          <w:sz w:val="24"/>
          <w:szCs w:val="24"/>
          <w:lang w:val="sr-Cyrl-RS"/>
        </w:rPr>
        <w:t xml:space="preserve">На основу члана 58г </w:t>
      </w:r>
      <w:r w:rsidR="00B5203F" w:rsidRPr="00F64C15">
        <w:rPr>
          <w:rFonts w:ascii="Times New Roman" w:hAnsi="Times New Roman" w:cs="Times New Roman"/>
          <w:bCs/>
          <w:sz w:val="24"/>
          <w:szCs w:val="24"/>
          <w:lang w:val="sr-Cyrl-CS"/>
        </w:rPr>
        <w:t>Закона о запосленима у аутономним покрајинама и јединицама локалне самоуправе („Службени гласник РС”, бр. 21/16, 113/17, 113/17</w:t>
      </w:r>
      <w:r w:rsidR="00770B83" w:rsidRPr="00F64C15">
        <w:rPr>
          <w:rFonts w:ascii="Times New Roman" w:hAnsi="Times New Roman" w:cs="Times New Roman"/>
          <w:bCs/>
          <w:sz w:val="24"/>
          <w:szCs w:val="24"/>
          <w:lang w:val="sr-Cyrl-CS"/>
        </w:rPr>
        <w:t xml:space="preserve"> </w:t>
      </w:r>
      <w:r w:rsidRPr="00F64C15">
        <w:rPr>
          <w:rFonts w:ascii="Times New Roman" w:hAnsi="Times New Roman" w:cs="Times New Roman"/>
          <w:bCs/>
          <w:sz w:val="24"/>
          <w:szCs w:val="24"/>
          <w:lang w:val="sr-Cyrl-CS"/>
        </w:rPr>
        <w:t>–</w:t>
      </w:r>
      <w:r w:rsidR="00770B83" w:rsidRPr="00F64C15">
        <w:rPr>
          <w:rFonts w:ascii="Times New Roman" w:hAnsi="Times New Roman" w:cs="Times New Roman"/>
          <w:bCs/>
          <w:sz w:val="24"/>
          <w:szCs w:val="24"/>
          <w:lang w:val="sr-Cyrl-CS"/>
        </w:rPr>
        <w:t xml:space="preserve"> </w:t>
      </w:r>
      <w:r w:rsidR="00B5203F" w:rsidRPr="00F64C15">
        <w:rPr>
          <w:rFonts w:ascii="Times New Roman" w:hAnsi="Times New Roman" w:cs="Times New Roman"/>
          <w:bCs/>
          <w:sz w:val="24"/>
          <w:szCs w:val="24"/>
          <w:lang w:val="sr-Cyrl-CS"/>
        </w:rPr>
        <w:t>др. пропис, 95/18, 98/18</w:t>
      </w:r>
      <w:r w:rsidR="00770B83" w:rsidRPr="00F64C15">
        <w:rPr>
          <w:rFonts w:ascii="Times New Roman" w:hAnsi="Times New Roman" w:cs="Times New Roman"/>
          <w:bCs/>
          <w:sz w:val="24"/>
          <w:szCs w:val="24"/>
          <w:lang w:val="sr-Cyrl-CS"/>
        </w:rPr>
        <w:t xml:space="preserve"> </w:t>
      </w:r>
      <w:r w:rsidRPr="00F64C15">
        <w:rPr>
          <w:rFonts w:ascii="Times New Roman" w:hAnsi="Times New Roman" w:cs="Times New Roman"/>
          <w:bCs/>
          <w:sz w:val="24"/>
          <w:szCs w:val="24"/>
          <w:lang w:val="sr-Cyrl-CS"/>
        </w:rPr>
        <w:t>–</w:t>
      </w:r>
      <w:r w:rsidR="00770B83" w:rsidRPr="00F64C15">
        <w:rPr>
          <w:rFonts w:ascii="Times New Roman" w:hAnsi="Times New Roman" w:cs="Times New Roman"/>
          <w:bCs/>
          <w:sz w:val="24"/>
          <w:szCs w:val="24"/>
          <w:lang w:val="sr-Cyrl-CS"/>
        </w:rPr>
        <w:t xml:space="preserve"> </w:t>
      </w:r>
      <w:r w:rsidR="00B5203F" w:rsidRPr="00F64C15">
        <w:rPr>
          <w:rFonts w:ascii="Times New Roman" w:hAnsi="Times New Roman" w:cs="Times New Roman"/>
          <w:bCs/>
          <w:sz w:val="24"/>
          <w:szCs w:val="24"/>
          <w:lang w:val="sr-Cyrl-CS"/>
        </w:rPr>
        <w:t>др. пропис, 86/19</w:t>
      </w:r>
      <w:r w:rsidR="00770B83" w:rsidRPr="00F64C15">
        <w:rPr>
          <w:rFonts w:ascii="Times New Roman" w:hAnsi="Times New Roman" w:cs="Times New Roman"/>
          <w:bCs/>
          <w:sz w:val="24"/>
          <w:szCs w:val="24"/>
          <w:lang w:val="sr-Cyrl-CS"/>
        </w:rPr>
        <w:t xml:space="preserve"> </w:t>
      </w:r>
      <w:r w:rsidRPr="00F64C15">
        <w:rPr>
          <w:rFonts w:ascii="Times New Roman" w:hAnsi="Times New Roman" w:cs="Times New Roman"/>
          <w:bCs/>
          <w:sz w:val="24"/>
          <w:szCs w:val="24"/>
          <w:lang w:val="sr-Cyrl-CS"/>
        </w:rPr>
        <w:t>–</w:t>
      </w:r>
      <w:r w:rsidR="00770B83" w:rsidRPr="00F64C15">
        <w:rPr>
          <w:rFonts w:ascii="Times New Roman" w:hAnsi="Times New Roman" w:cs="Times New Roman"/>
          <w:bCs/>
          <w:sz w:val="24"/>
          <w:szCs w:val="24"/>
          <w:lang w:val="sr-Cyrl-CS"/>
        </w:rPr>
        <w:t xml:space="preserve"> </w:t>
      </w:r>
      <w:r w:rsidR="00B5203F" w:rsidRPr="00F64C15">
        <w:rPr>
          <w:rFonts w:ascii="Times New Roman" w:hAnsi="Times New Roman" w:cs="Times New Roman"/>
          <w:bCs/>
          <w:sz w:val="24"/>
          <w:szCs w:val="24"/>
          <w:lang w:val="sr-Cyrl-CS"/>
        </w:rPr>
        <w:t>др. пропис, 157/20</w:t>
      </w:r>
      <w:r w:rsidR="00770B83" w:rsidRPr="00F64C15">
        <w:rPr>
          <w:rFonts w:ascii="Times New Roman" w:hAnsi="Times New Roman" w:cs="Times New Roman"/>
          <w:bCs/>
          <w:sz w:val="24"/>
          <w:szCs w:val="24"/>
          <w:lang w:val="sr-Cyrl-CS"/>
        </w:rPr>
        <w:t xml:space="preserve"> </w:t>
      </w:r>
      <w:r w:rsidRPr="00F64C15">
        <w:rPr>
          <w:rFonts w:ascii="Times New Roman" w:hAnsi="Times New Roman" w:cs="Times New Roman"/>
          <w:bCs/>
          <w:sz w:val="24"/>
          <w:szCs w:val="24"/>
          <w:lang w:val="sr-Cyrl-CS"/>
        </w:rPr>
        <w:t>–</w:t>
      </w:r>
      <w:r w:rsidR="00770B83" w:rsidRPr="00F64C15">
        <w:rPr>
          <w:rFonts w:ascii="Times New Roman" w:hAnsi="Times New Roman" w:cs="Times New Roman"/>
          <w:bCs/>
          <w:sz w:val="24"/>
          <w:szCs w:val="24"/>
          <w:lang w:val="sr-Cyrl-CS"/>
        </w:rPr>
        <w:t xml:space="preserve"> </w:t>
      </w:r>
      <w:r w:rsidR="00B5203F" w:rsidRPr="00F64C15">
        <w:rPr>
          <w:rFonts w:ascii="Times New Roman" w:hAnsi="Times New Roman" w:cs="Times New Roman"/>
          <w:bCs/>
          <w:sz w:val="24"/>
          <w:szCs w:val="24"/>
          <w:lang w:val="sr-Cyrl-CS"/>
        </w:rPr>
        <w:t>др.</w:t>
      </w:r>
      <w:r w:rsidRPr="00F64C15">
        <w:rPr>
          <w:rFonts w:ascii="Times New Roman" w:hAnsi="Times New Roman" w:cs="Times New Roman"/>
          <w:bCs/>
          <w:sz w:val="24"/>
          <w:szCs w:val="24"/>
          <w:lang w:val="sr-Cyrl-CS"/>
        </w:rPr>
        <w:t xml:space="preserve"> пропис </w:t>
      </w:r>
      <w:r w:rsidRPr="00F64C15">
        <w:rPr>
          <w:rFonts w:ascii="Times New Roman" w:hAnsi="Times New Roman" w:cs="Times New Roman"/>
          <w:bCs/>
          <w:sz w:val="24"/>
          <w:szCs w:val="24"/>
          <w:lang w:val="sr-Cyrl-RS"/>
        </w:rPr>
        <w:t xml:space="preserve">и </w:t>
      </w:r>
      <w:r w:rsidR="00B5203F" w:rsidRPr="00F64C15">
        <w:rPr>
          <w:rFonts w:ascii="Times New Roman" w:hAnsi="Times New Roman" w:cs="Times New Roman"/>
          <w:bCs/>
          <w:sz w:val="24"/>
          <w:szCs w:val="24"/>
          <w:lang w:val="sr-Cyrl-CS"/>
        </w:rPr>
        <w:t>114/21),</w:t>
      </w:r>
    </w:p>
    <w:p w14:paraId="4ABE77A2" w14:textId="78705C8D" w:rsidR="007627BB" w:rsidRPr="00F64C15" w:rsidRDefault="00F64C15" w:rsidP="00F64C15">
      <w:pPr>
        <w:tabs>
          <w:tab w:val="left" w:pos="1418"/>
        </w:tabs>
        <w:spacing w:after="60" w:line="240" w:lineRule="auto"/>
        <w:ind w:firstLine="720"/>
        <w:jc w:val="both"/>
        <w:rPr>
          <w:rFonts w:ascii="Times New Roman" w:hAnsi="Times New Roman" w:cs="Times New Roman"/>
          <w:bCs/>
          <w:sz w:val="24"/>
          <w:szCs w:val="24"/>
          <w:lang w:val="sr-Cyrl-CS"/>
        </w:rPr>
      </w:pPr>
      <w:r w:rsidRPr="00F64C15">
        <w:rPr>
          <w:rFonts w:ascii="Times New Roman" w:hAnsi="Times New Roman" w:cs="Times New Roman"/>
          <w:bCs/>
          <w:sz w:val="24"/>
          <w:szCs w:val="24"/>
          <w:lang w:val="sr-Cyrl-CS"/>
        </w:rPr>
        <w:tab/>
      </w:r>
      <w:r w:rsidR="007627BB" w:rsidRPr="00F64C15">
        <w:rPr>
          <w:rFonts w:ascii="Times New Roman" w:hAnsi="Times New Roman" w:cs="Times New Roman"/>
          <w:bCs/>
          <w:sz w:val="24"/>
          <w:szCs w:val="24"/>
          <w:lang w:val="sr-Cyrl-CS"/>
        </w:rPr>
        <w:t>Влада доноси</w:t>
      </w:r>
      <w:r w:rsidRPr="00F64C15">
        <w:rPr>
          <w:rFonts w:ascii="Times New Roman" w:hAnsi="Times New Roman" w:cs="Times New Roman"/>
          <w:bCs/>
          <w:sz w:val="24"/>
          <w:szCs w:val="24"/>
          <w:lang w:val="sr-Cyrl-CS"/>
        </w:rPr>
        <w:tab/>
      </w:r>
    </w:p>
    <w:p w14:paraId="17DA83A8" w14:textId="77777777" w:rsidR="007627BB" w:rsidRPr="00F64C15" w:rsidRDefault="007627BB" w:rsidP="00F64C15">
      <w:pPr>
        <w:tabs>
          <w:tab w:val="left" w:pos="1418"/>
        </w:tabs>
        <w:spacing w:after="60" w:line="240" w:lineRule="auto"/>
        <w:jc w:val="both"/>
        <w:rPr>
          <w:rFonts w:ascii="Times New Roman" w:hAnsi="Times New Roman" w:cs="Times New Roman"/>
          <w:bCs/>
          <w:sz w:val="24"/>
          <w:szCs w:val="24"/>
          <w:lang w:val="sr-Cyrl-CS"/>
        </w:rPr>
      </w:pPr>
    </w:p>
    <w:p w14:paraId="55F80F4B" w14:textId="0621E251" w:rsidR="00E8417B" w:rsidRPr="00F64C15" w:rsidRDefault="003754A3" w:rsidP="00EE0179">
      <w:pPr>
        <w:spacing w:after="60" w:line="240" w:lineRule="auto"/>
        <w:jc w:val="center"/>
        <w:rPr>
          <w:rFonts w:ascii="Times New Roman" w:hAnsi="Times New Roman" w:cs="Times New Roman"/>
          <w:sz w:val="24"/>
          <w:szCs w:val="24"/>
          <w:lang w:val="sr-Cyrl-RS"/>
        </w:rPr>
      </w:pPr>
      <w:r w:rsidRPr="00F64C15">
        <w:rPr>
          <w:rFonts w:ascii="Times New Roman" w:hAnsi="Times New Roman" w:cs="Times New Roman"/>
          <w:b/>
          <w:sz w:val="24"/>
          <w:szCs w:val="24"/>
        </w:rPr>
        <w:t>УРЕДБ</w:t>
      </w:r>
      <w:r w:rsidR="007627BB" w:rsidRPr="00F64C15">
        <w:rPr>
          <w:rFonts w:ascii="Times New Roman" w:hAnsi="Times New Roman" w:cs="Times New Roman"/>
          <w:b/>
          <w:sz w:val="24"/>
          <w:szCs w:val="24"/>
          <w:lang w:val="sr-Cyrl-RS"/>
        </w:rPr>
        <w:t>У</w:t>
      </w:r>
    </w:p>
    <w:p w14:paraId="286F866A" w14:textId="77777777" w:rsidR="00E8417B" w:rsidRPr="00F64C15" w:rsidRDefault="003754A3" w:rsidP="00EE0179">
      <w:pPr>
        <w:spacing w:after="60" w:line="240" w:lineRule="auto"/>
        <w:jc w:val="center"/>
        <w:rPr>
          <w:rFonts w:ascii="Times New Roman" w:hAnsi="Times New Roman" w:cs="Times New Roman"/>
          <w:sz w:val="24"/>
          <w:szCs w:val="24"/>
          <w:lang w:val="sr-Cyrl-RS"/>
        </w:rPr>
      </w:pPr>
      <w:r w:rsidRPr="00F64C15">
        <w:rPr>
          <w:rFonts w:ascii="Times New Roman" w:hAnsi="Times New Roman" w:cs="Times New Roman"/>
          <w:b/>
          <w:sz w:val="24"/>
          <w:szCs w:val="24"/>
        </w:rPr>
        <w:t>о oдређивању компетенција за рад службеника</w:t>
      </w:r>
      <w:r w:rsidR="006110BF" w:rsidRPr="00F64C15">
        <w:rPr>
          <w:rFonts w:ascii="Times New Roman" w:hAnsi="Times New Roman" w:cs="Times New Roman"/>
          <w:b/>
          <w:sz w:val="24"/>
          <w:szCs w:val="24"/>
          <w:lang w:val="sr-Cyrl-RS"/>
        </w:rPr>
        <w:t xml:space="preserve"> у органима аутономних</w:t>
      </w:r>
      <w:r w:rsidR="008F4C7B" w:rsidRPr="00F64C15">
        <w:rPr>
          <w:rFonts w:ascii="Times New Roman" w:hAnsi="Times New Roman" w:cs="Times New Roman"/>
          <w:b/>
          <w:sz w:val="24"/>
          <w:szCs w:val="24"/>
          <w:lang w:val="sr-Cyrl-RS"/>
        </w:rPr>
        <w:t xml:space="preserve"> покрајин</w:t>
      </w:r>
      <w:r w:rsidR="006110BF" w:rsidRPr="00F64C15">
        <w:rPr>
          <w:rFonts w:ascii="Times New Roman" w:hAnsi="Times New Roman" w:cs="Times New Roman"/>
          <w:b/>
          <w:sz w:val="24"/>
          <w:szCs w:val="24"/>
          <w:lang w:val="sr-Cyrl-RS"/>
        </w:rPr>
        <w:t>а</w:t>
      </w:r>
      <w:r w:rsidR="008F4C7B" w:rsidRPr="00F64C15">
        <w:rPr>
          <w:rFonts w:ascii="Times New Roman" w:hAnsi="Times New Roman" w:cs="Times New Roman"/>
          <w:b/>
          <w:sz w:val="24"/>
          <w:szCs w:val="24"/>
          <w:lang w:val="sr-Cyrl-RS"/>
        </w:rPr>
        <w:t xml:space="preserve"> и јединиц</w:t>
      </w:r>
      <w:r w:rsidR="005F10B8" w:rsidRPr="00F64C15">
        <w:rPr>
          <w:rFonts w:ascii="Times New Roman" w:hAnsi="Times New Roman" w:cs="Times New Roman"/>
          <w:b/>
          <w:sz w:val="24"/>
          <w:szCs w:val="24"/>
          <w:lang w:val="sr-Cyrl-RS"/>
        </w:rPr>
        <w:t>ама</w:t>
      </w:r>
      <w:r w:rsidR="008F4C7B" w:rsidRPr="00F64C15">
        <w:rPr>
          <w:rFonts w:ascii="Times New Roman" w:hAnsi="Times New Roman" w:cs="Times New Roman"/>
          <w:b/>
          <w:sz w:val="24"/>
          <w:szCs w:val="24"/>
          <w:lang w:val="sr-Cyrl-RS"/>
        </w:rPr>
        <w:t xml:space="preserve"> локалне самоуправе</w:t>
      </w:r>
    </w:p>
    <w:p w14:paraId="59846600" w14:textId="26E6C3A0" w:rsidR="008F4C7B" w:rsidRPr="00F64C15" w:rsidRDefault="008F4C7B" w:rsidP="00EE0179">
      <w:pPr>
        <w:spacing w:after="60" w:line="240" w:lineRule="auto"/>
        <w:jc w:val="center"/>
        <w:rPr>
          <w:rFonts w:ascii="Times New Roman" w:hAnsi="Times New Roman" w:cs="Times New Roman"/>
          <w:sz w:val="24"/>
          <w:szCs w:val="24"/>
        </w:rPr>
      </w:pPr>
    </w:p>
    <w:p w14:paraId="0BD78419" w14:textId="23EC838A" w:rsidR="00027552" w:rsidRPr="00F64C15" w:rsidRDefault="00027552" w:rsidP="00EE0179">
      <w:pPr>
        <w:spacing w:after="60" w:line="240" w:lineRule="auto"/>
        <w:jc w:val="center"/>
        <w:rPr>
          <w:rFonts w:ascii="Times New Roman" w:hAnsi="Times New Roman" w:cs="Times New Roman"/>
          <w:sz w:val="24"/>
          <w:szCs w:val="24"/>
          <w:lang w:val="sr-Cyrl-CS"/>
        </w:rPr>
      </w:pPr>
    </w:p>
    <w:p w14:paraId="4749F181" w14:textId="77F7453C" w:rsidR="00E8417B" w:rsidRPr="00F64C15" w:rsidRDefault="00B97327" w:rsidP="00EE0179">
      <w:pPr>
        <w:spacing w:after="6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7C34C9" w:rsidRPr="00F64C15">
        <w:rPr>
          <w:rFonts w:ascii="Times New Roman" w:hAnsi="Times New Roman" w:cs="Times New Roman"/>
          <w:b/>
          <w:bCs/>
          <w:sz w:val="24"/>
          <w:szCs w:val="24"/>
        </w:rPr>
        <w:t>.</w:t>
      </w:r>
      <w:r w:rsidR="003754A3" w:rsidRPr="00F64C15">
        <w:rPr>
          <w:rFonts w:ascii="Times New Roman" w:hAnsi="Times New Roman" w:cs="Times New Roman"/>
          <w:b/>
          <w:bCs/>
          <w:sz w:val="24"/>
          <w:szCs w:val="24"/>
        </w:rPr>
        <w:t xml:space="preserve"> У</w:t>
      </w:r>
      <w:r w:rsidRPr="00F64C15">
        <w:rPr>
          <w:rFonts w:ascii="Times New Roman" w:hAnsi="Times New Roman" w:cs="Times New Roman"/>
          <w:b/>
          <w:bCs/>
          <w:sz w:val="24"/>
          <w:szCs w:val="24"/>
        </w:rPr>
        <w:t>водне одредбе</w:t>
      </w:r>
    </w:p>
    <w:p w14:paraId="7AC2C417" w14:textId="15006C6A" w:rsidR="004772C2" w:rsidRPr="00F64C15" w:rsidRDefault="00B97327" w:rsidP="00EE0179">
      <w:pPr>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Садржина</w:t>
      </w:r>
    </w:p>
    <w:p w14:paraId="1CE9AB95" w14:textId="77777777"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Члан 1.</w:t>
      </w:r>
    </w:p>
    <w:p w14:paraId="4B68251B" w14:textId="77777777" w:rsidR="004772C2" w:rsidRPr="00F64C15" w:rsidRDefault="004772C2" w:rsidP="00EE0179">
      <w:pPr>
        <w:spacing w:after="60" w:line="240" w:lineRule="auto"/>
        <w:jc w:val="center"/>
        <w:rPr>
          <w:rFonts w:ascii="Times New Roman" w:hAnsi="Times New Roman" w:cs="Times New Roman"/>
          <w:sz w:val="24"/>
          <w:szCs w:val="24"/>
        </w:rPr>
      </w:pPr>
    </w:p>
    <w:p w14:paraId="2F7B3541" w14:textId="7870C748" w:rsidR="00524BDB" w:rsidRPr="00F64C15" w:rsidRDefault="00F64C15" w:rsidP="00F64C15">
      <w:pPr>
        <w:pStyle w:val="v2-clan-left-1"/>
        <w:shd w:val="clear" w:color="auto" w:fill="FFFFFF"/>
        <w:tabs>
          <w:tab w:val="left" w:pos="1418"/>
        </w:tabs>
        <w:spacing w:before="0" w:beforeAutospacing="0" w:after="150" w:afterAutospacing="0"/>
        <w:ind w:firstLine="720"/>
        <w:jc w:val="both"/>
        <w:rPr>
          <w:lang w:val="sr-Cyrl-RS"/>
        </w:rPr>
      </w:pPr>
      <w:r w:rsidRPr="00F64C15">
        <w:tab/>
      </w:r>
      <w:r w:rsidR="00166A4B" w:rsidRPr="00F64C15">
        <w:t xml:space="preserve">Овом уредбом ближе се одређују </w:t>
      </w:r>
      <w:r w:rsidR="007627BB" w:rsidRPr="00F64C15">
        <w:t>понашајне и опште функционалне компетенције и показатељи њиховог испољавања, као и посебне функционалне компетенције у одређеној области рада, начин њиховог одређивања и области знања и вештина на које се односе.</w:t>
      </w:r>
      <w:r w:rsidR="007627BB" w:rsidRPr="00F64C15">
        <w:rPr>
          <w:lang w:val="sr-Cyrl-RS"/>
        </w:rPr>
        <w:t xml:space="preserve"> </w:t>
      </w:r>
    </w:p>
    <w:p w14:paraId="551926A5" w14:textId="3FACA668" w:rsidR="007627BB" w:rsidRPr="00F64C15" w:rsidRDefault="00F64C15" w:rsidP="00F64C15">
      <w:pPr>
        <w:pStyle w:val="v2-clan-left-1"/>
        <w:shd w:val="clear" w:color="auto" w:fill="FFFFFF"/>
        <w:tabs>
          <w:tab w:val="left" w:pos="1418"/>
        </w:tabs>
        <w:spacing w:before="0" w:beforeAutospacing="0" w:after="150" w:afterAutospacing="0"/>
        <w:ind w:firstLine="720"/>
        <w:jc w:val="both"/>
      </w:pPr>
      <w:r w:rsidRPr="00F64C15">
        <w:tab/>
      </w:r>
      <w:r w:rsidR="007627BB" w:rsidRPr="00F64C15">
        <w:t>Посебне функционалне компетенције на одређеном радном месту могу се утврдити при састављању описа послова радног места у складу са актом Владе.</w:t>
      </w:r>
    </w:p>
    <w:p w14:paraId="457D5335" w14:textId="77777777" w:rsidR="00027552" w:rsidRPr="00F64C15" w:rsidRDefault="00027552" w:rsidP="00027552">
      <w:pPr>
        <w:spacing w:after="60" w:line="240" w:lineRule="auto"/>
        <w:jc w:val="center"/>
        <w:rPr>
          <w:rFonts w:ascii="Times New Roman" w:hAnsi="Times New Roman" w:cs="Times New Roman"/>
          <w:sz w:val="24"/>
          <w:szCs w:val="24"/>
        </w:rPr>
      </w:pPr>
    </w:p>
    <w:p w14:paraId="1D52EC1B" w14:textId="20EB5382" w:rsidR="00E8417B" w:rsidRPr="00F64C15" w:rsidRDefault="00B97327" w:rsidP="00EE0179">
      <w:pPr>
        <w:spacing w:after="6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r w:rsidR="007C34C9" w:rsidRPr="00F64C15">
        <w:rPr>
          <w:rFonts w:ascii="Times New Roman" w:hAnsi="Times New Roman" w:cs="Times New Roman"/>
          <w:b/>
          <w:bCs/>
          <w:sz w:val="24"/>
          <w:szCs w:val="24"/>
        </w:rPr>
        <w:t>.</w:t>
      </w:r>
      <w:r w:rsidR="003754A3" w:rsidRPr="00F64C15">
        <w:rPr>
          <w:rFonts w:ascii="Times New Roman" w:hAnsi="Times New Roman" w:cs="Times New Roman"/>
          <w:b/>
          <w:bCs/>
          <w:sz w:val="24"/>
          <w:szCs w:val="24"/>
        </w:rPr>
        <w:t xml:space="preserve"> П</w:t>
      </w:r>
      <w:r w:rsidRPr="00F64C15">
        <w:rPr>
          <w:rFonts w:ascii="Times New Roman" w:hAnsi="Times New Roman" w:cs="Times New Roman"/>
          <w:b/>
          <w:bCs/>
          <w:sz w:val="24"/>
          <w:szCs w:val="24"/>
        </w:rPr>
        <w:t>онашајне компетенције</w:t>
      </w:r>
    </w:p>
    <w:p w14:paraId="2A3A66BD" w14:textId="33100704" w:rsidR="00E8417B" w:rsidRPr="00F64C15" w:rsidRDefault="002E33B4" w:rsidP="00EE0179">
      <w:pPr>
        <w:spacing w:after="60" w:line="240" w:lineRule="auto"/>
        <w:jc w:val="center"/>
        <w:rPr>
          <w:rFonts w:ascii="Times New Roman" w:hAnsi="Times New Roman" w:cs="Times New Roman"/>
          <w:sz w:val="24"/>
          <w:szCs w:val="24"/>
        </w:rPr>
      </w:pPr>
      <w:r w:rsidRPr="00F64C15">
        <w:rPr>
          <w:rFonts w:ascii="Times New Roman" w:hAnsi="Times New Roman" w:cs="Times New Roman"/>
          <w:b/>
          <w:sz w:val="24"/>
          <w:szCs w:val="24"/>
          <w:lang w:val="sr-Cyrl-RS"/>
        </w:rPr>
        <w:t>Појам и п</w:t>
      </w:r>
      <w:r w:rsidR="003754A3" w:rsidRPr="00F64C15">
        <w:rPr>
          <w:rFonts w:ascii="Times New Roman" w:hAnsi="Times New Roman" w:cs="Times New Roman"/>
          <w:b/>
          <w:sz w:val="24"/>
          <w:szCs w:val="24"/>
        </w:rPr>
        <w:t>оказатељи испољавања понашајних компетенција</w:t>
      </w:r>
    </w:p>
    <w:p w14:paraId="1D8425F9" w14:textId="765E9CB9"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 xml:space="preserve">Члан </w:t>
      </w:r>
      <w:r w:rsidR="007627BB" w:rsidRPr="00F64C15">
        <w:rPr>
          <w:rFonts w:ascii="Times New Roman" w:hAnsi="Times New Roman" w:cs="Times New Roman"/>
          <w:b/>
          <w:bCs/>
          <w:sz w:val="24"/>
          <w:szCs w:val="24"/>
          <w:lang w:val="sr-Cyrl-RS"/>
        </w:rPr>
        <w:t>2</w:t>
      </w:r>
      <w:r w:rsidRPr="00F64C15">
        <w:rPr>
          <w:rFonts w:ascii="Times New Roman" w:hAnsi="Times New Roman" w:cs="Times New Roman"/>
          <w:b/>
          <w:bCs/>
          <w:sz w:val="24"/>
          <w:szCs w:val="24"/>
        </w:rPr>
        <w:t>.</w:t>
      </w:r>
    </w:p>
    <w:p w14:paraId="71B1759B" w14:textId="77777777" w:rsidR="004772C2" w:rsidRPr="00F64C15" w:rsidRDefault="004772C2" w:rsidP="00EE0179">
      <w:pPr>
        <w:spacing w:after="60" w:line="240" w:lineRule="auto"/>
        <w:jc w:val="center"/>
        <w:rPr>
          <w:rFonts w:ascii="Times New Roman" w:hAnsi="Times New Roman" w:cs="Times New Roman"/>
          <w:sz w:val="24"/>
          <w:szCs w:val="24"/>
        </w:rPr>
      </w:pPr>
    </w:p>
    <w:p w14:paraId="3FF9A555" w14:textId="717A868B" w:rsidR="00E8417B" w:rsidRPr="00F64C15" w:rsidRDefault="00F64C15" w:rsidP="00F64C15">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Показатељи испољавања понашајних компетенција су примери пожељног радног понашања који указују на присуство дате компетенције.</w:t>
      </w:r>
    </w:p>
    <w:p w14:paraId="6748889D" w14:textId="250F98B0" w:rsidR="00E8417B" w:rsidRPr="00F64C15" w:rsidRDefault="00F64C15" w:rsidP="00F64C15">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Показатељи испољавања понашајних компетенција утврђују се посебно за извршилачка радна места, за радна места руководилаца </w:t>
      </w:r>
      <w:r w:rsidR="005F10B8" w:rsidRPr="00F64C15">
        <w:rPr>
          <w:rFonts w:ascii="Times New Roman" w:hAnsi="Times New Roman" w:cs="Times New Roman"/>
          <w:sz w:val="24"/>
          <w:szCs w:val="24"/>
        </w:rPr>
        <w:t>унутрашњих</w:t>
      </w:r>
      <w:r w:rsidR="006A451C" w:rsidRPr="00F64C15">
        <w:rPr>
          <w:rFonts w:ascii="Times New Roman" w:hAnsi="Times New Roman" w:cs="Times New Roman"/>
          <w:sz w:val="24"/>
          <w:szCs w:val="24"/>
          <w:lang w:val="sr-Cyrl-RS"/>
        </w:rPr>
        <w:t xml:space="preserve"> организациони</w:t>
      </w:r>
      <w:r w:rsidR="0018262A" w:rsidRPr="00F64C15">
        <w:rPr>
          <w:rFonts w:ascii="Times New Roman" w:hAnsi="Times New Roman" w:cs="Times New Roman"/>
          <w:sz w:val="24"/>
          <w:szCs w:val="24"/>
          <w:lang w:val="sr-Cyrl-RS"/>
        </w:rPr>
        <w:t xml:space="preserve">х </w:t>
      </w:r>
      <w:r w:rsidR="005F10B8" w:rsidRPr="00F64C15">
        <w:rPr>
          <w:rFonts w:ascii="Times New Roman" w:hAnsi="Times New Roman" w:cs="Times New Roman"/>
          <w:sz w:val="24"/>
          <w:szCs w:val="24"/>
        </w:rPr>
        <w:t xml:space="preserve">јединица </w:t>
      </w:r>
      <w:r w:rsidR="003754A3" w:rsidRPr="00F64C15">
        <w:rPr>
          <w:rFonts w:ascii="Times New Roman" w:hAnsi="Times New Roman" w:cs="Times New Roman"/>
          <w:sz w:val="24"/>
          <w:szCs w:val="24"/>
        </w:rPr>
        <w:t>и полoжајe.</w:t>
      </w:r>
    </w:p>
    <w:p w14:paraId="64ADEDF6" w14:textId="77777777" w:rsidR="008F4C7B" w:rsidRPr="00F64C15" w:rsidRDefault="008F4C7B" w:rsidP="00EE0179">
      <w:pPr>
        <w:spacing w:after="60" w:line="240" w:lineRule="auto"/>
        <w:jc w:val="center"/>
        <w:rPr>
          <w:rFonts w:ascii="Times New Roman" w:hAnsi="Times New Roman" w:cs="Times New Roman"/>
          <w:b/>
          <w:sz w:val="24"/>
          <w:szCs w:val="24"/>
        </w:rPr>
      </w:pPr>
    </w:p>
    <w:p w14:paraId="28DB64A1" w14:textId="2AE923F3"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Компетенција „Управљање информацијама”</w:t>
      </w:r>
    </w:p>
    <w:p w14:paraId="03B03C59" w14:textId="2E90B2C9"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 xml:space="preserve">Члан </w:t>
      </w:r>
      <w:r w:rsidR="007627BB" w:rsidRPr="00F64C15">
        <w:rPr>
          <w:rFonts w:ascii="Times New Roman" w:hAnsi="Times New Roman" w:cs="Times New Roman"/>
          <w:b/>
          <w:bCs/>
          <w:iCs/>
          <w:sz w:val="24"/>
          <w:szCs w:val="24"/>
          <w:lang w:val="sr-Cyrl-RS"/>
        </w:rPr>
        <w:t>3</w:t>
      </w:r>
      <w:r w:rsidRPr="00F64C15">
        <w:rPr>
          <w:rFonts w:ascii="Times New Roman" w:hAnsi="Times New Roman" w:cs="Times New Roman"/>
          <w:b/>
          <w:bCs/>
          <w:iCs/>
          <w:sz w:val="24"/>
          <w:szCs w:val="24"/>
        </w:rPr>
        <w:t>.</w:t>
      </w:r>
    </w:p>
    <w:p w14:paraId="634E5702" w14:textId="77777777" w:rsidR="006E73CB" w:rsidRPr="00F64C15" w:rsidRDefault="006E73CB" w:rsidP="00EE0179">
      <w:pPr>
        <w:spacing w:after="60" w:line="240" w:lineRule="auto"/>
        <w:jc w:val="center"/>
        <w:rPr>
          <w:rFonts w:ascii="Times New Roman" w:hAnsi="Times New Roman" w:cs="Times New Roman"/>
          <w:b/>
          <w:bCs/>
          <w:iCs/>
          <w:sz w:val="24"/>
          <w:szCs w:val="24"/>
        </w:rPr>
      </w:pPr>
    </w:p>
    <w:p w14:paraId="1B07DD3A" w14:textId="4F0F7085" w:rsidR="00E8417B" w:rsidRPr="00F64C15" w:rsidRDefault="00F64C15" w:rsidP="00F64C15">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Компетенција „Управљање информацијама” односи се на </w:t>
      </w:r>
      <w:r w:rsidR="008F4C7B" w:rsidRPr="00F64C15">
        <w:rPr>
          <w:rFonts w:ascii="Times New Roman" w:hAnsi="Times New Roman"/>
          <w:sz w:val="24"/>
          <w:szCs w:val="24"/>
          <w:lang w:val="sr-Cyrl-CS"/>
        </w:rPr>
        <w:t xml:space="preserve">прикупљање, разумевање, организовање, </w:t>
      </w:r>
      <w:r w:rsidR="008F4C7B" w:rsidRPr="00F64C15">
        <w:rPr>
          <w:rFonts w:ascii="Times New Roman" w:hAnsi="Times New Roman"/>
          <w:sz w:val="24"/>
          <w:szCs w:val="24"/>
        </w:rPr>
        <w:t>обрад</w:t>
      </w:r>
      <w:r w:rsidR="008F4C7B" w:rsidRPr="00F64C15">
        <w:rPr>
          <w:rFonts w:ascii="Times New Roman" w:hAnsi="Times New Roman"/>
          <w:sz w:val="24"/>
          <w:szCs w:val="24"/>
          <w:lang w:val="sr-Cyrl-RS"/>
        </w:rPr>
        <w:t>у</w:t>
      </w:r>
      <w:r w:rsidR="008F4C7B" w:rsidRPr="00F64C15">
        <w:rPr>
          <w:rFonts w:ascii="Times New Roman" w:hAnsi="Times New Roman"/>
          <w:sz w:val="24"/>
          <w:szCs w:val="24"/>
        </w:rPr>
        <w:t xml:space="preserve">, </w:t>
      </w:r>
      <w:r w:rsidR="008F4C7B" w:rsidRPr="00F64C15">
        <w:rPr>
          <w:rFonts w:ascii="Times New Roman" w:hAnsi="Times New Roman"/>
          <w:sz w:val="24"/>
          <w:szCs w:val="24"/>
          <w:lang w:val="sr-Cyrl-CS"/>
        </w:rPr>
        <w:t>чување, размену и употребу информација</w:t>
      </w:r>
      <w:r w:rsidR="008F4C7B" w:rsidRPr="00F64C15">
        <w:rPr>
          <w:rFonts w:ascii="Times New Roman" w:hAnsi="Times New Roman" w:cs="Times New Roman"/>
          <w:sz w:val="24"/>
          <w:szCs w:val="24"/>
        </w:rPr>
        <w:t xml:space="preserve"> </w:t>
      </w:r>
      <w:r w:rsidR="003754A3" w:rsidRPr="00F64C15">
        <w:rPr>
          <w:rFonts w:ascii="Times New Roman" w:hAnsi="Times New Roman" w:cs="Times New Roman"/>
          <w:sz w:val="24"/>
          <w:szCs w:val="24"/>
        </w:rPr>
        <w:t>у вези са обављањем послова радног места.</w:t>
      </w:r>
    </w:p>
    <w:p w14:paraId="17BECB12" w14:textId="62133771" w:rsidR="00E8417B" w:rsidRPr="00F64C15" w:rsidRDefault="00F64C15" w:rsidP="00F64C15">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Показатељи којима службеник испољава компетенцију из става 1. овог члана су:</w:t>
      </w:r>
    </w:p>
    <w:p w14:paraId="0D813295" w14:textId="4587B938" w:rsidR="00F814FE" w:rsidRPr="00F64C15" w:rsidRDefault="00F64C15" w:rsidP="00F64C15">
      <w:pPr>
        <w:tabs>
          <w:tab w:val="left" w:pos="1418"/>
        </w:tabs>
        <w:autoSpaceDE w:val="0"/>
        <w:autoSpaceDN w:val="0"/>
        <w:adjustRightInd w:val="0"/>
        <w:spacing w:after="60" w:line="240" w:lineRule="auto"/>
        <w:jc w:val="both"/>
        <w:rPr>
          <w:rFonts w:ascii="Times New Roman" w:hAnsi="Times New Roman" w:cs="Times New Roman"/>
          <w:sz w:val="24"/>
          <w:szCs w:val="24"/>
          <w:lang w:val="sr-Cyrl-CS"/>
        </w:rPr>
      </w:pPr>
      <w:r>
        <w:rPr>
          <w:rFonts w:ascii="Times New Roman" w:hAnsi="Times New Roman" w:cs="Times New Roman"/>
          <w:sz w:val="24"/>
          <w:szCs w:val="24"/>
        </w:rPr>
        <w:tab/>
      </w:r>
      <w:r w:rsidR="003754A3" w:rsidRPr="00F64C15">
        <w:rPr>
          <w:rFonts w:ascii="Times New Roman" w:hAnsi="Times New Roman" w:cs="Times New Roman"/>
          <w:sz w:val="24"/>
          <w:szCs w:val="24"/>
        </w:rPr>
        <w:t>1) За извршилачка радна места која нису руководећа:</w:t>
      </w:r>
      <w:r w:rsidR="00F814FE" w:rsidRPr="00F64C15">
        <w:rPr>
          <w:rFonts w:ascii="Times New Roman" w:hAnsi="Times New Roman" w:cs="Times New Roman"/>
          <w:sz w:val="24"/>
          <w:szCs w:val="24"/>
          <w:lang w:val="sr-Cyrl-CS"/>
        </w:rPr>
        <w:t xml:space="preserve"> </w:t>
      </w:r>
    </w:p>
    <w:p w14:paraId="271C0CF9" w14:textId="77777777" w:rsidR="00F64C15" w:rsidRDefault="00F64C15" w:rsidP="00F64C15">
      <w:pPr>
        <w:pStyle w:val="ListParagraph"/>
        <w:tabs>
          <w:tab w:val="left" w:pos="1418"/>
        </w:tabs>
        <w:spacing w:after="0" w:line="240" w:lineRule="auto"/>
        <w:contextualSpacing w:val="0"/>
        <w:rPr>
          <w:rStyle w:val="hps"/>
          <w:rFonts w:ascii="Times New Roman" w:hAnsi="Times New Roman" w:cs="Times New Roman"/>
          <w:noProof/>
          <w:sz w:val="24"/>
          <w:szCs w:val="24"/>
          <w:lang w:val="sr-Cyrl-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(1) </w:t>
      </w:r>
      <w:r w:rsidR="00F11A20" w:rsidRPr="00F64C15">
        <w:rPr>
          <w:rStyle w:val="hps"/>
          <w:rFonts w:ascii="Times New Roman" w:hAnsi="Times New Roman" w:cs="Times New Roman"/>
          <w:noProof/>
          <w:sz w:val="24"/>
          <w:szCs w:val="24"/>
          <w:lang w:val="sr-Cyrl-CS"/>
        </w:rPr>
        <w:t xml:space="preserve">благовремено </w:t>
      </w:r>
      <w:r w:rsidR="00F11A20" w:rsidRPr="00F64C15">
        <w:rPr>
          <w:rStyle w:val="hps"/>
          <w:rFonts w:ascii="Times New Roman" w:hAnsi="Times New Roman" w:cs="Times New Roman"/>
          <w:noProof/>
          <w:sz w:val="24"/>
          <w:szCs w:val="24"/>
          <w:lang w:val="sr-Latn-CS"/>
        </w:rPr>
        <w:t>прикупља и</w:t>
      </w:r>
      <w:r w:rsidR="00F11A20" w:rsidRPr="00F64C15">
        <w:rPr>
          <w:rStyle w:val="hps"/>
          <w:rFonts w:ascii="Times New Roman" w:hAnsi="Times New Roman" w:cs="Times New Roman"/>
          <w:noProof/>
          <w:sz w:val="24"/>
          <w:szCs w:val="24"/>
          <w:lang w:val="sr-Cyrl-CS"/>
        </w:rPr>
        <w:t xml:space="preserve"> </w:t>
      </w:r>
      <w:r w:rsidR="00F11A20" w:rsidRPr="00F64C15">
        <w:rPr>
          <w:rStyle w:val="hps"/>
          <w:rFonts w:ascii="Times New Roman" w:hAnsi="Times New Roman" w:cs="Times New Roman"/>
          <w:noProof/>
          <w:sz w:val="24"/>
          <w:szCs w:val="24"/>
          <w:lang w:val="sr-Latn-CS"/>
        </w:rPr>
        <w:t xml:space="preserve">користи релевантне информације из </w:t>
      </w:r>
      <w:r w:rsidR="00F11A20" w:rsidRPr="00F64C15">
        <w:rPr>
          <w:rStyle w:val="hps"/>
          <w:rFonts w:ascii="Times New Roman" w:hAnsi="Times New Roman" w:cs="Times New Roman"/>
          <w:noProof/>
          <w:sz w:val="24"/>
          <w:szCs w:val="24"/>
          <w:lang w:val="sr-Cyrl-CS"/>
        </w:rPr>
        <w:t>више</w:t>
      </w:r>
    </w:p>
    <w:p w14:paraId="497B628A" w14:textId="729C4517" w:rsidR="00F11A20" w:rsidRPr="00F64C15" w:rsidRDefault="00F11A20" w:rsidP="00F64C15">
      <w:pPr>
        <w:pStyle w:val="ListParagraph"/>
        <w:tabs>
          <w:tab w:val="left" w:pos="1418"/>
        </w:tabs>
        <w:spacing w:after="0" w:line="240" w:lineRule="auto"/>
        <w:contextualSpacing w:val="0"/>
        <w:rPr>
          <w:rStyle w:val="hps"/>
          <w:rFonts w:ascii="Times New Roman" w:hAnsi="Times New Roman" w:cs="Times New Roman"/>
          <w:noProof/>
          <w:sz w:val="24"/>
          <w:szCs w:val="24"/>
          <w:lang w:val="sr-Latn-CS"/>
        </w:rPr>
      </w:pPr>
      <w:r w:rsidRPr="00F64C15">
        <w:rPr>
          <w:rStyle w:val="hps"/>
          <w:rFonts w:ascii="Times New Roman" w:hAnsi="Times New Roman" w:cs="Times New Roman"/>
          <w:noProof/>
          <w:sz w:val="24"/>
          <w:szCs w:val="24"/>
          <w:lang w:val="sr-Cyrl-CS"/>
        </w:rPr>
        <w:t xml:space="preserve"> </w:t>
      </w:r>
      <w:r w:rsidR="00F64C15">
        <w:rPr>
          <w:rStyle w:val="hps"/>
          <w:rFonts w:ascii="Times New Roman" w:hAnsi="Times New Roman" w:cs="Times New Roman"/>
          <w:noProof/>
          <w:sz w:val="24"/>
          <w:szCs w:val="24"/>
          <w:lang w:val="sr-Cyrl-CS"/>
        </w:rPr>
        <w:tab/>
      </w:r>
      <w:r w:rsidRPr="00F64C15">
        <w:rPr>
          <w:rStyle w:val="hps"/>
          <w:rFonts w:ascii="Times New Roman" w:hAnsi="Times New Roman" w:cs="Times New Roman"/>
          <w:noProof/>
          <w:sz w:val="24"/>
          <w:szCs w:val="24"/>
          <w:lang w:val="sr-Latn-CS"/>
        </w:rPr>
        <w:t>различитих извора</w:t>
      </w:r>
      <w:r w:rsidR="00B97327">
        <w:rPr>
          <w:rStyle w:val="hps"/>
          <w:rFonts w:ascii="Times New Roman" w:hAnsi="Times New Roman" w:cs="Times New Roman"/>
          <w:noProof/>
          <w:sz w:val="24"/>
          <w:szCs w:val="24"/>
          <w:lang w:val="sr-Cyrl-CS"/>
        </w:rPr>
        <w:t>,</w:t>
      </w:r>
    </w:p>
    <w:p w14:paraId="1D801E87" w14:textId="13CC8D60"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Fonts w:ascii="Times New Roman" w:hAnsi="Times New Roman" w:cs="Times New Roman"/>
          <w:noProof/>
          <w:sz w:val="24"/>
          <w:szCs w:val="24"/>
          <w:lang w:val="sr-Latn-CS"/>
        </w:rPr>
        <w:tab/>
      </w:r>
      <w:r w:rsidR="00F11A20" w:rsidRPr="00F64C15">
        <w:rPr>
          <w:rFonts w:ascii="Times New Roman" w:hAnsi="Times New Roman" w:cs="Times New Roman"/>
          <w:noProof/>
          <w:sz w:val="24"/>
          <w:szCs w:val="24"/>
          <w:lang w:val="sr-Latn-CS"/>
        </w:rPr>
        <w:t>(2) правилно разуме</w:t>
      </w:r>
      <w:r w:rsidR="00F11A20" w:rsidRPr="00F64C15">
        <w:rPr>
          <w:rFonts w:ascii="Times New Roman" w:hAnsi="Times New Roman" w:cs="Times New Roman"/>
          <w:noProof/>
          <w:sz w:val="24"/>
          <w:szCs w:val="24"/>
          <w:lang w:val="sr-Cyrl-CS"/>
        </w:rPr>
        <w:t xml:space="preserve"> и</w:t>
      </w:r>
      <w:r w:rsidR="00F11A20" w:rsidRPr="00F64C15">
        <w:rPr>
          <w:rFonts w:ascii="Times New Roman" w:hAnsi="Times New Roman" w:cs="Times New Roman"/>
          <w:noProof/>
          <w:sz w:val="24"/>
          <w:szCs w:val="24"/>
          <w:lang w:val="sr-Latn-CS"/>
        </w:rPr>
        <w:t xml:space="preserve"> објективно сагледава информације</w:t>
      </w:r>
      <w:r w:rsidR="00B97327">
        <w:rPr>
          <w:rFonts w:ascii="Times New Roman" w:hAnsi="Times New Roman" w:cs="Times New Roman"/>
          <w:noProof/>
          <w:sz w:val="24"/>
          <w:szCs w:val="24"/>
          <w:lang w:val="sr-Cyrl-CS"/>
        </w:rPr>
        <w:t>,</w:t>
      </w:r>
    </w:p>
    <w:p w14:paraId="571FE514" w14:textId="4BF73E23"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(3) успешно организује информације, базе података и друге документе</w:t>
      </w:r>
      <w:r w:rsidR="00B97327">
        <w:rPr>
          <w:rStyle w:val="hps"/>
          <w:rFonts w:ascii="Times New Roman" w:hAnsi="Times New Roman" w:cs="Times New Roman"/>
          <w:noProof/>
          <w:sz w:val="24"/>
          <w:szCs w:val="24"/>
          <w:lang w:val="sr-Cyrl-CS"/>
        </w:rPr>
        <w:t>,</w:t>
      </w:r>
    </w:p>
    <w:p w14:paraId="375560C5" w14:textId="77777777" w:rsid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lastRenderedPageBreak/>
        <w:tab/>
      </w:r>
      <w:r w:rsidR="00F11A20" w:rsidRPr="00F64C15">
        <w:rPr>
          <w:rStyle w:val="hps"/>
          <w:rFonts w:ascii="Times New Roman" w:hAnsi="Times New Roman" w:cs="Times New Roman"/>
          <w:noProof/>
          <w:sz w:val="24"/>
          <w:szCs w:val="24"/>
          <w:lang w:val="sr-Latn-CS"/>
        </w:rPr>
        <w:t>(4)</w:t>
      </w:r>
      <w:r w:rsidR="00F11A20" w:rsidRPr="00F64C15">
        <w:rPr>
          <w:rStyle w:val="hps"/>
          <w:rFonts w:ascii="Times New Roman" w:hAnsi="Times New Roman" w:cs="Times New Roman"/>
          <w:noProof/>
          <w:sz w:val="24"/>
          <w:szCs w:val="24"/>
          <w:lang w:val="sr-Cyrl-CS"/>
        </w:rPr>
        <w:t xml:space="preserve"> исправно анализира и повезује податке, </w:t>
      </w:r>
      <w:r w:rsidR="00F11A20" w:rsidRPr="00F64C15">
        <w:rPr>
          <w:rFonts w:ascii="Times New Roman" w:hAnsi="Times New Roman" w:cs="Times New Roman"/>
          <w:noProof/>
          <w:sz w:val="24"/>
          <w:szCs w:val="24"/>
          <w:lang w:val="sr-Latn-CS"/>
        </w:rPr>
        <w:t>увиђа логичке односе међу</w:t>
      </w:r>
    </w:p>
    <w:p w14:paraId="7DA40767" w14:textId="6DACEC89" w:rsidR="00F11A20" w:rsidRPr="00F64C15" w:rsidRDefault="00F11A20"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sidRPr="00F64C15">
        <w:rPr>
          <w:rFonts w:ascii="Times New Roman" w:hAnsi="Times New Roman" w:cs="Times New Roman"/>
          <w:noProof/>
          <w:sz w:val="24"/>
          <w:szCs w:val="24"/>
          <w:lang w:val="sr-Latn-CS"/>
        </w:rPr>
        <w:t xml:space="preserve"> </w:t>
      </w:r>
      <w:r w:rsidR="00F64C15">
        <w:rPr>
          <w:rFonts w:ascii="Times New Roman" w:hAnsi="Times New Roman" w:cs="Times New Roman"/>
          <w:noProof/>
          <w:sz w:val="24"/>
          <w:szCs w:val="24"/>
          <w:lang w:val="sr-Latn-CS"/>
        </w:rPr>
        <w:tab/>
      </w:r>
      <w:r w:rsidR="00B97327">
        <w:rPr>
          <w:rFonts w:ascii="Times New Roman" w:hAnsi="Times New Roman" w:cs="Times New Roman"/>
          <w:noProof/>
          <w:sz w:val="24"/>
          <w:szCs w:val="24"/>
          <w:lang w:val="sr-Cyrl-CS"/>
        </w:rPr>
        <w:t>њима,</w:t>
      </w:r>
    </w:p>
    <w:p w14:paraId="18BD0424" w14:textId="28C2E660" w:rsidR="00F11A20" w:rsidRPr="00F64C15" w:rsidRDefault="00F64C15" w:rsidP="00F64C15">
      <w:pPr>
        <w:pStyle w:val="ListParagraph"/>
        <w:tabs>
          <w:tab w:val="left" w:pos="1418"/>
        </w:tabs>
        <w:spacing w:after="0" w:line="240" w:lineRule="auto"/>
        <w:contextualSpacing w:val="0"/>
        <w:rPr>
          <w:rStyle w:val="hps"/>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(5) брине о безбедности </w:t>
      </w:r>
      <w:r w:rsidR="00F11A20" w:rsidRPr="00F64C15">
        <w:rPr>
          <w:rStyle w:val="hps"/>
          <w:rFonts w:ascii="Times New Roman" w:hAnsi="Times New Roman" w:cs="Times New Roman"/>
          <w:noProof/>
          <w:sz w:val="24"/>
          <w:szCs w:val="24"/>
          <w:lang w:val="sr-Cyrl-CS"/>
        </w:rPr>
        <w:t xml:space="preserve">и поверљивости </w:t>
      </w:r>
      <w:r w:rsidR="00F11A20" w:rsidRPr="00F64C15">
        <w:rPr>
          <w:rStyle w:val="hps"/>
          <w:rFonts w:ascii="Times New Roman" w:hAnsi="Times New Roman" w:cs="Times New Roman"/>
          <w:noProof/>
          <w:sz w:val="24"/>
          <w:szCs w:val="24"/>
          <w:lang w:val="sr-Latn-CS"/>
        </w:rPr>
        <w:t>пословних информација</w:t>
      </w:r>
      <w:r w:rsidR="00B97327">
        <w:rPr>
          <w:rStyle w:val="hps"/>
          <w:rFonts w:ascii="Times New Roman" w:hAnsi="Times New Roman" w:cs="Times New Roman"/>
          <w:noProof/>
          <w:sz w:val="24"/>
          <w:szCs w:val="24"/>
          <w:lang w:val="sr-Cyrl-CS"/>
        </w:rPr>
        <w:t>,</w:t>
      </w:r>
    </w:p>
    <w:p w14:paraId="26548729" w14:textId="50353E0B"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(6) </w:t>
      </w:r>
      <w:r w:rsidR="00F11A20" w:rsidRPr="00F64C15">
        <w:rPr>
          <w:rFonts w:ascii="Times New Roman" w:hAnsi="Times New Roman" w:cs="Times New Roman"/>
          <w:noProof/>
          <w:sz w:val="24"/>
          <w:szCs w:val="24"/>
          <w:lang w:val="sr-Latn-CS"/>
        </w:rPr>
        <w:t>информације преноси</w:t>
      </w:r>
      <w:r w:rsidR="00F11A20" w:rsidRPr="00F64C15">
        <w:rPr>
          <w:rFonts w:ascii="Times New Roman" w:hAnsi="Times New Roman" w:cs="Times New Roman"/>
          <w:noProof/>
          <w:sz w:val="24"/>
          <w:szCs w:val="24"/>
          <w:lang w:val="sr-Cyrl-CS"/>
        </w:rPr>
        <w:t xml:space="preserve"> на</w:t>
      </w:r>
      <w:r w:rsidR="00F11A20" w:rsidRPr="00F64C15">
        <w:rPr>
          <w:rFonts w:ascii="Times New Roman" w:hAnsi="Times New Roman" w:cs="Times New Roman"/>
          <w:noProof/>
          <w:sz w:val="24"/>
          <w:szCs w:val="24"/>
          <w:lang w:val="sr-Latn-CS"/>
        </w:rPr>
        <w:t xml:space="preserve"> јас</w:t>
      </w:r>
      <w:r w:rsidR="00F11A20" w:rsidRPr="00F64C15">
        <w:rPr>
          <w:rFonts w:ascii="Times New Roman" w:hAnsi="Times New Roman" w:cs="Times New Roman"/>
          <w:noProof/>
          <w:sz w:val="24"/>
          <w:szCs w:val="24"/>
          <w:lang w:val="sr-Cyrl-CS"/>
        </w:rPr>
        <w:t>а</w:t>
      </w:r>
      <w:r w:rsidR="00F11A20" w:rsidRPr="00F64C15">
        <w:rPr>
          <w:rFonts w:ascii="Times New Roman" w:hAnsi="Times New Roman" w:cs="Times New Roman"/>
          <w:noProof/>
          <w:sz w:val="24"/>
          <w:szCs w:val="24"/>
          <w:lang w:val="sr-Latn-CS"/>
        </w:rPr>
        <w:t>н</w:t>
      </w:r>
      <w:r w:rsidR="00F11A20" w:rsidRPr="00F64C15">
        <w:rPr>
          <w:rFonts w:ascii="Times New Roman" w:hAnsi="Times New Roman" w:cs="Times New Roman"/>
          <w:noProof/>
          <w:sz w:val="24"/>
          <w:szCs w:val="24"/>
          <w:lang w:val="sr-Cyrl-CS"/>
        </w:rPr>
        <w:t xml:space="preserve"> и</w:t>
      </w:r>
      <w:r w:rsidR="00F11A20" w:rsidRPr="00F64C15">
        <w:rPr>
          <w:rFonts w:ascii="Times New Roman" w:hAnsi="Times New Roman" w:cs="Times New Roman"/>
          <w:noProof/>
          <w:sz w:val="24"/>
          <w:szCs w:val="24"/>
          <w:lang w:val="sr-Latn-CS"/>
        </w:rPr>
        <w:t xml:space="preserve"> конциз</w:t>
      </w:r>
      <w:r w:rsidR="00F11A20" w:rsidRPr="00F64C15">
        <w:rPr>
          <w:rFonts w:ascii="Times New Roman" w:hAnsi="Times New Roman" w:cs="Times New Roman"/>
          <w:noProof/>
          <w:sz w:val="24"/>
          <w:szCs w:val="24"/>
          <w:lang w:val="sr-Cyrl-CS"/>
        </w:rPr>
        <w:t>а</w:t>
      </w:r>
      <w:r w:rsidR="00F11A20" w:rsidRPr="00F64C15">
        <w:rPr>
          <w:rFonts w:ascii="Times New Roman" w:hAnsi="Times New Roman" w:cs="Times New Roman"/>
          <w:noProof/>
          <w:sz w:val="24"/>
          <w:szCs w:val="24"/>
          <w:lang w:val="sr-Latn-CS"/>
        </w:rPr>
        <w:t>н начин</w:t>
      </w:r>
      <w:r w:rsidR="00B97327">
        <w:rPr>
          <w:rFonts w:ascii="Times New Roman" w:hAnsi="Times New Roman" w:cs="Times New Roman"/>
          <w:noProof/>
          <w:sz w:val="24"/>
          <w:szCs w:val="24"/>
          <w:lang w:val="sr-Cyrl-CS"/>
        </w:rPr>
        <w:t>;</w:t>
      </w:r>
    </w:p>
    <w:p w14:paraId="7E31BCB6" w14:textId="77777777" w:rsidR="00E8417B" w:rsidRPr="00F64C15" w:rsidRDefault="00E8417B" w:rsidP="00EE0179">
      <w:pPr>
        <w:spacing w:after="60" w:line="240" w:lineRule="auto"/>
        <w:rPr>
          <w:rFonts w:ascii="Times New Roman" w:hAnsi="Times New Roman" w:cs="Times New Roman"/>
          <w:sz w:val="24"/>
          <w:szCs w:val="24"/>
        </w:rPr>
      </w:pPr>
    </w:p>
    <w:p w14:paraId="55219C95" w14:textId="5E5CCF9A" w:rsidR="00E8417B" w:rsidRPr="00F64C15" w:rsidRDefault="00F64C15" w:rsidP="00F64C15">
      <w:pPr>
        <w:tabs>
          <w:tab w:val="left" w:pos="1418"/>
        </w:tabs>
        <w:spacing w:after="60" w:line="240" w:lineRule="auto"/>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2) За радна места руководилаца </w:t>
      </w:r>
      <w:r w:rsidR="005F10B8" w:rsidRPr="00F64C15">
        <w:rPr>
          <w:rFonts w:ascii="Times New Roman" w:hAnsi="Times New Roman" w:cs="Times New Roman"/>
          <w:sz w:val="24"/>
          <w:szCs w:val="24"/>
        </w:rPr>
        <w:t>унутрашњих</w:t>
      </w:r>
      <w:r w:rsidR="006A451C" w:rsidRPr="00F64C15">
        <w:rPr>
          <w:rFonts w:ascii="Times New Roman" w:hAnsi="Times New Roman" w:cs="Times New Roman"/>
          <w:sz w:val="24"/>
          <w:szCs w:val="24"/>
          <w:lang w:val="sr-Cyrl-RS"/>
        </w:rPr>
        <w:t xml:space="preserve"> организационих</w:t>
      </w:r>
      <w:r w:rsidR="005F10B8" w:rsidRPr="00F64C15">
        <w:rPr>
          <w:rFonts w:ascii="Times New Roman" w:hAnsi="Times New Roman" w:cs="Times New Roman"/>
          <w:sz w:val="24"/>
          <w:szCs w:val="24"/>
        </w:rPr>
        <w:t xml:space="preserve"> јединица </w:t>
      </w:r>
      <w:r w:rsidR="003754A3" w:rsidRPr="00F64C15">
        <w:rPr>
          <w:rFonts w:ascii="Times New Roman" w:hAnsi="Times New Roman" w:cs="Times New Roman"/>
          <w:sz w:val="24"/>
          <w:szCs w:val="24"/>
        </w:rPr>
        <w:t>и положаје:</w:t>
      </w:r>
    </w:p>
    <w:p w14:paraId="15A3C3DC" w14:textId="0DDBFD39" w:rsidR="00F11A20" w:rsidRPr="00F64C15" w:rsidRDefault="00F64C15" w:rsidP="00F64C15">
      <w:pPr>
        <w:pStyle w:val="ListParagraph"/>
        <w:tabs>
          <w:tab w:val="left" w:pos="1418"/>
        </w:tabs>
        <w:spacing w:after="0" w:line="240" w:lineRule="auto"/>
        <w:ind w:left="1418"/>
        <w:contextualSpacing w:val="0"/>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(1) </w:t>
      </w:r>
      <w:r w:rsidR="00F11A20" w:rsidRPr="00F64C15">
        <w:rPr>
          <w:rStyle w:val="hps"/>
          <w:rFonts w:ascii="Times New Roman" w:hAnsi="Times New Roman" w:cs="Times New Roman"/>
          <w:noProof/>
          <w:sz w:val="24"/>
          <w:szCs w:val="24"/>
          <w:lang w:val="sr-Cyrl-CS"/>
        </w:rPr>
        <w:t xml:space="preserve">доприноси да </w:t>
      </w:r>
      <w:r w:rsidR="00F11A20" w:rsidRPr="00F64C15">
        <w:rPr>
          <w:rFonts w:ascii="Times New Roman" w:eastAsia="Calibri" w:hAnsi="Times New Roman" w:cs="Times New Roman"/>
          <w:noProof/>
          <w:sz w:val="24"/>
          <w:szCs w:val="24"/>
          <w:lang w:val="sr-Cyrl-CS"/>
        </w:rPr>
        <w:t xml:space="preserve">праве информације буду на располагању </w:t>
      </w:r>
      <w:r w:rsidR="00C433E9" w:rsidRPr="00F64C15">
        <w:rPr>
          <w:rFonts w:ascii="Times New Roman" w:eastAsia="Calibri" w:hAnsi="Times New Roman" w:cs="Times New Roman"/>
          <w:noProof/>
          <w:sz w:val="24"/>
          <w:szCs w:val="24"/>
          <w:lang w:val="sr-Cyrl-CS"/>
        </w:rPr>
        <w:t>запосленима</w:t>
      </w:r>
      <w:r w:rsidR="00B97327">
        <w:rPr>
          <w:rFonts w:ascii="Times New Roman" w:eastAsia="Calibri" w:hAnsi="Times New Roman" w:cs="Times New Roman"/>
          <w:noProof/>
          <w:sz w:val="24"/>
          <w:szCs w:val="24"/>
          <w:lang w:val="sr-Cyrl-CS"/>
        </w:rPr>
        <w:t xml:space="preserve"> у правом тренутку,</w:t>
      </w:r>
    </w:p>
    <w:p w14:paraId="469D9282" w14:textId="05AF54DD" w:rsidR="00F11A20" w:rsidRPr="00F64C15" w:rsidRDefault="00F64C15" w:rsidP="00F64C15">
      <w:pPr>
        <w:pStyle w:val="ListParagraph"/>
        <w:tabs>
          <w:tab w:val="left" w:pos="1418"/>
        </w:tabs>
        <w:spacing w:after="0" w:line="240" w:lineRule="auto"/>
        <w:contextualSpacing w:val="0"/>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(2) </w:t>
      </w:r>
      <w:r w:rsidR="00F11A20" w:rsidRPr="00F64C15">
        <w:rPr>
          <w:rFonts w:ascii="Times New Roman" w:eastAsia="Calibri" w:hAnsi="Times New Roman" w:cs="Times New Roman"/>
          <w:noProof/>
          <w:sz w:val="24"/>
          <w:szCs w:val="24"/>
          <w:lang w:val="sr-Latn-CS"/>
        </w:rPr>
        <w:t xml:space="preserve">активно </w:t>
      </w:r>
      <w:r w:rsidR="00F11A20" w:rsidRPr="00F64C15">
        <w:rPr>
          <w:rFonts w:ascii="Times New Roman" w:eastAsia="Calibri" w:hAnsi="Times New Roman" w:cs="Times New Roman"/>
          <w:noProof/>
          <w:sz w:val="24"/>
          <w:szCs w:val="24"/>
          <w:lang w:val="sr-Cyrl-CS"/>
        </w:rPr>
        <w:t xml:space="preserve">и благовремено </w:t>
      </w:r>
      <w:r w:rsidR="00F11A20" w:rsidRPr="00F64C15">
        <w:rPr>
          <w:rFonts w:ascii="Times New Roman" w:eastAsia="Calibri" w:hAnsi="Times New Roman" w:cs="Times New Roman"/>
          <w:noProof/>
          <w:sz w:val="24"/>
          <w:szCs w:val="24"/>
          <w:lang w:val="sr-Latn-CS"/>
        </w:rPr>
        <w:t>тражи све потребне информације</w:t>
      </w:r>
      <w:r w:rsidR="00B97327">
        <w:rPr>
          <w:rFonts w:ascii="Times New Roman" w:eastAsia="Calibri" w:hAnsi="Times New Roman" w:cs="Times New Roman"/>
          <w:noProof/>
          <w:sz w:val="24"/>
          <w:szCs w:val="24"/>
          <w:lang w:val="sr-Cyrl-CS"/>
        </w:rPr>
        <w:t>,</w:t>
      </w:r>
    </w:p>
    <w:p w14:paraId="260A58EC" w14:textId="3FA56015" w:rsidR="00F11A20" w:rsidRPr="00F64C15" w:rsidRDefault="00F64C15" w:rsidP="00F64C15">
      <w:pPr>
        <w:pStyle w:val="ListParagraph"/>
        <w:tabs>
          <w:tab w:val="left" w:pos="1418"/>
        </w:tabs>
        <w:spacing w:after="0" w:line="240" w:lineRule="auto"/>
        <w:ind w:left="1418"/>
        <w:contextualSpacing w:val="0"/>
        <w:rPr>
          <w:rFonts w:ascii="Times New Roman" w:eastAsia="Calibri" w:hAnsi="Times New Roman" w:cs="Times New Roman"/>
          <w:noProof/>
          <w:sz w:val="24"/>
          <w:szCs w:val="24"/>
          <w:lang w:val="sr-Cyrl-CS"/>
        </w:rPr>
      </w:pPr>
      <w:r>
        <w:rPr>
          <w:rStyle w:val="hps"/>
          <w:rFonts w:ascii="Times New Roman" w:hAnsi="Times New Roman" w:cs="Times New Roman"/>
          <w:noProof/>
          <w:sz w:val="24"/>
          <w:szCs w:val="24"/>
          <w:lang w:val="sr-Cyrl-CS"/>
        </w:rPr>
        <w:tab/>
      </w:r>
      <w:r w:rsidR="00F11A20" w:rsidRPr="00F64C15">
        <w:rPr>
          <w:rStyle w:val="hps"/>
          <w:rFonts w:ascii="Times New Roman" w:hAnsi="Times New Roman" w:cs="Times New Roman"/>
          <w:noProof/>
          <w:sz w:val="24"/>
          <w:szCs w:val="24"/>
          <w:lang w:val="sr-Cyrl-CS"/>
        </w:rPr>
        <w:t xml:space="preserve">(3) активно и благовремено даје све потребне информације сарадницима и </w:t>
      </w:r>
      <w:r w:rsidR="00B97327">
        <w:rPr>
          <w:rStyle w:val="hps"/>
          <w:rFonts w:ascii="Times New Roman" w:hAnsi="Times New Roman" w:cs="Times New Roman"/>
          <w:noProof/>
          <w:sz w:val="24"/>
          <w:szCs w:val="24"/>
          <w:lang w:val="sr-Cyrl-CS"/>
        </w:rPr>
        <w:t>странкама,</w:t>
      </w:r>
    </w:p>
    <w:p w14:paraId="76022B73" w14:textId="24F8B3AC" w:rsidR="00F11A20" w:rsidRPr="00F64C15" w:rsidRDefault="00F64C15" w:rsidP="00F64C15">
      <w:pPr>
        <w:pStyle w:val="ListParagraph"/>
        <w:tabs>
          <w:tab w:val="left" w:pos="1418"/>
        </w:tabs>
        <w:spacing w:after="0" w:line="240" w:lineRule="auto"/>
        <w:ind w:left="1418"/>
        <w:contextualSpacing w:val="0"/>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w:t>
      </w:r>
      <w:r w:rsidR="00F11A20" w:rsidRPr="00F64C15">
        <w:rPr>
          <w:rStyle w:val="hps"/>
          <w:rFonts w:ascii="Times New Roman" w:hAnsi="Times New Roman" w:cs="Times New Roman"/>
          <w:noProof/>
          <w:sz w:val="24"/>
          <w:szCs w:val="24"/>
          <w:lang w:val="sr-Cyrl-CS"/>
        </w:rPr>
        <w:t>4</w:t>
      </w:r>
      <w:r w:rsidR="00F11A20" w:rsidRPr="00F64C15">
        <w:rPr>
          <w:rStyle w:val="hps"/>
          <w:rFonts w:ascii="Times New Roman" w:hAnsi="Times New Roman" w:cs="Times New Roman"/>
          <w:noProof/>
          <w:sz w:val="24"/>
          <w:szCs w:val="24"/>
          <w:lang w:val="sr-Latn-CS"/>
        </w:rPr>
        <w:t xml:space="preserve">) </w:t>
      </w:r>
      <w:r w:rsidR="00F11A20" w:rsidRPr="00F64C15">
        <w:rPr>
          <w:rFonts w:ascii="Times New Roman" w:eastAsia="Calibri" w:hAnsi="Times New Roman" w:cs="Times New Roman"/>
          <w:noProof/>
          <w:sz w:val="24"/>
          <w:szCs w:val="24"/>
          <w:lang w:val="sr-Latn-CS"/>
        </w:rPr>
        <w:t xml:space="preserve">анализира и повезује информације из </w:t>
      </w:r>
      <w:r w:rsidR="00F11A20" w:rsidRPr="00F64C15">
        <w:rPr>
          <w:rFonts w:ascii="Times New Roman" w:eastAsia="Calibri" w:hAnsi="Times New Roman" w:cs="Times New Roman"/>
          <w:noProof/>
          <w:sz w:val="24"/>
          <w:szCs w:val="24"/>
          <w:lang w:val="sr-Cyrl-CS"/>
        </w:rPr>
        <w:t>релевантних</w:t>
      </w:r>
      <w:r w:rsidR="00F11A20" w:rsidRPr="00F64C15">
        <w:rPr>
          <w:rFonts w:ascii="Times New Roman" w:eastAsia="Calibri" w:hAnsi="Times New Roman" w:cs="Times New Roman"/>
          <w:noProof/>
          <w:sz w:val="24"/>
          <w:szCs w:val="24"/>
          <w:lang w:val="sr-Latn-CS"/>
        </w:rPr>
        <w:t xml:space="preserve"> извора</w:t>
      </w:r>
      <w:r w:rsidR="00F11A20" w:rsidRPr="00F64C15">
        <w:rPr>
          <w:rFonts w:ascii="Times New Roman" w:eastAsia="Calibri" w:hAnsi="Times New Roman" w:cs="Times New Roman"/>
          <w:noProof/>
          <w:sz w:val="24"/>
          <w:szCs w:val="24"/>
          <w:lang w:val="sr-Cyrl-CS"/>
        </w:rPr>
        <w:t xml:space="preserve">, </w:t>
      </w:r>
      <w:r w:rsidR="00F11A20" w:rsidRPr="00F64C15">
        <w:rPr>
          <w:rFonts w:ascii="Times New Roman" w:eastAsia="Calibri" w:hAnsi="Times New Roman" w:cs="Times New Roman"/>
          <w:noProof/>
          <w:sz w:val="24"/>
          <w:szCs w:val="24"/>
          <w:lang w:val="sr-Latn-CS"/>
        </w:rPr>
        <w:t xml:space="preserve">правилно дефинише </w:t>
      </w:r>
      <w:r w:rsidR="00B97327">
        <w:rPr>
          <w:rFonts w:ascii="Times New Roman" w:eastAsia="Calibri" w:hAnsi="Times New Roman" w:cs="Times New Roman"/>
          <w:noProof/>
          <w:sz w:val="24"/>
          <w:szCs w:val="24"/>
          <w:lang w:val="sr-Cyrl-CS"/>
        </w:rPr>
        <w:t>и закључује,</w:t>
      </w:r>
    </w:p>
    <w:p w14:paraId="4C49D330" w14:textId="781F8CF4" w:rsidR="00F11A20" w:rsidRPr="00F64C15" w:rsidRDefault="00F64C15" w:rsidP="00F64C15">
      <w:pPr>
        <w:pStyle w:val="ListParagraph"/>
        <w:tabs>
          <w:tab w:val="left" w:pos="1418"/>
        </w:tabs>
        <w:spacing w:after="0" w:line="240" w:lineRule="auto"/>
        <w:ind w:left="1418"/>
        <w:contextualSpacing w:val="0"/>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w:t>
      </w:r>
      <w:r w:rsidR="00F11A20" w:rsidRPr="00F64C15">
        <w:rPr>
          <w:rStyle w:val="hps"/>
          <w:rFonts w:ascii="Times New Roman" w:hAnsi="Times New Roman" w:cs="Times New Roman"/>
          <w:noProof/>
          <w:sz w:val="24"/>
          <w:szCs w:val="24"/>
          <w:lang w:val="sr-Cyrl-CS"/>
        </w:rPr>
        <w:t>5</w:t>
      </w:r>
      <w:r w:rsidR="00F11A20" w:rsidRPr="00F64C15">
        <w:rPr>
          <w:rStyle w:val="hps"/>
          <w:rFonts w:ascii="Times New Roman" w:hAnsi="Times New Roman" w:cs="Times New Roman"/>
          <w:noProof/>
          <w:sz w:val="24"/>
          <w:szCs w:val="24"/>
          <w:lang w:val="sr-Latn-CS"/>
        </w:rPr>
        <w:t xml:space="preserve">) </w:t>
      </w:r>
      <w:r w:rsidR="00F11A20" w:rsidRPr="00F64C15">
        <w:rPr>
          <w:rFonts w:ascii="Times New Roman" w:eastAsia="Calibri" w:hAnsi="Times New Roman" w:cs="Times New Roman"/>
          <w:noProof/>
          <w:sz w:val="24"/>
          <w:szCs w:val="24"/>
          <w:lang w:val="sr-Latn-CS"/>
        </w:rPr>
        <w:t xml:space="preserve">обезбеђује несметану размену информација </w:t>
      </w:r>
      <w:r w:rsidR="00F11A20" w:rsidRPr="00F64C15">
        <w:rPr>
          <w:rFonts w:ascii="Times New Roman" w:eastAsia="Calibri" w:hAnsi="Times New Roman" w:cs="Times New Roman"/>
          <w:noProof/>
          <w:sz w:val="24"/>
          <w:szCs w:val="24"/>
          <w:lang w:val="sr-Cyrl-CS"/>
        </w:rPr>
        <w:t>у с</w:t>
      </w:r>
      <w:r w:rsidR="00B97327">
        <w:rPr>
          <w:rFonts w:ascii="Times New Roman" w:eastAsia="Calibri" w:hAnsi="Times New Roman" w:cs="Times New Roman"/>
          <w:noProof/>
          <w:sz w:val="24"/>
          <w:szCs w:val="24"/>
          <w:lang w:val="sr-Cyrl-CS"/>
        </w:rPr>
        <w:t>вим правцима / међу сарадницима,</w:t>
      </w:r>
    </w:p>
    <w:p w14:paraId="4737AE61" w14:textId="2D40DE66" w:rsidR="00F11A20" w:rsidRPr="00F64C15" w:rsidRDefault="00F64C15" w:rsidP="00F64C15">
      <w:pPr>
        <w:pStyle w:val="ListParagraph"/>
        <w:tabs>
          <w:tab w:val="left" w:pos="1418"/>
        </w:tabs>
        <w:spacing w:after="0" w:line="240" w:lineRule="auto"/>
        <w:contextualSpacing w:val="0"/>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w:t>
      </w:r>
      <w:r w:rsidR="00F11A20" w:rsidRPr="00F64C15">
        <w:rPr>
          <w:rStyle w:val="hps"/>
          <w:rFonts w:ascii="Times New Roman" w:hAnsi="Times New Roman" w:cs="Times New Roman"/>
          <w:noProof/>
          <w:sz w:val="24"/>
          <w:szCs w:val="24"/>
          <w:lang w:val="sr-Cyrl-CS"/>
        </w:rPr>
        <w:t>6</w:t>
      </w:r>
      <w:r w:rsidR="00F11A20" w:rsidRPr="00F64C15">
        <w:rPr>
          <w:rStyle w:val="hps"/>
          <w:rFonts w:ascii="Times New Roman" w:hAnsi="Times New Roman" w:cs="Times New Roman"/>
          <w:noProof/>
          <w:sz w:val="24"/>
          <w:szCs w:val="24"/>
          <w:lang w:val="sr-Latn-CS"/>
        </w:rPr>
        <w:t xml:space="preserve">) </w:t>
      </w:r>
      <w:r w:rsidR="00F11A20" w:rsidRPr="00F64C15">
        <w:rPr>
          <w:rStyle w:val="hps"/>
          <w:rFonts w:ascii="Times New Roman" w:hAnsi="Times New Roman" w:cs="Times New Roman"/>
          <w:noProof/>
          <w:sz w:val="24"/>
          <w:szCs w:val="24"/>
          <w:lang w:val="sr-Cyrl-CS"/>
        </w:rPr>
        <w:t xml:space="preserve">доследан је у </w:t>
      </w:r>
      <w:r w:rsidR="00F11A20" w:rsidRPr="00F64C15">
        <w:rPr>
          <w:rFonts w:ascii="Times New Roman" w:eastAsia="Calibri" w:hAnsi="Times New Roman" w:cs="Times New Roman"/>
          <w:noProof/>
          <w:sz w:val="24"/>
          <w:szCs w:val="24"/>
          <w:lang w:val="sr-Latn-CS"/>
        </w:rPr>
        <w:t>ажурирању и организовању информација и података</w:t>
      </w:r>
      <w:r w:rsidR="00B97327">
        <w:rPr>
          <w:rFonts w:ascii="Times New Roman" w:eastAsia="Calibri" w:hAnsi="Times New Roman" w:cs="Times New Roman"/>
          <w:noProof/>
          <w:sz w:val="24"/>
          <w:szCs w:val="24"/>
          <w:lang w:val="sr-Cyrl-CS"/>
        </w:rPr>
        <w:t>,</w:t>
      </w:r>
    </w:p>
    <w:p w14:paraId="3E29A631" w14:textId="3907CADA" w:rsidR="00F11A20" w:rsidRPr="00F64C15" w:rsidRDefault="00F64C15" w:rsidP="00F64C15">
      <w:pPr>
        <w:pStyle w:val="ListParagraph"/>
        <w:tabs>
          <w:tab w:val="left" w:pos="1418"/>
        </w:tabs>
        <w:spacing w:after="0" w:line="240" w:lineRule="auto"/>
        <w:contextualSpacing w:val="0"/>
        <w:jc w:val="both"/>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(7) </w:t>
      </w:r>
      <w:r w:rsidR="00F11A20" w:rsidRPr="00F64C15">
        <w:rPr>
          <w:rStyle w:val="hps"/>
          <w:rFonts w:ascii="Times New Roman" w:hAnsi="Times New Roman" w:cs="Times New Roman"/>
          <w:noProof/>
          <w:sz w:val="24"/>
          <w:szCs w:val="24"/>
          <w:lang w:val="sr-Cyrl-CS"/>
        </w:rPr>
        <w:t>нове информације укључује у планирање и доношење одлука</w:t>
      </w:r>
      <w:r w:rsidR="00F11A20" w:rsidRPr="00F64C15">
        <w:rPr>
          <w:rFonts w:ascii="Times New Roman" w:eastAsia="Calibri" w:hAnsi="Times New Roman" w:cs="Times New Roman"/>
          <w:noProof/>
          <w:sz w:val="24"/>
          <w:szCs w:val="24"/>
          <w:lang w:val="sr-Latn-CS"/>
        </w:rPr>
        <w:t>.</w:t>
      </w:r>
    </w:p>
    <w:p w14:paraId="5ED96F4E" w14:textId="77777777" w:rsidR="00F11A20" w:rsidRPr="00F64C15" w:rsidRDefault="00F11A20" w:rsidP="004767AF">
      <w:pPr>
        <w:pStyle w:val="ListParagraph"/>
        <w:spacing w:after="0" w:line="240" w:lineRule="auto"/>
        <w:contextualSpacing w:val="0"/>
        <w:jc w:val="both"/>
        <w:rPr>
          <w:rFonts w:ascii="Times New Roman" w:eastAsia="Calibri" w:hAnsi="Times New Roman" w:cs="Times New Roman"/>
          <w:noProof/>
          <w:sz w:val="24"/>
          <w:szCs w:val="24"/>
          <w:lang w:val="sr-Latn-CS"/>
        </w:rPr>
      </w:pPr>
    </w:p>
    <w:p w14:paraId="280CC3B8" w14:textId="6F0F99ED" w:rsidR="00E8417B" w:rsidRPr="00F64C15" w:rsidRDefault="003754A3" w:rsidP="00EE0179">
      <w:pPr>
        <w:autoSpaceDE w:val="0"/>
        <w:autoSpaceDN w:val="0"/>
        <w:adjustRightInd w:val="0"/>
        <w:spacing w:after="60" w:line="240" w:lineRule="auto"/>
        <w:ind w:left="357"/>
        <w:jc w:val="center"/>
        <w:rPr>
          <w:rFonts w:ascii="Times New Roman" w:hAnsi="Times New Roman" w:cs="Times New Roman"/>
          <w:b/>
          <w:bCs/>
          <w:iCs/>
          <w:sz w:val="24"/>
          <w:szCs w:val="24"/>
        </w:rPr>
      </w:pPr>
      <w:r w:rsidRPr="00F64C15">
        <w:rPr>
          <w:rFonts w:ascii="Times New Roman" w:hAnsi="Times New Roman" w:cs="Times New Roman"/>
          <w:b/>
          <w:bCs/>
          <w:iCs/>
          <w:sz w:val="24"/>
          <w:szCs w:val="24"/>
        </w:rPr>
        <w:t>Компетенција</w:t>
      </w:r>
      <w:r w:rsidR="008F4C7B" w:rsidRPr="00F64C15">
        <w:rPr>
          <w:rFonts w:ascii="Times New Roman" w:hAnsi="Times New Roman" w:cs="Times New Roman"/>
          <w:b/>
          <w:bCs/>
          <w:iCs/>
          <w:sz w:val="24"/>
          <w:szCs w:val="24"/>
        </w:rPr>
        <w:t xml:space="preserve"> </w:t>
      </w:r>
      <w:r w:rsidRPr="00F64C15">
        <w:rPr>
          <w:rFonts w:ascii="Times New Roman" w:hAnsi="Times New Roman" w:cs="Times New Roman"/>
          <w:b/>
          <w:bCs/>
          <w:iCs/>
          <w:sz w:val="24"/>
          <w:szCs w:val="24"/>
        </w:rPr>
        <w:t>„Управљање задацима и остваривање резултата”</w:t>
      </w:r>
    </w:p>
    <w:p w14:paraId="0CBD3034" w14:textId="070238C0"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 xml:space="preserve">Члан </w:t>
      </w:r>
      <w:r w:rsidR="007627BB" w:rsidRPr="00F64C15">
        <w:rPr>
          <w:rFonts w:ascii="Times New Roman" w:hAnsi="Times New Roman" w:cs="Times New Roman"/>
          <w:b/>
          <w:bCs/>
          <w:iCs/>
          <w:sz w:val="24"/>
          <w:szCs w:val="24"/>
          <w:lang w:val="sr-Cyrl-RS"/>
        </w:rPr>
        <w:t>4</w:t>
      </w:r>
      <w:r w:rsidRPr="00F64C15">
        <w:rPr>
          <w:rFonts w:ascii="Times New Roman" w:hAnsi="Times New Roman" w:cs="Times New Roman"/>
          <w:b/>
          <w:bCs/>
          <w:iCs/>
          <w:sz w:val="24"/>
          <w:szCs w:val="24"/>
        </w:rPr>
        <w:t>.</w:t>
      </w:r>
    </w:p>
    <w:p w14:paraId="50EF03DF" w14:textId="77777777" w:rsidR="004772C2" w:rsidRPr="00F64C15" w:rsidRDefault="004772C2" w:rsidP="00EE0179">
      <w:pPr>
        <w:spacing w:after="60" w:line="240" w:lineRule="auto"/>
        <w:jc w:val="center"/>
        <w:rPr>
          <w:rFonts w:ascii="Times New Roman" w:hAnsi="Times New Roman" w:cs="Times New Roman"/>
          <w:sz w:val="24"/>
          <w:szCs w:val="24"/>
        </w:rPr>
      </w:pPr>
    </w:p>
    <w:p w14:paraId="7C7458B3" w14:textId="65092B74" w:rsidR="00E8417B" w:rsidRPr="00F64C15" w:rsidRDefault="00F64C15" w:rsidP="00F64C15">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Компетенција „Управљање задацима и остваривање резултата” односи се на </w:t>
      </w:r>
      <w:r w:rsidR="00F814FE" w:rsidRPr="00F64C15">
        <w:rPr>
          <w:rFonts w:ascii="Times New Roman" w:hAnsi="Times New Roman" w:cs="Times New Roman"/>
          <w:sz w:val="24"/>
          <w:szCs w:val="24"/>
          <w:lang w:val="sr-Cyrl-CS"/>
        </w:rPr>
        <w:t>организ</w:t>
      </w:r>
      <w:r w:rsidR="00F814FE" w:rsidRPr="00F64C15">
        <w:rPr>
          <w:rFonts w:ascii="Times New Roman" w:hAnsi="Times New Roman" w:cs="Times New Roman"/>
          <w:sz w:val="24"/>
          <w:szCs w:val="24"/>
        </w:rPr>
        <w:t>овање радних задатака</w:t>
      </w:r>
      <w:r w:rsidR="00F814FE" w:rsidRPr="00F64C15">
        <w:rPr>
          <w:rFonts w:ascii="Times New Roman" w:hAnsi="Times New Roman" w:cs="Times New Roman"/>
          <w:sz w:val="24"/>
          <w:szCs w:val="24"/>
          <w:lang w:val="sr-Cyrl-CS"/>
        </w:rPr>
        <w:t xml:space="preserve"> на прописан, ефикасан и транспарентан начин како би се остварили планирани циљеви и остварили резултати</w:t>
      </w:r>
      <w:r w:rsidR="003754A3" w:rsidRPr="00F64C15">
        <w:rPr>
          <w:rFonts w:ascii="Times New Roman" w:hAnsi="Times New Roman" w:cs="Times New Roman"/>
          <w:sz w:val="24"/>
          <w:szCs w:val="24"/>
        </w:rPr>
        <w:t>.</w:t>
      </w:r>
    </w:p>
    <w:p w14:paraId="167BD14D" w14:textId="51F983DB" w:rsidR="00E8417B" w:rsidRPr="00F64C15" w:rsidRDefault="00F64C15" w:rsidP="00F64C15">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Показатељи којима службеник испољава компетенцију из става 1. овог члана су:</w:t>
      </w:r>
    </w:p>
    <w:p w14:paraId="27193DA2" w14:textId="2A2CFA1E" w:rsidR="00E8417B" w:rsidRPr="00F64C15" w:rsidRDefault="00F64C15" w:rsidP="00F64C15">
      <w:pPr>
        <w:tabs>
          <w:tab w:val="left" w:pos="1418"/>
        </w:tabs>
        <w:spacing w:after="60" w:line="240" w:lineRule="auto"/>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1) За извршилачка радна места која нису руководећа:</w:t>
      </w:r>
    </w:p>
    <w:p w14:paraId="6AD2009F" w14:textId="34F01EE1" w:rsidR="00F11A20" w:rsidRPr="00F64C15" w:rsidRDefault="00F64C15" w:rsidP="00F64C15">
      <w:pPr>
        <w:pStyle w:val="ListParagraph"/>
        <w:tabs>
          <w:tab w:val="left" w:pos="1418"/>
        </w:tabs>
        <w:spacing w:after="0" w:line="240" w:lineRule="auto"/>
        <w:contextualSpacing w:val="0"/>
        <w:jc w:val="both"/>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(1) </w:t>
      </w:r>
      <w:r w:rsidR="00F11A20" w:rsidRPr="00F64C15">
        <w:rPr>
          <w:rStyle w:val="hps"/>
          <w:rFonts w:ascii="Times New Roman" w:hAnsi="Times New Roman" w:cs="Times New Roman"/>
          <w:noProof/>
          <w:sz w:val="24"/>
          <w:szCs w:val="24"/>
          <w:lang w:val="sr-Cyrl-CS"/>
        </w:rPr>
        <w:t xml:space="preserve">успешно планира и </w:t>
      </w:r>
      <w:r w:rsidR="00F11A20" w:rsidRPr="00F64C15">
        <w:rPr>
          <w:rFonts w:ascii="Times New Roman" w:hAnsi="Times New Roman" w:cs="Times New Roman"/>
          <w:noProof/>
          <w:sz w:val="24"/>
          <w:szCs w:val="24"/>
          <w:lang w:val="sr-Latn-CS"/>
        </w:rPr>
        <w:t>организује сопствени рад</w:t>
      </w:r>
      <w:r w:rsidR="00B97327">
        <w:rPr>
          <w:rFonts w:ascii="Times New Roman" w:hAnsi="Times New Roman" w:cs="Times New Roman"/>
          <w:noProof/>
          <w:sz w:val="24"/>
          <w:szCs w:val="24"/>
          <w:lang w:val="sr-Cyrl-CS"/>
        </w:rPr>
        <w:t>,</w:t>
      </w:r>
    </w:p>
    <w:p w14:paraId="156EBAA4" w14:textId="3E198D5C" w:rsidR="00F11A20" w:rsidRPr="00F64C15" w:rsidRDefault="00F64C15" w:rsidP="00F64C15">
      <w:pPr>
        <w:pStyle w:val="ListParagraph"/>
        <w:tabs>
          <w:tab w:val="left" w:pos="1418"/>
        </w:tabs>
        <w:spacing w:after="0" w:line="240" w:lineRule="auto"/>
        <w:contextualSpacing w:val="0"/>
        <w:jc w:val="both"/>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(2) </w:t>
      </w:r>
      <w:r w:rsidR="00F11A20" w:rsidRPr="00F64C15">
        <w:rPr>
          <w:rStyle w:val="hpsatn"/>
          <w:rFonts w:ascii="Times New Roman" w:hAnsi="Times New Roman" w:cs="Times New Roman"/>
          <w:noProof/>
          <w:sz w:val="24"/>
          <w:szCs w:val="24"/>
          <w:lang w:val="sr-Latn-CS"/>
        </w:rPr>
        <w:t xml:space="preserve">извршава </w:t>
      </w:r>
      <w:r w:rsidR="00F11A20" w:rsidRPr="00F64C15">
        <w:rPr>
          <w:rFonts w:ascii="Times New Roman" w:hAnsi="Times New Roman" w:cs="Times New Roman"/>
          <w:noProof/>
          <w:sz w:val="24"/>
          <w:szCs w:val="24"/>
          <w:lang w:val="sr-Latn-CS"/>
        </w:rPr>
        <w:t>задатке у предвиђеним роковима</w:t>
      </w:r>
      <w:r w:rsidR="00B97327">
        <w:rPr>
          <w:rFonts w:ascii="Times New Roman" w:hAnsi="Times New Roman" w:cs="Times New Roman"/>
          <w:noProof/>
          <w:sz w:val="24"/>
          <w:szCs w:val="24"/>
          <w:lang w:val="sr-Cyrl-CS"/>
        </w:rPr>
        <w:t>,</w:t>
      </w:r>
    </w:p>
    <w:p w14:paraId="53FAE830" w14:textId="6D81C05B" w:rsidR="00F11A20" w:rsidRPr="00F64C15" w:rsidRDefault="00F64C15" w:rsidP="00F64C15">
      <w:pPr>
        <w:pStyle w:val="ListParagraph"/>
        <w:tabs>
          <w:tab w:val="left" w:pos="1418"/>
        </w:tabs>
        <w:spacing w:after="0" w:line="240" w:lineRule="auto"/>
        <w:contextualSpacing w:val="0"/>
        <w:jc w:val="both"/>
        <w:rPr>
          <w:rFonts w:ascii="Times New Roman" w:hAnsi="Times New Roman" w:cs="Times New Roman"/>
          <w:noProof/>
          <w:sz w:val="24"/>
          <w:szCs w:val="24"/>
          <w:lang w:val="sr-Cyrl-CS"/>
        </w:rPr>
      </w:pPr>
      <w:r>
        <w:rPr>
          <w:rStyle w:val="hps"/>
          <w:rFonts w:ascii="Times New Roman" w:hAnsi="Times New Roman" w:cs="Times New Roman"/>
          <w:noProof/>
          <w:sz w:val="24"/>
          <w:szCs w:val="24"/>
          <w:lang w:val="sr-Cyrl-CS"/>
        </w:rPr>
        <w:tab/>
      </w:r>
      <w:r w:rsidR="00F11A20" w:rsidRPr="00F64C15">
        <w:rPr>
          <w:rStyle w:val="hps"/>
          <w:rFonts w:ascii="Times New Roman" w:hAnsi="Times New Roman" w:cs="Times New Roman"/>
          <w:noProof/>
          <w:sz w:val="24"/>
          <w:szCs w:val="24"/>
          <w:lang w:val="sr-Cyrl-CS"/>
        </w:rPr>
        <w:t>(3) б</w:t>
      </w:r>
      <w:r w:rsidR="00B97327">
        <w:rPr>
          <w:rStyle w:val="hps"/>
          <w:rFonts w:ascii="Times New Roman" w:hAnsi="Times New Roman" w:cs="Times New Roman"/>
          <w:noProof/>
          <w:sz w:val="24"/>
          <w:szCs w:val="24"/>
          <w:lang w:val="sr-Cyrl-CS"/>
        </w:rPr>
        <w:t>рз, ефикасан и методичан у раду,</w:t>
      </w:r>
    </w:p>
    <w:p w14:paraId="5BAA65A2" w14:textId="3A4500FA" w:rsidR="00F11A20" w:rsidRPr="00F64C15" w:rsidRDefault="00F64C15" w:rsidP="00F64C15">
      <w:pPr>
        <w:pStyle w:val="ListParagraph"/>
        <w:tabs>
          <w:tab w:val="left" w:pos="1418"/>
        </w:tabs>
        <w:spacing w:after="0" w:line="240" w:lineRule="auto"/>
        <w:contextualSpacing w:val="0"/>
        <w:jc w:val="both"/>
        <w:rPr>
          <w:rStyle w:val="hps"/>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w:t>
      </w:r>
      <w:r w:rsidR="00F11A20" w:rsidRPr="00F64C15">
        <w:rPr>
          <w:rStyle w:val="hps"/>
          <w:rFonts w:ascii="Times New Roman" w:hAnsi="Times New Roman" w:cs="Times New Roman"/>
          <w:noProof/>
          <w:sz w:val="24"/>
          <w:szCs w:val="24"/>
          <w:lang w:val="sr-Cyrl-CS"/>
        </w:rPr>
        <w:t>4</w:t>
      </w:r>
      <w:r w:rsidR="00F11A20" w:rsidRPr="00F64C15">
        <w:rPr>
          <w:rStyle w:val="hps"/>
          <w:rFonts w:ascii="Times New Roman" w:hAnsi="Times New Roman" w:cs="Times New Roman"/>
          <w:noProof/>
          <w:sz w:val="24"/>
          <w:szCs w:val="24"/>
          <w:lang w:val="sr-Latn-CS"/>
        </w:rPr>
        <w:t>) решава проблеме ефикасно</w:t>
      </w:r>
      <w:r w:rsidR="00F11A20" w:rsidRPr="00F64C15">
        <w:rPr>
          <w:rStyle w:val="hps"/>
          <w:rFonts w:ascii="Times New Roman" w:hAnsi="Times New Roman" w:cs="Times New Roman"/>
          <w:noProof/>
          <w:sz w:val="24"/>
          <w:szCs w:val="24"/>
          <w:lang w:val="sr-Cyrl-CS"/>
        </w:rPr>
        <w:t>,</w:t>
      </w:r>
      <w:r w:rsidR="00F11A20" w:rsidRPr="00F64C15">
        <w:rPr>
          <w:rStyle w:val="hps"/>
          <w:rFonts w:ascii="Times New Roman" w:hAnsi="Times New Roman" w:cs="Times New Roman"/>
          <w:noProof/>
          <w:sz w:val="24"/>
          <w:szCs w:val="24"/>
          <w:lang w:val="sr-Latn-CS"/>
        </w:rPr>
        <w:t xml:space="preserve"> сврсисходно</w:t>
      </w:r>
      <w:r w:rsidR="00B97327">
        <w:rPr>
          <w:rStyle w:val="hps"/>
          <w:rFonts w:ascii="Times New Roman" w:hAnsi="Times New Roman" w:cs="Times New Roman"/>
          <w:noProof/>
          <w:sz w:val="24"/>
          <w:szCs w:val="24"/>
          <w:lang w:val="sr-Cyrl-CS"/>
        </w:rPr>
        <w:t xml:space="preserve"> и на транспарентан начин,</w:t>
      </w:r>
    </w:p>
    <w:p w14:paraId="3309DCC8" w14:textId="16A42F05" w:rsidR="00F11A20" w:rsidRPr="00F64C15" w:rsidRDefault="00F64C15" w:rsidP="00F64C15">
      <w:pPr>
        <w:pStyle w:val="ListParagraph"/>
        <w:tabs>
          <w:tab w:val="left" w:pos="1418"/>
        </w:tabs>
        <w:spacing w:after="0" w:line="240" w:lineRule="auto"/>
        <w:contextualSpacing w:val="0"/>
        <w:jc w:val="both"/>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(5) </w:t>
      </w:r>
      <w:r w:rsidR="00F11A20" w:rsidRPr="00F64C15">
        <w:rPr>
          <w:rFonts w:ascii="Times New Roman" w:hAnsi="Times New Roman" w:cs="Times New Roman"/>
          <w:noProof/>
          <w:sz w:val="24"/>
          <w:szCs w:val="24"/>
          <w:lang w:val="sr-Latn-CS"/>
        </w:rPr>
        <w:t>подстиче и себе и друге на остваривање резултата</w:t>
      </w:r>
      <w:r w:rsidR="00B97327">
        <w:rPr>
          <w:rFonts w:ascii="Times New Roman" w:hAnsi="Times New Roman" w:cs="Times New Roman"/>
          <w:noProof/>
          <w:sz w:val="24"/>
          <w:szCs w:val="24"/>
          <w:lang w:val="sr-Cyrl-CS"/>
        </w:rPr>
        <w:t>,</w:t>
      </w:r>
    </w:p>
    <w:p w14:paraId="1C67B1D6" w14:textId="680DD874" w:rsidR="00F11A20" w:rsidRPr="00F64C15" w:rsidRDefault="00F64C15" w:rsidP="00F64C15">
      <w:pPr>
        <w:pStyle w:val="ListParagraph"/>
        <w:tabs>
          <w:tab w:val="left" w:pos="1418"/>
        </w:tabs>
        <w:spacing w:after="0" w:line="240" w:lineRule="auto"/>
        <w:contextualSpacing w:val="0"/>
        <w:jc w:val="both"/>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(6) </w:t>
      </w:r>
      <w:r w:rsidR="00F11A20" w:rsidRPr="00F64C15">
        <w:rPr>
          <w:rFonts w:ascii="Times New Roman" w:hAnsi="Times New Roman" w:cs="Times New Roman"/>
          <w:noProof/>
          <w:sz w:val="24"/>
          <w:szCs w:val="24"/>
          <w:lang w:val="sr-Latn-CS"/>
        </w:rPr>
        <w:t>одлуке су му базиране на анализи, расуђивању</w:t>
      </w:r>
      <w:r w:rsidR="00B97327">
        <w:rPr>
          <w:rFonts w:ascii="Times New Roman" w:hAnsi="Times New Roman" w:cs="Times New Roman"/>
          <w:noProof/>
          <w:sz w:val="24"/>
          <w:szCs w:val="24"/>
          <w:lang w:val="sr-Cyrl-CS"/>
        </w:rPr>
        <w:t xml:space="preserve"> и искуству;</w:t>
      </w:r>
    </w:p>
    <w:p w14:paraId="4FE25AF0" w14:textId="77777777" w:rsidR="00C52304" w:rsidRPr="00F64C15" w:rsidRDefault="00C52304" w:rsidP="00F64C15">
      <w:pPr>
        <w:tabs>
          <w:tab w:val="left" w:pos="1418"/>
        </w:tabs>
        <w:spacing w:after="60" w:line="240" w:lineRule="auto"/>
        <w:ind w:left="357"/>
        <w:jc w:val="both"/>
        <w:rPr>
          <w:rFonts w:ascii="Times New Roman" w:hAnsi="Times New Roman" w:cs="Times New Roman"/>
          <w:sz w:val="24"/>
          <w:szCs w:val="24"/>
        </w:rPr>
      </w:pPr>
    </w:p>
    <w:p w14:paraId="39C77BD6" w14:textId="5B276B6B" w:rsidR="00E8417B" w:rsidRPr="00F64C15" w:rsidRDefault="00F64C15" w:rsidP="00F64C15">
      <w:pPr>
        <w:tabs>
          <w:tab w:val="left" w:pos="1418"/>
        </w:tabs>
        <w:spacing w:after="60" w:line="240" w:lineRule="auto"/>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2) За радна места руководилаца </w:t>
      </w:r>
      <w:r w:rsidR="0072507F" w:rsidRPr="00F64C15">
        <w:rPr>
          <w:rFonts w:ascii="Times New Roman" w:hAnsi="Times New Roman" w:cs="Times New Roman"/>
          <w:sz w:val="24"/>
          <w:szCs w:val="24"/>
        </w:rPr>
        <w:t>унутрашњих</w:t>
      </w:r>
      <w:r w:rsidR="006A451C" w:rsidRPr="00F64C15">
        <w:rPr>
          <w:rFonts w:ascii="Times New Roman" w:hAnsi="Times New Roman" w:cs="Times New Roman"/>
          <w:sz w:val="24"/>
          <w:szCs w:val="24"/>
          <w:lang w:val="sr-Cyrl-RS"/>
        </w:rPr>
        <w:t xml:space="preserve"> организационих</w:t>
      </w:r>
      <w:r w:rsidR="0072507F" w:rsidRPr="00F64C15">
        <w:rPr>
          <w:rFonts w:ascii="Times New Roman" w:hAnsi="Times New Roman" w:cs="Times New Roman"/>
          <w:sz w:val="24"/>
          <w:szCs w:val="24"/>
        </w:rPr>
        <w:t xml:space="preserve"> јединица </w:t>
      </w:r>
      <w:r w:rsidR="003754A3" w:rsidRPr="00F64C15">
        <w:rPr>
          <w:rFonts w:ascii="Times New Roman" w:hAnsi="Times New Roman" w:cs="Times New Roman"/>
          <w:sz w:val="24"/>
          <w:szCs w:val="24"/>
        </w:rPr>
        <w:t>и положаје:</w:t>
      </w:r>
    </w:p>
    <w:p w14:paraId="4F7CC458" w14:textId="13AFF460"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(1) </w:t>
      </w:r>
      <w:r w:rsidR="00F11A20" w:rsidRPr="00F64C15">
        <w:rPr>
          <w:rStyle w:val="hps"/>
          <w:rFonts w:ascii="Times New Roman" w:hAnsi="Times New Roman" w:cs="Times New Roman"/>
          <w:noProof/>
          <w:sz w:val="24"/>
          <w:szCs w:val="24"/>
          <w:lang w:val="sr-Cyrl-CS"/>
        </w:rPr>
        <w:t xml:space="preserve">обезбеђује </w:t>
      </w:r>
      <w:r w:rsidR="00F11A20" w:rsidRPr="00F64C15">
        <w:rPr>
          <w:rFonts w:ascii="Times New Roman" w:hAnsi="Times New Roman" w:cs="Times New Roman"/>
          <w:noProof/>
          <w:sz w:val="24"/>
          <w:szCs w:val="24"/>
          <w:lang w:val="sr-Latn-CS"/>
        </w:rPr>
        <w:t>оствар</w:t>
      </w:r>
      <w:r w:rsidR="00F11A20" w:rsidRPr="00F64C15">
        <w:rPr>
          <w:rFonts w:ascii="Times New Roman" w:hAnsi="Times New Roman" w:cs="Times New Roman"/>
          <w:noProof/>
          <w:sz w:val="24"/>
          <w:szCs w:val="24"/>
          <w:lang w:val="sr-Cyrl-CS"/>
        </w:rPr>
        <w:t>ење</w:t>
      </w:r>
      <w:r w:rsidR="00F11A20" w:rsidRPr="00F64C15">
        <w:rPr>
          <w:rFonts w:ascii="Times New Roman" w:hAnsi="Times New Roman" w:cs="Times New Roman"/>
          <w:noProof/>
          <w:sz w:val="24"/>
          <w:szCs w:val="24"/>
          <w:lang w:val="sr-Latn-CS"/>
        </w:rPr>
        <w:t xml:space="preserve"> циљев</w:t>
      </w:r>
      <w:r w:rsidR="00F11A20" w:rsidRPr="00F64C15">
        <w:rPr>
          <w:rFonts w:ascii="Times New Roman" w:hAnsi="Times New Roman" w:cs="Times New Roman"/>
          <w:noProof/>
          <w:sz w:val="24"/>
          <w:szCs w:val="24"/>
          <w:lang w:val="sr-Cyrl-CS"/>
        </w:rPr>
        <w:t>а</w:t>
      </w:r>
      <w:r w:rsidR="00F11A20" w:rsidRPr="00F64C15">
        <w:rPr>
          <w:rFonts w:ascii="Times New Roman" w:hAnsi="Times New Roman" w:cs="Times New Roman"/>
          <w:noProof/>
          <w:sz w:val="24"/>
          <w:szCs w:val="24"/>
          <w:lang w:val="sr-Latn-CS"/>
        </w:rPr>
        <w:t xml:space="preserve"> организационе јединице</w:t>
      </w:r>
      <w:r w:rsidR="00B97327">
        <w:rPr>
          <w:rFonts w:ascii="Times New Roman" w:hAnsi="Times New Roman" w:cs="Times New Roman"/>
          <w:noProof/>
          <w:sz w:val="24"/>
          <w:szCs w:val="24"/>
          <w:lang w:val="sr-Cyrl-CS"/>
        </w:rPr>
        <w:t>,</w:t>
      </w:r>
    </w:p>
    <w:p w14:paraId="008537E5" w14:textId="1D0409D8" w:rsidR="00F11A20" w:rsidRPr="00F64C15" w:rsidRDefault="00F64C15" w:rsidP="00F64C15">
      <w:pPr>
        <w:pStyle w:val="ListParagraph"/>
        <w:tabs>
          <w:tab w:val="left" w:pos="1418"/>
        </w:tabs>
        <w:spacing w:after="0" w:line="240" w:lineRule="auto"/>
        <w:contextualSpacing w:val="0"/>
        <w:jc w:val="both"/>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(2) </w:t>
      </w:r>
      <w:r w:rsidR="00F11A20" w:rsidRPr="00F64C15">
        <w:rPr>
          <w:rFonts w:ascii="Times New Roman" w:hAnsi="Times New Roman" w:cs="Times New Roman"/>
          <w:noProof/>
          <w:sz w:val="24"/>
          <w:szCs w:val="24"/>
          <w:lang w:val="sr-Latn-CS"/>
        </w:rPr>
        <w:t>одлуке доноси благовремено</w:t>
      </w:r>
      <w:r w:rsidR="00B97327">
        <w:rPr>
          <w:rFonts w:ascii="Times New Roman" w:hAnsi="Times New Roman" w:cs="Times New Roman"/>
          <w:noProof/>
          <w:sz w:val="24"/>
          <w:szCs w:val="24"/>
          <w:lang w:val="sr-Cyrl-CS"/>
        </w:rPr>
        <w:t>,</w:t>
      </w:r>
    </w:p>
    <w:p w14:paraId="11BDEA17" w14:textId="0600A3AB" w:rsidR="00F11A20" w:rsidRPr="00F64C15" w:rsidRDefault="00F64C15" w:rsidP="00F64C15">
      <w:pPr>
        <w:pStyle w:val="ListParagraph"/>
        <w:tabs>
          <w:tab w:val="left" w:pos="1418"/>
        </w:tabs>
        <w:spacing w:after="0" w:line="240" w:lineRule="auto"/>
        <w:contextualSpacing w:val="0"/>
        <w:jc w:val="both"/>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(3) </w:t>
      </w:r>
      <w:r w:rsidR="00F11A20" w:rsidRPr="00F64C15">
        <w:rPr>
          <w:rFonts w:ascii="Times New Roman" w:hAnsi="Times New Roman" w:cs="Times New Roman"/>
          <w:noProof/>
          <w:sz w:val="24"/>
          <w:szCs w:val="24"/>
          <w:lang w:val="sr-Cyrl-CS"/>
        </w:rPr>
        <w:t xml:space="preserve">води рачуна о </w:t>
      </w:r>
      <w:r w:rsidR="00B97327">
        <w:rPr>
          <w:rFonts w:ascii="Times New Roman" w:hAnsi="Times New Roman" w:cs="Times New Roman"/>
          <w:noProof/>
          <w:sz w:val="24"/>
          <w:szCs w:val="24"/>
          <w:lang w:val="sr-Cyrl-CS"/>
        </w:rPr>
        <w:t>роковима и ургентности,</w:t>
      </w:r>
    </w:p>
    <w:p w14:paraId="3DCA3A0A" w14:textId="353F94C8" w:rsidR="00F11A20" w:rsidRPr="00F64C15" w:rsidRDefault="00F64C15" w:rsidP="00F64C15">
      <w:pPr>
        <w:pStyle w:val="ListParagraph"/>
        <w:tabs>
          <w:tab w:val="left" w:pos="1418"/>
        </w:tabs>
        <w:spacing w:after="0" w:line="240" w:lineRule="auto"/>
        <w:contextualSpacing w:val="0"/>
        <w:jc w:val="both"/>
        <w:rPr>
          <w:rFonts w:ascii="Times New Roman" w:hAnsi="Times New Roman" w:cs="Times New Roman"/>
          <w:noProof/>
          <w:sz w:val="24"/>
          <w:szCs w:val="24"/>
          <w:lang w:val="sr-Cyrl-CS"/>
        </w:rPr>
      </w:pPr>
      <w:r>
        <w:rPr>
          <w:rStyle w:val="hps"/>
          <w:rFonts w:ascii="Times New Roman" w:hAnsi="Times New Roman" w:cs="Times New Roman"/>
          <w:noProof/>
          <w:sz w:val="24"/>
          <w:szCs w:val="24"/>
          <w:lang w:val="sr-Cyrl-CS"/>
        </w:rPr>
        <w:tab/>
      </w:r>
      <w:r w:rsidR="00F11A20" w:rsidRPr="00F64C15">
        <w:rPr>
          <w:rStyle w:val="hps"/>
          <w:rFonts w:ascii="Times New Roman" w:hAnsi="Times New Roman" w:cs="Times New Roman"/>
          <w:noProof/>
          <w:sz w:val="24"/>
          <w:szCs w:val="24"/>
          <w:lang w:val="sr-Cyrl-CS"/>
        </w:rPr>
        <w:t>(4) планира и користи ресур</w:t>
      </w:r>
      <w:r w:rsidR="00B97327">
        <w:rPr>
          <w:rStyle w:val="hps"/>
          <w:rFonts w:ascii="Times New Roman" w:hAnsi="Times New Roman" w:cs="Times New Roman"/>
          <w:noProof/>
          <w:sz w:val="24"/>
          <w:szCs w:val="24"/>
          <w:lang w:val="sr-Cyrl-CS"/>
        </w:rPr>
        <w:t>се за делотворно обављање посла,</w:t>
      </w:r>
    </w:p>
    <w:p w14:paraId="12217421" w14:textId="6631D41B"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w:t>
      </w:r>
      <w:r w:rsidR="00F11A20" w:rsidRPr="00F64C15">
        <w:rPr>
          <w:rStyle w:val="hps"/>
          <w:rFonts w:ascii="Times New Roman" w:hAnsi="Times New Roman" w:cs="Times New Roman"/>
          <w:noProof/>
          <w:sz w:val="24"/>
          <w:szCs w:val="24"/>
          <w:lang w:val="sr-Cyrl-CS"/>
        </w:rPr>
        <w:t>5</w:t>
      </w:r>
      <w:r w:rsidR="00F11A20" w:rsidRPr="00F64C15">
        <w:rPr>
          <w:rStyle w:val="hps"/>
          <w:rFonts w:ascii="Times New Roman" w:hAnsi="Times New Roman" w:cs="Times New Roman"/>
          <w:noProof/>
          <w:sz w:val="24"/>
          <w:szCs w:val="24"/>
          <w:lang w:val="sr-Latn-CS"/>
        </w:rPr>
        <w:t xml:space="preserve">) </w:t>
      </w:r>
      <w:r w:rsidR="00F11A20" w:rsidRPr="00F64C15">
        <w:rPr>
          <w:rFonts w:ascii="Times New Roman" w:hAnsi="Times New Roman" w:cs="Times New Roman"/>
          <w:noProof/>
          <w:sz w:val="24"/>
          <w:szCs w:val="24"/>
          <w:lang w:val="sr-Latn-CS"/>
        </w:rPr>
        <w:t>даје јасн</w:t>
      </w:r>
      <w:r w:rsidR="00F11A20" w:rsidRPr="00F64C15">
        <w:rPr>
          <w:rFonts w:ascii="Times New Roman" w:hAnsi="Times New Roman" w:cs="Times New Roman"/>
          <w:noProof/>
          <w:sz w:val="24"/>
          <w:szCs w:val="24"/>
          <w:lang w:val="sr-Cyrl-CS"/>
        </w:rPr>
        <w:t>е задатке и прецизна</w:t>
      </w:r>
      <w:r w:rsidR="00F11A20" w:rsidRPr="00F64C15">
        <w:rPr>
          <w:rFonts w:ascii="Times New Roman" w:hAnsi="Times New Roman" w:cs="Times New Roman"/>
          <w:noProof/>
          <w:sz w:val="24"/>
          <w:szCs w:val="24"/>
          <w:lang w:val="sr-Latn-CS"/>
        </w:rPr>
        <w:t xml:space="preserve"> упутства</w:t>
      </w:r>
      <w:r w:rsidR="00B97327">
        <w:rPr>
          <w:rFonts w:ascii="Times New Roman" w:hAnsi="Times New Roman" w:cs="Times New Roman"/>
          <w:noProof/>
          <w:sz w:val="24"/>
          <w:szCs w:val="24"/>
          <w:lang w:val="sr-Cyrl-CS"/>
        </w:rPr>
        <w:t>,</w:t>
      </w:r>
    </w:p>
    <w:p w14:paraId="2870D3BB" w14:textId="6640BB1E" w:rsidR="00F11A20" w:rsidRPr="00F64C15" w:rsidRDefault="00F64C15" w:rsidP="00F64C15">
      <w:pPr>
        <w:pStyle w:val="ListParagraph"/>
        <w:tabs>
          <w:tab w:val="left" w:pos="1418"/>
        </w:tabs>
        <w:spacing w:after="0" w:line="240" w:lineRule="auto"/>
        <w:ind w:left="1418"/>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w:t>
      </w:r>
      <w:r w:rsidR="00F11A20" w:rsidRPr="00F64C15">
        <w:rPr>
          <w:rStyle w:val="hps"/>
          <w:rFonts w:ascii="Times New Roman" w:hAnsi="Times New Roman" w:cs="Times New Roman"/>
          <w:noProof/>
          <w:sz w:val="24"/>
          <w:szCs w:val="24"/>
          <w:lang w:val="sr-Cyrl-CS"/>
        </w:rPr>
        <w:t>6</w:t>
      </w:r>
      <w:r w:rsidR="00F11A20" w:rsidRPr="00F64C15">
        <w:rPr>
          <w:rStyle w:val="hps"/>
          <w:rFonts w:ascii="Times New Roman" w:hAnsi="Times New Roman" w:cs="Times New Roman"/>
          <w:noProof/>
          <w:sz w:val="24"/>
          <w:szCs w:val="24"/>
          <w:lang w:val="sr-Latn-CS"/>
        </w:rPr>
        <w:t xml:space="preserve">) </w:t>
      </w:r>
      <w:r w:rsidR="00F11A20" w:rsidRPr="00F64C15">
        <w:rPr>
          <w:rFonts w:ascii="Times New Roman" w:hAnsi="Times New Roman" w:cs="Times New Roman"/>
          <w:noProof/>
          <w:sz w:val="24"/>
          <w:szCs w:val="24"/>
          <w:lang w:val="sr-Latn-CS"/>
        </w:rPr>
        <w:t>организује запослене на</w:t>
      </w:r>
      <w:r w:rsidR="00F11A20" w:rsidRPr="00F64C15">
        <w:rPr>
          <w:rFonts w:ascii="Times New Roman" w:hAnsi="Times New Roman" w:cs="Times New Roman"/>
          <w:noProof/>
          <w:sz w:val="24"/>
          <w:szCs w:val="24"/>
          <w:lang w:val="sr-Cyrl-CS"/>
        </w:rPr>
        <w:t xml:space="preserve"> функционалан</w:t>
      </w:r>
      <w:r w:rsidR="00F11A20" w:rsidRPr="00F64C15">
        <w:rPr>
          <w:rFonts w:ascii="Times New Roman" w:hAnsi="Times New Roman" w:cs="Times New Roman"/>
          <w:noProof/>
          <w:sz w:val="24"/>
          <w:szCs w:val="24"/>
          <w:lang w:val="sr-Latn-CS"/>
        </w:rPr>
        <w:t xml:space="preserve"> начин </w:t>
      </w:r>
      <w:r w:rsidR="00F11A20" w:rsidRPr="00F64C15">
        <w:rPr>
          <w:rFonts w:ascii="Times New Roman" w:hAnsi="Times New Roman" w:cs="Times New Roman"/>
          <w:noProof/>
          <w:sz w:val="24"/>
          <w:szCs w:val="24"/>
          <w:lang w:val="sr-Cyrl-CS"/>
        </w:rPr>
        <w:t xml:space="preserve">и </w:t>
      </w:r>
      <w:r w:rsidR="00F11A20" w:rsidRPr="00F64C15">
        <w:rPr>
          <w:rFonts w:ascii="Times New Roman" w:hAnsi="Times New Roman" w:cs="Times New Roman"/>
          <w:noProof/>
          <w:sz w:val="24"/>
          <w:szCs w:val="24"/>
          <w:lang w:val="sr-Latn-CS"/>
        </w:rPr>
        <w:t xml:space="preserve">подстиче </w:t>
      </w:r>
      <w:r w:rsidR="00F11A20" w:rsidRPr="00F64C15">
        <w:rPr>
          <w:rFonts w:ascii="Times New Roman" w:hAnsi="Times New Roman" w:cs="Times New Roman"/>
          <w:noProof/>
          <w:sz w:val="24"/>
          <w:szCs w:val="24"/>
          <w:lang w:val="sr-Cyrl-CS"/>
        </w:rPr>
        <w:t>размену искустава како би се п</w:t>
      </w:r>
      <w:r w:rsidR="00B97327">
        <w:rPr>
          <w:rFonts w:ascii="Times New Roman" w:hAnsi="Times New Roman" w:cs="Times New Roman"/>
          <w:noProof/>
          <w:sz w:val="24"/>
          <w:szCs w:val="24"/>
          <w:lang w:val="sr-Cyrl-CS"/>
        </w:rPr>
        <w:t>осао обавио квалитетно и у року,</w:t>
      </w:r>
    </w:p>
    <w:p w14:paraId="137FE3A8" w14:textId="10DFA886"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Cyrl-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w:t>
      </w:r>
      <w:r w:rsidR="00F11A20" w:rsidRPr="00F64C15">
        <w:rPr>
          <w:rStyle w:val="hps"/>
          <w:rFonts w:ascii="Times New Roman" w:hAnsi="Times New Roman" w:cs="Times New Roman"/>
          <w:noProof/>
          <w:sz w:val="24"/>
          <w:szCs w:val="24"/>
          <w:lang w:val="sr-Cyrl-CS"/>
        </w:rPr>
        <w:t>7</w:t>
      </w:r>
      <w:r w:rsidR="00F11A20" w:rsidRPr="00F64C15">
        <w:rPr>
          <w:rStyle w:val="hps"/>
          <w:rFonts w:ascii="Times New Roman" w:hAnsi="Times New Roman" w:cs="Times New Roman"/>
          <w:noProof/>
          <w:sz w:val="24"/>
          <w:szCs w:val="24"/>
          <w:lang w:val="sr-Latn-CS"/>
        </w:rPr>
        <w:t xml:space="preserve">) </w:t>
      </w:r>
      <w:r w:rsidR="00F11A20" w:rsidRPr="00F64C15">
        <w:rPr>
          <w:rFonts w:ascii="Times New Roman" w:hAnsi="Times New Roman" w:cs="Times New Roman"/>
          <w:noProof/>
          <w:sz w:val="24"/>
          <w:szCs w:val="24"/>
          <w:lang w:val="sr-Latn-CS"/>
        </w:rPr>
        <w:t>предвиђа проблеме и предлаже решења</w:t>
      </w:r>
      <w:r w:rsidR="00B97327">
        <w:rPr>
          <w:rFonts w:ascii="Times New Roman" w:hAnsi="Times New Roman" w:cs="Times New Roman"/>
          <w:noProof/>
          <w:sz w:val="24"/>
          <w:szCs w:val="24"/>
          <w:lang w:val="sr-Cyrl-CS"/>
        </w:rPr>
        <w:t>,</w:t>
      </w:r>
    </w:p>
    <w:p w14:paraId="6416A0D2" w14:textId="6CC65AD7" w:rsidR="00F814FE"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(8) </w:t>
      </w:r>
      <w:r w:rsidR="00F11A20" w:rsidRPr="00F64C15">
        <w:rPr>
          <w:rFonts w:ascii="Times New Roman" w:hAnsi="Times New Roman" w:cs="Times New Roman"/>
          <w:noProof/>
          <w:sz w:val="24"/>
          <w:szCs w:val="24"/>
          <w:lang w:val="sr-Latn-CS"/>
        </w:rPr>
        <w:t>оријентисан ка високим постигнућима</w:t>
      </w:r>
      <w:r w:rsidR="007575DF" w:rsidRPr="00F64C15">
        <w:rPr>
          <w:rFonts w:ascii="Times New Roman" w:hAnsi="Times New Roman" w:cs="Times New Roman"/>
          <w:noProof/>
          <w:sz w:val="24"/>
          <w:szCs w:val="24"/>
          <w:lang w:val="sr-Latn-CS"/>
        </w:rPr>
        <w:t>.</w:t>
      </w:r>
    </w:p>
    <w:p w14:paraId="23EAEB68" w14:textId="0C940653" w:rsidR="00F11A20" w:rsidRDefault="00F11A20" w:rsidP="00EE0179">
      <w:pPr>
        <w:spacing w:after="60" w:line="240" w:lineRule="auto"/>
        <w:ind w:left="357"/>
        <w:rPr>
          <w:rFonts w:ascii="Times New Roman" w:hAnsi="Times New Roman" w:cs="Times New Roman"/>
          <w:sz w:val="24"/>
          <w:szCs w:val="24"/>
        </w:rPr>
      </w:pPr>
    </w:p>
    <w:p w14:paraId="54719798" w14:textId="71A7B352" w:rsidR="00F64C15" w:rsidRPr="00F64C15" w:rsidRDefault="00F64C15" w:rsidP="00EE0179">
      <w:pPr>
        <w:spacing w:after="60" w:line="240" w:lineRule="auto"/>
        <w:ind w:left="357"/>
        <w:rPr>
          <w:rFonts w:ascii="Times New Roman" w:hAnsi="Times New Roman" w:cs="Times New Roman"/>
          <w:sz w:val="24"/>
          <w:szCs w:val="24"/>
        </w:rPr>
      </w:pPr>
    </w:p>
    <w:p w14:paraId="53249006" w14:textId="29F67A86" w:rsidR="00E8417B" w:rsidRPr="00F64C15" w:rsidRDefault="003754A3" w:rsidP="00EE0179">
      <w:pPr>
        <w:spacing w:after="60" w:line="240" w:lineRule="auto"/>
        <w:ind w:left="357"/>
        <w:jc w:val="center"/>
        <w:rPr>
          <w:rFonts w:ascii="Times New Roman" w:hAnsi="Times New Roman" w:cs="Times New Roman"/>
          <w:b/>
          <w:bCs/>
          <w:iCs/>
          <w:sz w:val="24"/>
          <w:szCs w:val="24"/>
        </w:rPr>
      </w:pPr>
      <w:r w:rsidRPr="00F64C15">
        <w:rPr>
          <w:rFonts w:ascii="Times New Roman" w:hAnsi="Times New Roman" w:cs="Times New Roman"/>
          <w:b/>
          <w:bCs/>
          <w:iCs/>
          <w:sz w:val="24"/>
          <w:szCs w:val="24"/>
        </w:rPr>
        <w:lastRenderedPageBreak/>
        <w:t>Компетенција „Оријентација ка учењу и променама”</w:t>
      </w:r>
    </w:p>
    <w:p w14:paraId="31129029" w14:textId="60979A71" w:rsidR="004772C2"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 xml:space="preserve">Члан </w:t>
      </w:r>
      <w:r w:rsidR="007627BB" w:rsidRPr="00F64C15">
        <w:rPr>
          <w:rFonts w:ascii="Times New Roman" w:hAnsi="Times New Roman" w:cs="Times New Roman"/>
          <w:b/>
          <w:bCs/>
          <w:iCs/>
          <w:sz w:val="24"/>
          <w:szCs w:val="24"/>
          <w:lang w:val="sr-Cyrl-RS"/>
        </w:rPr>
        <w:t>5</w:t>
      </w:r>
      <w:r w:rsidRPr="00F64C15">
        <w:rPr>
          <w:rFonts w:ascii="Times New Roman" w:hAnsi="Times New Roman" w:cs="Times New Roman"/>
          <w:b/>
          <w:bCs/>
          <w:iCs/>
          <w:sz w:val="24"/>
          <w:szCs w:val="24"/>
        </w:rPr>
        <w:t>.</w:t>
      </w:r>
    </w:p>
    <w:p w14:paraId="330CC8FA" w14:textId="77777777" w:rsidR="00F64C15" w:rsidRPr="00F64C15" w:rsidRDefault="00F64C15" w:rsidP="00EE0179">
      <w:pPr>
        <w:spacing w:after="60" w:line="240" w:lineRule="auto"/>
        <w:jc w:val="center"/>
        <w:rPr>
          <w:rFonts w:ascii="Times New Roman" w:hAnsi="Times New Roman" w:cs="Times New Roman"/>
          <w:sz w:val="24"/>
          <w:szCs w:val="24"/>
        </w:rPr>
      </w:pPr>
    </w:p>
    <w:p w14:paraId="30313F26" w14:textId="3D1E6D32" w:rsidR="00F814FE" w:rsidRPr="00F64C15" w:rsidRDefault="00F64C15" w:rsidP="00F64C15">
      <w:pPr>
        <w:tabs>
          <w:tab w:val="left" w:pos="1418"/>
        </w:tabs>
        <w:spacing w:after="6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Компетенција „Оријентација ка учењу и променама” односи се на </w:t>
      </w:r>
      <w:r w:rsidR="00F814FE" w:rsidRPr="00F64C15">
        <w:rPr>
          <w:rFonts w:ascii="Times New Roman" w:hAnsi="Times New Roman" w:cs="Times New Roman"/>
          <w:b/>
          <w:sz w:val="24"/>
          <w:szCs w:val="24"/>
        </w:rPr>
        <w:t xml:space="preserve">– </w:t>
      </w:r>
      <w:r w:rsidR="00F814FE" w:rsidRPr="00F64C15">
        <w:rPr>
          <w:rFonts w:ascii="Times New Roman" w:hAnsi="Times New Roman" w:cs="Times New Roman"/>
          <w:sz w:val="24"/>
          <w:szCs w:val="24"/>
        </w:rPr>
        <w:t>активан и позитиван однос према учењу ради благовременог и конструктивног реаговања на промене из интерног (развој) и екстерног окружења (адаптација)</w:t>
      </w:r>
      <w:r w:rsidR="00F814FE" w:rsidRPr="00F64C15">
        <w:rPr>
          <w:rFonts w:ascii="Times New Roman" w:hAnsi="Times New Roman" w:cs="Times New Roman"/>
          <w:sz w:val="24"/>
          <w:szCs w:val="24"/>
          <w:lang w:val="sr-Cyrl-CS"/>
        </w:rPr>
        <w:t>.</w:t>
      </w:r>
    </w:p>
    <w:p w14:paraId="6C506EDE" w14:textId="15325534" w:rsidR="00E8417B" w:rsidRPr="00F64C15" w:rsidRDefault="00F64C15" w:rsidP="00F64C15">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Показатељи којима службеник испољава компетенцију из става 1. овог члана су:</w:t>
      </w:r>
    </w:p>
    <w:p w14:paraId="64BA2139" w14:textId="36FA87CA" w:rsidR="00E8417B" w:rsidRPr="00F64C15" w:rsidRDefault="00F64C15" w:rsidP="00F64C15">
      <w:pPr>
        <w:tabs>
          <w:tab w:val="left" w:pos="1418"/>
        </w:tabs>
        <w:spacing w:after="60" w:line="240" w:lineRule="auto"/>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1) За извршилачка радна места која нису руководећа:</w:t>
      </w:r>
    </w:p>
    <w:p w14:paraId="0959D221" w14:textId="06A5DD84"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(1) </w:t>
      </w:r>
      <w:r w:rsidR="00F11A20" w:rsidRPr="00F64C15">
        <w:rPr>
          <w:rFonts w:ascii="Times New Roman" w:hAnsi="Times New Roman" w:cs="Times New Roman"/>
          <w:noProof/>
          <w:sz w:val="24"/>
          <w:szCs w:val="24"/>
          <w:lang w:val="sr-Latn-CS"/>
        </w:rPr>
        <w:t>стално унапређује своја знања и вештине</w:t>
      </w:r>
      <w:r w:rsidR="00B97327">
        <w:rPr>
          <w:rFonts w:ascii="Times New Roman" w:hAnsi="Times New Roman" w:cs="Times New Roman"/>
          <w:noProof/>
          <w:sz w:val="24"/>
          <w:szCs w:val="24"/>
          <w:lang w:val="sr-Cyrl-CS"/>
        </w:rPr>
        <w:t>,</w:t>
      </w:r>
    </w:p>
    <w:p w14:paraId="55DEFA54" w14:textId="7A378F42"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(2) </w:t>
      </w:r>
      <w:r w:rsidR="00F11A20" w:rsidRPr="00F64C15">
        <w:rPr>
          <w:rFonts w:ascii="Times New Roman" w:hAnsi="Times New Roman" w:cs="Times New Roman"/>
          <w:noProof/>
          <w:sz w:val="24"/>
          <w:szCs w:val="24"/>
          <w:lang w:val="sr-Latn-CS"/>
        </w:rPr>
        <w:t xml:space="preserve">брзо </w:t>
      </w:r>
      <w:r w:rsidR="00F11A20" w:rsidRPr="00F64C15">
        <w:rPr>
          <w:rFonts w:ascii="Times New Roman" w:hAnsi="Times New Roman" w:cs="Times New Roman"/>
          <w:noProof/>
          <w:sz w:val="24"/>
          <w:szCs w:val="24"/>
          <w:lang w:val="sr-Cyrl-CS"/>
        </w:rPr>
        <w:t xml:space="preserve">и без тешкоћа </w:t>
      </w:r>
      <w:r w:rsidR="00F11A20" w:rsidRPr="00F64C15">
        <w:rPr>
          <w:rFonts w:ascii="Times New Roman" w:hAnsi="Times New Roman" w:cs="Times New Roman"/>
          <w:noProof/>
          <w:sz w:val="24"/>
          <w:szCs w:val="24"/>
          <w:lang w:val="sr-Latn-CS"/>
        </w:rPr>
        <w:t>се прилагођава променама</w:t>
      </w:r>
      <w:r w:rsidR="00B97327">
        <w:rPr>
          <w:rFonts w:ascii="Times New Roman" w:hAnsi="Times New Roman" w:cs="Times New Roman"/>
          <w:noProof/>
          <w:sz w:val="24"/>
          <w:szCs w:val="24"/>
          <w:lang w:val="sr-Cyrl-CS"/>
        </w:rPr>
        <w:t>,</w:t>
      </w:r>
    </w:p>
    <w:p w14:paraId="66364726" w14:textId="67626986"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(3) </w:t>
      </w:r>
      <w:r w:rsidR="00F11A20" w:rsidRPr="00F64C15">
        <w:rPr>
          <w:rStyle w:val="hps"/>
          <w:rFonts w:ascii="Times New Roman" w:hAnsi="Times New Roman" w:cs="Times New Roman"/>
          <w:noProof/>
          <w:sz w:val="24"/>
          <w:szCs w:val="24"/>
          <w:lang w:val="sr-Cyrl-CS"/>
        </w:rPr>
        <w:t>отворен је према новим алатима и приступима</w:t>
      </w:r>
      <w:r w:rsidR="00B97327">
        <w:rPr>
          <w:rFonts w:ascii="Times New Roman" w:hAnsi="Times New Roman" w:cs="Times New Roman"/>
          <w:noProof/>
          <w:sz w:val="24"/>
          <w:szCs w:val="24"/>
          <w:lang w:val="sr-Cyrl-CS"/>
        </w:rPr>
        <w:t>,</w:t>
      </w:r>
    </w:p>
    <w:p w14:paraId="4B546674" w14:textId="5A1C6B7F" w:rsidR="00F11A20" w:rsidRPr="00F64C15" w:rsidRDefault="00F64C15" w:rsidP="00F64C15">
      <w:pPr>
        <w:pStyle w:val="ListParagraph"/>
        <w:tabs>
          <w:tab w:val="left" w:pos="1418"/>
        </w:tabs>
        <w:spacing w:after="0" w:line="240" w:lineRule="auto"/>
        <w:contextualSpacing w:val="0"/>
        <w:jc w:val="both"/>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(4) </w:t>
      </w:r>
      <w:r w:rsidR="00F11A20" w:rsidRPr="00F64C15">
        <w:rPr>
          <w:rStyle w:val="hps"/>
          <w:rFonts w:ascii="Times New Roman" w:hAnsi="Times New Roman" w:cs="Times New Roman"/>
          <w:noProof/>
          <w:sz w:val="24"/>
          <w:szCs w:val="24"/>
          <w:lang w:val="sr-Cyrl-CS"/>
        </w:rPr>
        <w:t xml:space="preserve">остаје ефикасан под стресом </w:t>
      </w:r>
      <w:r w:rsidR="00F11A20" w:rsidRPr="00F64C15">
        <w:rPr>
          <w:rFonts w:ascii="Times New Roman" w:hAnsi="Times New Roman" w:cs="Times New Roman"/>
          <w:noProof/>
          <w:sz w:val="24"/>
          <w:szCs w:val="24"/>
          <w:lang w:val="sr-Cyrl-CS"/>
        </w:rPr>
        <w:t>и</w:t>
      </w:r>
      <w:r w:rsidR="00F11A20" w:rsidRPr="00F64C15">
        <w:rPr>
          <w:rFonts w:ascii="Times New Roman" w:hAnsi="Times New Roman" w:cs="Times New Roman"/>
          <w:noProof/>
          <w:sz w:val="24"/>
          <w:szCs w:val="24"/>
          <w:lang w:val="sr-Latn-CS"/>
        </w:rPr>
        <w:t xml:space="preserve"> у ситуацијама појачаног притиска</w:t>
      </w:r>
      <w:r w:rsidR="00B97327">
        <w:rPr>
          <w:rFonts w:ascii="Times New Roman" w:hAnsi="Times New Roman" w:cs="Times New Roman"/>
          <w:noProof/>
          <w:sz w:val="24"/>
          <w:szCs w:val="24"/>
          <w:lang w:val="sr-Cyrl-CS"/>
        </w:rPr>
        <w:t>,</w:t>
      </w:r>
      <w:r w:rsidR="00F11A20" w:rsidRPr="00F64C15">
        <w:rPr>
          <w:rFonts w:ascii="Times New Roman" w:hAnsi="Times New Roman" w:cs="Times New Roman"/>
          <w:noProof/>
          <w:sz w:val="24"/>
          <w:szCs w:val="24"/>
          <w:lang w:val="sr-Latn-CS"/>
        </w:rPr>
        <w:t xml:space="preserve"> </w:t>
      </w:r>
    </w:p>
    <w:p w14:paraId="7FEB4E52" w14:textId="71FDD4B3"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w:t>
      </w:r>
      <w:r w:rsidR="00F11A20" w:rsidRPr="00F64C15">
        <w:rPr>
          <w:rStyle w:val="hps"/>
          <w:rFonts w:ascii="Times New Roman" w:hAnsi="Times New Roman" w:cs="Times New Roman"/>
          <w:noProof/>
          <w:sz w:val="24"/>
          <w:szCs w:val="24"/>
          <w:lang w:val="sr-Cyrl-CS"/>
        </w:rPr>
        <w:t>5</w:t>
      </w:r>
      <w:r w:rsidR="00F11A20" w:rsidRPr="00F64C15">
        <w:rPr>
          <w:rStyle w:val="hps"/>
          <w:rFonts w:ascii="Times New Roman" w:hAnsi="Times New Roman" w:cs="Times New Roman"/>
          <w:noProof/>
          <w:sz w:val="24"/>
          <w:szCs w:val="24"/>
          <w:lang w:val="sr-Latn-CS"/>
        </w:rPr>
        <w:t xml:space="preserve">) </w:t>
      </w:r>
      <w:r w:rsidR="00F11A20" w:rsidRPr="00F64C15">
        <w:rPr>
          <w:rFonts w:ascii="Times New Roman" w:hAnsi="Times New Roman" w:cs="Times New Roman"/>
          <w:noProof/>
          <w:sz w:val="24"/>
          <w:szCs w:val="24"/>
          <w:lang w:val="sr-Latn-CS"/>
        </w:rPr>
        <w:t xml:space="preserve">уочава области у којима </w:t>
      </w:r>
      <w:r w:rsidR="00F11A20" w:rsidRPr="00F64C15">
        <w:rPr>
          <w:rFonts w:ascii="Times New Roman" w:hAnsi="Times New Roman" w:cs="Times New Roman"/>
          <w:noProof/>
          <w:sz w:val="24"/>
          <w:szCs w:val="24"/>
          <w:lang w:val="sr-Cyrl-CS"/>
        </w:rPr>
        <w:t>би требало додатно да у</w:t>
      </w:r>
      <w:r w:rsidR="00B97327">
        <w:rPr>
          <w:rFonts w:ascii="Times New Roman" w:hAnsi="Times New Roman" w:cs="Times New Roman"/>
          <w:noProof/>
          <w:sz w:val="24"/>
          <w:szCs w:val="24"/>
          <w:lang w:val="sr-Cyrl-CS"/>
        </w:rPr>
        <w:t>чи и развија се,</w:t>
      </w:r>
    </w:p>
    <w:p w14:paraId="0128AC5C" w14:textId="6E526580"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w:t>
      </w:r>
      <w:r w:rsidR="00F11A20" w:rsidRPr="00F64C15">
        <w:rPr>
          <w:rStyle w:val="hps"/>
          <w:rFonts w:ascii="Times New Roman" w:hAnsi="Times New Roman" w:cs="Times New Roman"/>
          <w:noProof/>
          <w:sz w:val="24"/>
          <w:szCs w:val="24"/>
          <w:lang w:val="sr-Cyrl-CS"/>
        </w:rPr>
        <w:t>6</w:t>
      </w:r>
      <w:r w:rsidR="00F11A20" w:rsidRPr="00F64C15">
        <w:rPr>
          <w:rStyle w:val="hps"/>
          <w:rFonts w:ascii="Times New Roman" w:hAnsi="Times New Roman" w:cs="Times New Roman"/>
          <w:noProof/>
          <w:sz w:val="24"/>
          <w:szCs w:val="24"/>
          <w:lang w:val="sr-Latn-CS"/>
        </w:rPr>
        <w:t xml:space="preserve">) </w:t>
      </w:r>
      <w:r w:rsidR="00F11A20" w:rsidRPr="00F64C15">
        <w:rPr>
          <w:rFonts w:ascii="Times New Roman" w:hAnsi="Times New Roman" w:cs="Times New Roman"/>
          <w:noProof/>
          <w:sz w:val="24"/>
          <w:szCs w:val="24"/>
          <w:lang w:val="sr-Latn-CS"/>
        </w:rPr>
        <w:t>својим понашањем даје пример другима</w:t>
      </w:r>
      <w:r w:rsidR="00B97327">
        <w:rPr>
          <w:rFonts w:ascii="Times New Roman" w:hAnsi="Times New Roman" w:cs="Times New Roman"/>
          <w:noProof/>
          <w:sz w:val="24"/>
          <w:szCs w:val="24"/>
          <w:lang w:val="sr-Cyrl-CS"/>
        </w:rPr>
        <w:t>,</w:t>
      </w:r>
    </w:p>
    <w:p w14:paraId="1068EF9C" w14:textId="1695AC4E"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w:t>
      </w:r>
      <w:r w:rsidR="00F11A20" w:rsidRPr="00F64C15">
        <w:rPr>
          <w:rStyle w:val="hps"/>
          <w:rFonts w:ascii="Times New Roman" w:hAnsi="Times New Roman" w:cs="Times New Roman"/>
          <w:noProof/>
          <w:sz w:val="24"/>
          <w:szCs w:val="24"/>
          <w:lang w:val="sr-Cyrl-CS"/>
        </w:rPr>
        <w:t>7</w:t>
      </w:r>
      <w:r w:rsidR="00F11A20" w:rsidRPr="00F64C15">
        <w:rPr>
          <w:rStyle w:val="hps"/>
          <w:rFonts w:ascii="Times New Roman" w:hAnsi="Times New Roman" w:cs="Times New Roman"/>
          <w:noProof/>
          <w:sz w:val="24"/>
          <w:szCs w:val="24"/>
          <w:lang w:val="sr-Latn-CS"/>
        </w:rPr>
        <w:t xml:space="preserve">) </w:t>
      </w:r>
      <w:r w:rsidR="00F11A20" w:rsidRPr="00F64C15">
        <w:rPr>
          <w:rStyle w:val="hps"/>
          <w:rFonts w:ascii="Times New Roman" w:hAnsi="Times New Roman" w:cs="Times New Roman"/>
          <w:noProof/>
          <w:sz w:val="24"/>
          <w:szCs w:val="24"/>
          <w:lang w:val="sr-Cyrl-CS"/>
        </w:rPr>
        <w:t xml:space="preserve">активно </w:t>
      </w:r>
      <w:r w:rsidR="00F11A20" w:rsidRPr="00F64C15">
        <w:rPr>
          <w:rFonts w:ascii="Times New Roman" w:hAnsi="Times New Roman" w:cs="Times New Roman"/>
          <w:noProof/>
          <w:sz w:val="24"/>
          <w:szCs w:val="24"/>
          <w:lang w:val="sr-Latn-CS"/>
        </w:rPr>
        <w:t>размењује знања са другима</w:t>
      </w:r>
      <w:r w:rsidR="00B97327">
        <w:rPr>
          <w:rFonts w:ascii="Times New Roman" w:hAnsi="Times New Roman" w:cs="Times New Roman"/>
          <w:noProof/>
          <w:sz w:val="24"/>
          <w:szCs w:val="24"/>
          <w:lang w:val="sr-Cyrl-CS"/>
        </w:rPr>
        <w:t>,</w:t>
      </w:r>
    </w:p>
    <w:p w14:paraId="24BCF144" w14:textId="7D606CD5" w:rsidR="00F11A20" w:rsidRPr="00F64C15" w:rsidRDefault="00F64C15" w:rsidP="00F64C15">
      <w:pPr>
        <w:pStyle w:val="ListParagraph"/>
        <w:tabs>
          <w:tab w:val="left" w:pos="1418"/>
        </w:tabs>
        <w:spacing w:after="0" w:line="240" w:lineRule="auto"/>
        <w:contextualSpacing w:val="0"/>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w:t>
      </w:r>
      <w:r w:rsidR="00F11A20" w:rsidRPr="00F64C15">
        <w:rPr>
          <w:rStyle w:val="hps"/>
          <w:rFonts w:ascii="Times New Roman" w:hAnsi="Times New Roman" w:cs="Times New Roman"/>
          <w:noProof/>
          <w:sz w:val="24"/>
          <w:szCs w:val="24"/>
          <w:lang w:val="sr-Cyrl-CS"/>
        </w:rPr>
        <w:t>8</w:t>
      </w:r>
      <w:r w:rsidR="00F11A20" w:rsidRPr="00F64C15">
        <w:rPr>
          <w:rStyle w:val="hps"/>
          <w:rFonts w:ascii="Times New Roman" w:hAnsi="Times New Roman" w:cs="Times New Roman"/>
          <w:noProof/>
          <w:sz w:val="24"/>
          <w:szCs w:val="24"/>
          <w:lang w:val="sr-Latn-CS"/>
        </w:rPr>
        <w:t xml:space="preserve">) </w:t>
      </w:r>
      <w:r w:rsidR="00F11A20" w:rsidRPr="00F64C15">
        <w:rPr>
          <w:rFonts w:ascii="Times New Roman" w:hAnsi="Times New Roman" w:cs="Times New Roman"/>
          <w:noProof/>
          <w:sz w:val="24"/>
          <w:szCs w:val="24"/>
          <w:lang w:val="sr-Latn-CS"/>
        </w:rPr>
        <w:t>иницира унапређење рада</w:t>
      </w:r>
      <w:r w:rsidR="00B97327">
        <w:rPr>
          <w:rFonts w:ascii="Times New Roman" w:hAnsi="Times New Roman" w:cs="Times New Roman"/>
          <w:noProof/>
          <w:sz w:val="24"/>
          <w:szCs w:val="24"/>
          <w:lang w:val="sr-Cyrl-CS"/>
        </w:rPr>
        <w:t>,</w:t>
      </w:r>
    </w:p>
    <w:p w14:paraId="7F808884" w14:textId="6FE87609"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Cyrl-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w:t>
      </w:r>
      <w:r w:rsidR="00F11A20" w:rsidRPr="00F64C15">
        <w:rPr>
          <w:rStyle w:val="hps"/>
          <w:rFonts w:ascii="Times New Roman" w:hAnsi="Times New Roman" w:cs="Times New Roman"/>
          <w:noProof/>
          <w:sz w:val="24"/>
          <w:szCs w:val="24"/>
          <w:lang w:val="sr-Cyrl-CS"/>
        </w:rPr>
        <w:t>9</w:t>
      </w:r>
      <w:r w:rsidR="00F11A20" w:rsidRPr="00F64C15">
        <w:rPr>
          <w:rStyle w:val="hps"/>
          <w:rFonts w:ascii="Times New Roman" w:hAnsi="Times New Roman" w:cs="Times New Roman"/>
          <w:noProof/>
          <w:sz w:val="24"/>
          <w:szCs w:val="24"/>
          <w:lang w:val="sr-Latn-CS"/>
        </w:rPr>
        <w:t xml:space="preserve">) </w:t>
      </w:r>
      <w:r w:rsidR="00F11A20" w:rsidRPr="00F64C15">
        <w:rPr>
          <w:rStyle w:val="hps"/>
          <w:rFonts w:ascii="Times New Roman" w:hAnsi="Times New Roman" w:cs="Times New Roman"/>
          <w:noProof/>
          <w:sz w:val="24"/>
          <w:szCs w:val="24"/>
          <w:lang w:val="sr-Cyrl-CS"/>
        </w:rPr>
        <w:t>успешно балансира традиционалне и нове начине рада</w:t>
      </w:r>
      <w:r w:rsidR="00B97327">
        <w:rPr>
          <w:rFonts w:ascii="Times New Roman" w:hAnsi="Times New Roman" w:cs="Times New Roman"/>
          <w:noProof/>
          <w:sz w:val="24"/>
          <w:szCs w:val="24"/>
          <w:lang w:val="sr-Cyrl-CS"/>
        </w:rPr>
        <w:t>,</w:t>
      </w:r>
    </w:p>
    <w:p w14:paraId="01022B1A" w14:textId="7A6E587B" w:rsidR="00F11A20" w:rsidRPr="00F64C15" w:rsidRDefault="00F64C15" w:rsidP="00F64C15">
      <w:pPr>
        <w:pStyle w:val="ListParagraph"/>
        <w:tabs>
          <w:tab w:val="left" w:pos="1418"/>
        </w:tabs>
        <w:spacing w:after="0" w:line="240" w:lineRule="auto"/>
        <w:contextualSpacing w:val="0"/>
        <w:rPr>
          <w:rFonts w:ascii="Times New Roman" w:hAnsi="Times New Roman" w:cs="Times New Roman"/>
          <w:noProof/>
          <w:sz w:val="24"/>
          <w:szCs w:val="24"/>
          <w:lang w:val="sr-Latn-CS"/>
        </w:rPr>
      </w:pPr>
      <w:r>
        <w:rPr>
          <w:rStyle w:val="hps"/>
          <w:rFonts w:ascii="Times New Roman" w:hAnsi="Times New Roman" w:cs="Times New Roman"/>
          <w:noProof/>
          <w:sz w:val="24"/>
          <w:szCs w:val="24"/>
          <w:lang w:val="sr-Cyrl-CS"/>
        </w:rPr>
        <w:tab/>
      </w:r>
      <w:r w:rsidR="00F11A20" w:rsidRPr="00F64C15">
        <w:rPr>
          <w:rStyle w:val="hps"/>
          <w:rFonts w:ascii="Times New Roman" w:hAnsi="Times New Roman" w:cs="Times New Roman"/>
          <w:noProof/>
          <w:sz w:val="24"/>
          <w:szCs w:val="24"/>
          <w:lang w:val="sr-Cyrl-CS"/>
        </w:rPr>
        <w:t>(10) радознао је и има широка интересовања</w:t>
      </w:r>
      <w:r w:rsidR="00B97327">
        <w:rPr>
          <w:rFonts w:ascii="Times New Roman" w:hAnsi="Times New Roman" w:cs="Times New Roman"/>
          <w:noProof/>
          <w:sz w:val="24"/>
          <w:szCs w:val="24"/>
          <w:lang w:val="sr-Cyrl-CS"/>
        </w:rPr>
        <w:t>;</w:t>
      </w:r>
    </w:p>
    <w:p w14:paraId="1F296990" w14:textId="77777777" w:rsidR="00F814FE" w:rsidRPr="00F64C15" w:rsidRDefault="00F814FE" w:rsidP="00F64C15">
      <w:pPr>
        <w:tabs>
          <w:tab w:val="left" w:pos="1418"/>
        </w:tabs>
        <w:autoSpaceDE w:val="0"/>
        <w:autoSpaceDN w:val="0"/>
        <w:adjustRightInd w:val="0"/>
        <w:spacing w:after="60" w:line="240" w:lineRule="auto"/>
        <w:ind w:left="357"/>
        <w:jc w:val="both"/>
        <w:rPr>
          <w:rFonts w:ascii="Times New Roman" w:hAnsi="Times New Roman" w:cs="Times New Roman"/>
          <w:sz w:val="24"/>
          <w:szCs w:val="24"/>
        </w:rPr>
      </w:pPr>
    </w:p>
    <w:p w14:paraId="12C38A77" w14:textId="77FB4A84" w:rsidR="00E8417B" w:rsidRPr="00F64C15" w:rsidRDefault="00F64C15" w:rsidP="00F64C15">
      <w:pPr>
        <w:tabs>
          <w:tab w:val="left" w:pos="1418"/>
        </w:tabs>
        <w:spacing w:after="60" w:line="240" w:lineRule="auto"/>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2) За радна места руководилаца унутрашњих</w:t>
      </w:r>
      <w:r w:rsidR="006A451C" w:rsidRPr="00F64C15">
        <w:rPr>
          <w:rFonts w:ascii="Times New Roman" w:hAnsi="Times New Roman" w:cs="Times New Roman"/>
          <w:sz w:val="24"/>
          <w:szCs w:val="24"/>
          <w:lang w:val="sr-Cyrl-RS"/>
        </w:rPr>
        <w:t xml:space="preserve"> организационих</w:t>
      </w:r>
      <w:r w:rsidR="003754A3" w:rsidRPr="00F64C15">
        <w:rPr>
          <w:rFonts w:ascii="Times New Roman" w:hAnsi="Times New Roman" w:cs="Times New Roman"/>
          <w:sz w:val="24"/>
          <w:szCs w:val="24"/>
        </w:rPr>
        <w:t xml:space="preserve"> јединица и положаје:</w:t>
      </w:r>
    </w:p>
    <w:p w14:paraId="62414ACD" w14:textId="292F85C2" w:rsidR="00F11A20" w:rsidRPr="00F64C15" w:rsidRDefault="00F64C15" w:rsidP="00F64C15">
      <w:pPr>
        <w:pStyle w:val="ListParagraph"/>
        <w:tabs>
          <w:tab w:val="left" w:pos="1418"/>
        </w:tabs>
        <w:spacing w:after="0" w:line="240" w:lineRule="auto"/>
        <w:contextualSpacing w:val="0"/>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(1) </w:t>
      </w:r>
      <w:r w:rsidR="00F11A20" w:rsidRPr="00F64C15">
        <w:rPr>
          <w:rFonts w:ascii="Times New Roman" w:eastAsia="Calibri" w:hAnsi="Times New Roman" w:cs="Times New Roman"/>
          <w:noProof/>
          <w:sz w:val="24"/>
          <w:szCs w:val="24"/>
          <w:lang w:val="sr-Latn-CS"/>
        </w:rPr>
        <w:t>своје понашање прилагођава различитим ситуацијама</w:t>
      </w:r>
      <w:r w:rsidR="00B97327">
        <w:rPr>
          <w:rFonts w:ascii="Times New Roman" w:eastAsia="Calibri" w:hAnsi="Times New Roman" w:cs="Times New Roman"/>
          <w:noProof/>
          <w:sz w:val="24"/>
          <w:szCs w:val="24"/>
          <w:lang w:val="sr-Cyrl-CS"/>
        </w:rPr>
        <w:t>,</w:t>
      </w:r>
    </w:p>
    <w:p w14:paraId="7DDF73DC" w14:textId="2C4CA478" w:rsidR="00F11A20" w:rsidRPr="00F64C15" w:rsidRDefault="00F64C15" w:rsidP="00F64C15">
      <w:pPr>
        <w:pStyle w:val="ListParagraph"/>
        <w:tabs>
          <w:tab w:val="left" w:pos="1418"/>
        </w:tabs>
        <w:spacing w:after="0" w:line="240" w:lineRule="auto"/>
        <w:ind w:left="1418"/>
        <w:contextualSpacing w:val="0"/>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(2) </w:t>
      </w:r>
      <w:r w:rsidR="00F11A20" w:rsidRPr="00F64C15">
        <w:rPr>
          <w:rFonts w:ascii="Times New Roman" w:eastAsia="Calibri" w:hAnsi="Times New Roman" w:cs="Times New Roman"/>
          <w:noProof/>
          <w:sz w:val="24"/>
          <w:szCs w:val="24"/>
          <w:lang w:val="sr-Latn-CS"/>
        </w:rPr>
        <w:t>подстиче стварање интерфункционалних тимова ради размене знања и учења</w:t>
      </w:r>
      <w:r w:rsidR="00B97327">
        <w:rPr>
          <w:rFonts w:ascii="Times New Roman" w:eastAsia="Calibri" w:hAnsi="Times New Roman" w:cs="Times New Roman"/>
          <w:noProof/>
          <w:sz w:val="24"/>
          <w:szCs w:val="24"/>
          <w:lang w:val="sr-Cyrl-CS"/>
        </w:rPr>
        <w:t>,</w:t>
      </w:r>
    </w:p>
    <w:p w14:paraId="006CB384" w14:textId="0F640B4E" w:rsidR="00F11A20" w:rsidRPr="00F64C15" w:rsidRDefault="00F64C15" w:rsidP="00F64C15">
      <w:pPr>
        <w:pStyle w:val="ListParagraph"/>
        <w:tabs>
          <w:tab w:val="left" w:pos="1418"/>
        </w:tabs>
        <w:spacing w:after="0" w:line="240" w:lineRule="auto"/>
        <w:contextualSpacing w:val="0"/>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(3) </w:t>
      </w:r>
      <w:r w:rsidR="00F11A20" w:rsidRPr="00F64C15">
        <w:rPr>
          <w:rFonts w:ascii="Times New Roman" w:eastAsia="Calibri" w:hAnsi="Times New Roman" w:cs="Times New Roman"/>
          <w:noProof/>
          <w:sz w:val="24"/>
          <w:szCs w:val="24"/>
          <w:lang w:val="sr-Latn-CS"/>
        </w:rPr>
        <w:t>успешно ради под стресом и не преноси га на сараднике</w:t>
      </w:r>
      <w:r w:rsidR="00B97327">
        <w:rPr>
          <w:rFonts w:ascii="Times New Roman" w:eastAsia="Calibri" w:hAnsi="Times New Roman" w:cs="Times New Roman"/>
          <w:noProof/>
          <w:sz w:val="24"/>
          <w:szCs w:val="24"/>
          <w:lang w:val="sr-Cyrl-CS"/>
        </w:rPr>
        <w:t>,</w:t>
      </w:r>
    </w:p>
    <w:p w14:paraId="652F7457" w14:textId="63EB71DF" w:rsidR="00F11A20" w:rsidRPr="00F64C15" w:rsidRDefault="00F64C15" w:rsidP="00F64C15">
      <w:pPr>
        <w:pStyle w:val="ListParagraph"/>
        <w:tabs>
          <w:tab w:val="left" w:pos="1418"/>
        </w:tabs>
        <w:spacing w:after="0" w:line="240" w:lineRule="auto"/>
        <w:ind w:left="1418"/>
        <w:contextualSpacing w:val="0"/>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(4) </w:t>
      </w:r>
      <w:r w:rsidR="00F11A20" w:rsidRPr="00F64C15">
        <w:rPr>
          <w:rStyle w:val="hps"/>
          <w:rFonts w:ascii="Times New Roman" w:hAnsi="Times New Roman" w:cs="Times New Roman"/>
          <w:noProof/>
          <w:sz w:val="24"/>
          <w:szCs w:val="24"/>
          <w:lang w:val="sr-Cyrl-CS"/>
        </w:rPr>
        <w:t xml:space="preserve">исказује </w:t>
      </w:r>
      <w:r w:rsidR="00F11A20" w:rsidRPr="00F64C15">
        <w:rPr>
          <w:rFonts w:ascii="Times New Roman" w:eastAsia="Calibri" w:hAnsi="Times New Roman" w:cs="Times New Roman"/>
          <w:noProof/>
          <w:sz w:val="24"/>
          <w:szCs w:val="24"/>
          <w:lang w:val="sr-Latn-CS"/>
        </w:rPr>
        <w:t>спремност за лични развој</w:t>
      </w:r>
      <w:r w:rsidR="00F11A20" w:rsidRPr="00F64C15">
        <w:rPr>
          <w:rFonts w:ascii="Times New Roman" w:eastAsia="Calibri" w:hAnsi="Times New Roman" w:cs="Times New Roman"/>
          <w:noProof/>
          <w:sz w:val="24"/>
          <w:szCs w:val="24"/>
          <w:lang w:val="sr-Cyrl-CS"/>
        </w:rPr>
        <w:t xml:space="preserve"> и ун</w:t>
      </w:r>
      <w:r w:rsidR="00B97327">
        <w:rPr>
          <w:rFonts w:ascii="Times New Roman" w:eastAsia="Calibri" w:hAnsi="Times New Roman" w:cs="Times New Roman"/>
          <w:noProof/>
          <w:sz w:val="24"/>
          <w:szCs w:val="24"/>
          <w:lang w:val="sr-Cyrl-CS"/>
        </w:rPr>
        <w:t>апређење својих знања и вештина,</w:t>
      </w:r>
    </w:p>
    <w:p w14:paraId="688F1FF2" w14:textId="10AD7885" w:rsidR="00F11A20" w:rsidRPr="00F64C15" w:rsidRDefault="00F11A20" w:rsidP="00F64C15">
      <w:pPr>
        <w:pStyle w:val="ListParagraph"/>
        <w:tabs>
          <w:tab w:val="left" w:pos="1418"/>
        </w:tabs>
        <w:spacing w:after="0" w:line="240" w:lineRule="auto"/>
        <w:ind w:left="1418"/>
        <w:contextualSpacing w:val="0"/>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(5) </w:t>
      </w:r>
      <w:r w:rsidRPr="00F64C15">
        <w:rPr>
          <w:rStyle w:val="hps"/>
          <w:rFonts w:ascii="Times New Roman" w:hAnsi="Times New Roman" w:cs="Times New Roman"/>
          <w:noProof/>
          <w:sz w:val="24"/>
          <w:szCs w:val="24"/>
          <w:lang w:val="sr-Cyrl-CS"/>
        </w:rPr>
        <w:t>константно унапређује свој рад и својим примером подстиче на то сараднике</w:t>
      </w:r>
      <w:r w:rsidR="00B97327">
        <w:rPr>
          <w:rFonts w:ascii="Times New Roman" w:eastAsia="Calibri" w:hAnsi="Times New Roman" w:cs="Times New Roman"/>
          <w:noProof/>
          <w:sz w:val="24"/>
          <w:szCs w:val="24"/>
          <w:lang w:val="sr-Cyrl-CS"/>
        </w:rPr>
        <w:t>,</w:t>
      </w:r>
    </w:p>
    <w:p w14:paraId="55C97342" w14:textId="1F0192DA" w:rsidR="00F11A20" w:rsidRPr="00F64C15" w:rsidRDefault="00F11A20" w:rsidP="00F64C15">
      <w:pPr>
        <w:pStyle w:val="ListParagraph"/>
        <w:tabs>
          <w:tab w:val="left" w:pos="1418"/>
        </w:tabs>
        <w:spacing w:after="0" w:line="240" w:lineRule="auto"/>
        <w:ind w:left="1418"/>
        <w:contextualSpacing w:val="0"/>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(6) </w:t>
      </w:r>
      <w:r w:rsidRPr="00F64C15">
        <w:rPr>
          <w:rFonts w:ascii="Times New Roman" w:eastAsia="Calibri" w:hAnsi="Times New Roman" w:cs="Times New Roman"/>
          <w:noProof/>
          <w:sz w:val="24"/>
          <w:szCs w:val="24"/>
          <w:lang w:val="sr-Cyrl-CS"/>
        </w:rPr>
        <w:t>иновира, предлаже и унапређује рад унутрашње јединице на о</w:t>
      </w:r>
      <w:r w:rsidR="00B97327">
        <w:rPr>
          <w:rFonts w:ascii="Times New Roman" w:eastAsia="Calibri" w:hAnsi="Times New Roman" w:cs="Times New Roman"/>
          <w:noProof/>
          <w:sz w:val="24"/>
          <w:szCs w:val="24"/>
          <w:lang w:val="sr-Cyrl-CS"/>
        </w:rPr>
        <w:t>снову података којима располаже,</w:t>
      </w:r>
    </w:p>
    <w:p w14:paraId="2C579DD8" w14:textId="7D5FACAB" w:rsidR="00F11A20" w:rsidRPr="00F64C15" w:rsidRDefault="00F64C15" w:rsidP="00F64C15">
      <w:pPr>
        <w:pStyle w:val="ListParagraph"/>
        <w:tabs>
          <w:tab w:val="left" w:pos="1418"/>
        </w:tabs>
        <w:spacing w:after="0" w:line="240" w:lineRule="auto"/>
        <w:contextualSpacing w:val="0"/>
        <w:jc w:val="both"/>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(7) </w:t>
      </w:r>
      <w:r w:rsidR="00F11A20" w:rsidRPr="00F64C15">
        <w:rPr>
          <w:rFonts w:ascii="Times New Roman" w:eastAsia="Calibri" w:hAnsi="Times New Roman" w:cs="Times New Roman"/>
          <w:noProof/>
          <w:sz w:val="24"/>
          <w:szCs w:val="24"/>
          <w:lang w:val="sr-Cyrl-CS"/>
        </w:rPr>
        <w:t>подстиче друге да</w:t>
      </w:r>
      <w:r w:rsidR="00B97327">
        <w:rPr>
          <w:rFonts w:ascii="Times New Roman" w:eastAsia="Calibri" w:hAnsi="Times New Roman" w:cs="Times New Roman"/>
          <w:noProof/>
          <w:sz w:val="24"/>
          <w:szCs w:val="24"/>
          <w:lang w:val="sr-Cyrl-CS"/>
        </w:rPr>
        <w:t xml:space="preserve"> уче и унапређују своје вештине,</w:t>
      </w:r>
    </w:p>
    <w:p w14:paraId="384F2C67" w14:textId="7F365ECC" w:rsidR="00F11A20" w:rsidRPr="00F64C15" w:rsidRDefault="00F64C15" w:rsidP="00F64C15">
      <w:pPr>
        <w:pStyle w:val="ListParagraph"/>
        <w:tabs>
          <w:tab w:val="left" w:pos="1418"/>
        </w:tabs>
        <w:spacing w:after="0" w:line="240" w:lineRule="auto"/>
        <w:contextualSpacing w:val="0"/>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(8) </w:t>
      </w:r>
      <w:r w:rsidR="00F11A20" w:rsidRPr="00F64C15">
        <w:rPr>
          <w:rFonts w:ascii="Times New Roman" w:eastAsia="Calibri" w:hAnsi="Times New Roman" w:cs="Times New Roman"/>
          <w:noProof/>
          <w:sz w:val="24"/>
          <w:szCs w:val="24"/>
          <w:lang w:val="sr-Latn-CS"/>
        </w:rPr>
        <w:t xml:space="preserve">подстиче </w:t>
      </w:r>
      <w:r w:rsidR="00F11A20" w:rsidRPr="00F64C15">
        <w:rPr>
          <w:rFonts w:ascii="Times New Roman" w:eastAsia="Calibri" w:hAnsi="Times New Roman" w:cs="Times New Roman"/>
          <w:noProof/>
          <w:sz w:val="24"/>
          <w:szCs w:val="24"/>
          <w:lang w:val="sr-Cyrl-CS"/>
        </w:rPr>
        <w:t xml:space="preserve">друге да </w:t>
      </w:r>
      <w:r w:rsidR="00F11A20" w:rsidRPr="00F64C15">
        <w:rPr>
          <w:rFonts w:ascii="Times New Roman" w:eastAsia="Calibri" w:hAnsi="Times New Roman" w:cs="Times New Roman"/>
          <w:noProof/>
          <w:sz w:val="24"/>
          <w:szCs w:val="24"/>
          <w:lang w:val="sr-Latn-CS"/>
        </w:rPr>
        <w:t>иницирају промене</w:t>
      </w:r>
      <w:r w:rsidR="00B97327">
        <w:rPr>
          <w:rFonts w:ascii="Times New Roman" w:eastAsia="Calibri" w:hAnsi="Times New Roman" w:cs="Times New Roman"/>
          <w:noProof/>
          <w:sz w:val="24"/>
          <w:szCs w:val="24"/>
          <w:lang w:val="sr-Cyrl-CS"/>
        </w:rPr>
        <w:t>,</w:t>
      </w:r>
    </w:p>
    <w:p w14:paraId="50674974" w14:textId="1AB53585" w:rsidR="00F11A20" w:rsidRPr="00F64C15" w:rsidRDefault="00F64C15" w:rsidP="00F64C15">
      <w:pPr>
        <w:pStyle w:val="ListParagraph"/>
        <w:tabs>
          <w:tab w:val="left" w:pos="1418"/>
        </w:tabs>
        <w:spacing w:after="0" w:line="240" w:lineRule="auto"/>
        <w:ind w:left="1418"/>
        <w:contextualSpacing w:val="0"/>
        <w:rPr>
          <w:rFonts w:ascii="Times New Roman" w:eastAsia="Calibri" w:hAnsi="Times New Roman" w:cs="Times New Roman"/>
          <w:noProof/>
          <w:sz w:val="24"/>
          <w:szCs w:val="24"/>
          <w:lang w:val="sr-Latn-CS"/>
        </w:rPr>
      </w:pPr>
      <w:r>
        <w:rPr>
          <w:rStyle w:val="hps"/>
          <w:rFonts w:ascii="Times New Roman" w:hAnsi="Times New Roman" w:cs="Times New Roman"/>
          <w:noProof/>
          <w:sz w:val="24"/>
          <w:szCs w:val="24"/>
          <w:lang w:val="sr-Latn-CS"/>
        </w:rPr>
        <w:tab/>
      </w:r>
      <w:r w:rsidR="00F11A20" w:rsidRPr="00F64C15">
        <w:rPr>
          <w:rStyle w:val="hps"/>
          <w:rFonts w:ascii="Times New Roman" w:hAnsi="Times New Roman" w:cs="Times New Roman"/>
          <w:noProof/>
          <w:sz w:val="24"/>
          <w:szCs w:val="24"/>
          <w:lang w:val="sr-Latn-CS"/>
        </w:rPr>
        <w:t xml:space="preserve">(9) </w:t>
      </w:r>
      <w:r w:rsidR="00F11A20" w:rsidRPr="00F64C15">
        <w:rPr>
          <w:rFonts w:ascii="Times New Roman" w:eastAsia="Calibri" w:hAnsi="Times New Roman" w:cs="Times New Roman"/>
          <w:noProof/>
          <w:sz w:val="24"/>
          <w:szCs w:val="24"/>
          <w:lang w:val="sr-Latn-CS"/>
        </w:rPr>
        <w:t>препознаје отпоре променама</w:t>
      </w:r>
      <w:r w:rsidR="00F11A20" w:rsidRPr="00F64C15">
        <w:rPr>
          <w:rFonts w:ascii="Times New Roman" w:eastAsia="Calibri" w:hAnsi="Times New Roman" w:cs="Times New Roman"/>
          <w:noProof/>
          <w:sz w:val="24"/>
          <w:szCs w:val="24"/>
          <w:lang w:val="sr-Cyrl-CS"/>
        </w:rPr>
        <w:t xml:space="preserve"> код сарадника</w:t>
      </w:r>
      <w:r w:rsidR="00F11A20" w:rsidRPr="00F64C15">
        <w:rPr>
          <w:rFonts w:ascii="Times New Roman" w:eastAsia="Calibri" w:hAnsi="Times New Roman" w:cs="Times New Roman"/>
          <w:noProof/>
          <w:sz w:val="24"/>
          <w:szCs w:val="24"/>
          <w:lang w:val="sr-Latn-CS"/>
        </w:rPr>
        <w:t xml:space="preserve"> и налази начин за њихово превазилажење.</w:t>
      </w:r>
    </w:p>
    <w:p w14:paraId="7B7C030A" w14:textId="77777777" w:rsidR="00F814FE" w:rsidRPr="00F64C15" w:rsidRDefault="00F814FE" w:rsidP="00EE0179">
      <w:pPr>
        <w:spacing w:after="60" w:line="240" w:lineRule="auto"/>
        <w:jc w:val="center"/>
        <w:rPr>
          <w:rFonts w:ascii="Times New Roman" w:hAnsi="Times New Roman" w:cs="Times New Roman"/>
          <w:i/>
          <w:sz w:val="24"/>
          <w:szCs w:val="24"/>
        </w:rPr>
      </w:pPr>
    </w:p>
    <w:p w14:paraId="5F8D99FB" w14:textId="28110487"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Компетенција „Изградња и одржавање професионалних односа”</w:t>
      </w:r>
    </w:p>
    <w:p w14:paraId="56591C0E" w14:textId="23BECF56"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 xml:space="preserve">Члан </w:t>
      </w:r>
      <w:r w:rsidR="007627BB" w:rsidRPr="00F64C15">
        <w:rPr>
          <w:rFonts w:ascii="Times New Roman" w:hAnsi="Times New Roman" w:cs="Times New Roman"/>
          <w:b/>
          <w:bCs/>
          <w:iCs/>
          <w:sz w:val="24"/>
          <w:szCs w:val="24"/>
          <w:lang w:val="sr-Cyrl-RS"/>
        </w:rPr>
        <w:t>6</w:t>
      </w:r>
      <w:r w:rsidRPr="00F64C15">
        <w:rPr>
          <w:rFonts w:ascii="Times New Roman" w:hAnsi="Times New Roman" w:cs="Times New Roman"/>
          <w:b/>
          <w:bCs/>
          <w:iCs/>
          <w:sz w:val="24"/>
          <w:szCs w:val="24"/>
        </w:rPr>
        <w:t>.</w:t>
      </w:r>
    </w:p>
    <w:p w14:paraId="3396382D" w14:textId="77777777" w:rsidR="004772C2" w:rsidRPr="00F64C15" w:rsidRDefault="004772C2" w:rsidP="00EE0179">
      <w:pPr>
        <w:spacing w:after="60" w:line="240" w:lineRule="auto"/>
        <w:jc w:val="center"/>
        <w:rPr>
          <w:rFonts w:ascii="Times New Roman" w:hAnsi="Times New Roman" w:cs="Times New Roman"/>
          <w:b/>
          <w:bCs/>
          <w:iCs/>
          <w:sz w:val="24"/>
          <w:szCs w:val="24"/>
        </w:rPr>
      </w:pPr>
    </w:p>
    <w:p w14:paraId="24F5F030" w14:textId="155FD779" w:rsidR="00F814FE" w:rsidRPr="00F64C15" w:rsidRDefault="003754A3" w:rsidP="00F64C15">
      <w:pPr>
        <w:tabs>
          <w:tab w:val="left" w:pos="1418"/>
        </w:tabs>
        <w:spacing w:after="60" w:line="240" w:lineRule="auto"/>
        <w:ind w:left="720" w:firstLine="720"/>
        <w:jc w:val="both"/>
        <w:rPr>
          <w:rFonts w:ascii="Times New Roman" w:hAnsi="Times New Roman" w:cs="Times New Roman"/>
          <w:strike/>
          <w:sz w:val="24"/>
          <w:szCs w:val="24"/>
          <w:lang w:val="sr-Cyrl-RS"/>
        </w:rPr>
      </w:pPr>
      <w:r w:rsidRPr="00F64C15">
        <w:rPr>
          <w:rFonts w:ascii="Times New Roman" w:hAnsi="Times New Roman" w:cs="Times New Roman"/>
          <w:sz w:val="24"/>
          <w:szCs w:val="24"/>
        </w:rPr>
        <w:t xml:space="preserve">Компетенција „Изградња и одржавање професионалних односа” односи се на </w:t>
      </w:r>
      <w:r w:rsidR="00F814FE" w:rsidRPr="00F64C15">
        <w:rPr>
          <w:rFonts w:ascii="Times New Roman" w:hAnsi="Times New Roman" w:cs="Times New Roman"/>
          <w:sz w:val="24"/>
          <w:szCs w:val="24"/>
        </w:rPr>
        <w:t>успешн</w:t>
      </w:r>
      <w:r w:rsidR="00F814FE" w:rsidRPr="00F64C15">
        <w:rPr>
          <w:rFonts w:ascii="Times New Roman" w:hAnsi="Times New Roman" w:cs="Times New Roman"/>
          <w:sz w:val="24"/>
          <w:szCs w:val="24"/>
          <w:lang w:val="sr-Cyrl-RS"/>
        </w:rPr>
        <w:t>у</w:t>
      </w:r>
      <w:r w:rsidR="00F814FE" w:rsidRPr="00F64C15">
        <w:rPr>
          <w:rFonts w:ascii="Times New Roman" w:hAnsi="Times New Roman" w:cs="Times New Roman"/>
          <w:sz w:val="24"/>
          <w:szCs w:val="24"/>
        </w:rPr>
        <w:t xml:space="preserve"> комуни</w:t>
      </w:r>
      <w:r w:rsidR="00F814FE" w:rsidRPr="00F64C15">
        <w:rPr>
          <w:rFonts w:ascii="Times New Roman" w:hAnsi="Times New Roman" w:cs="Times New Roman"/>
          <w:sz w:val="24"/>
          <w:szCs w:val="24"/>
          <w:lang w:val="sr-Cyrl-RS"/>
        </w:rPr>
        <w:t xml:space="preserve">кацију </w:t>
      </w:r>
      <w:r w:rsidR="00F814FE" w:rsidRPr="00F64C15">
        <w:rPr>
          <w:rFonts w:ascii="Times New Roman" w:hAnsi="Times New Roman" w:cs="Times New Roman"/>
          <w:sz w:val="24"/>
          <w:szCs w:val="24"/>
        </w:rPr>
        <w:t>и сарадњ</w:t>
      </w:r>
      <w:r w:rsidR="00F814FE" w:rsidRPr="00F64C15">
        <w:rPr>
          <w:rFonts w:ascii="Times New Roman" w:hAnsi="Times New Roman" w:cs="Times New Roman"/>
          <w:sz w:val="24"/>
          <w:szCs w:val="24"/>
          <w:lang w:val="sr-Cyrl-RS"/>
        </w:rPr>
        <w:t>у</w:t>
      </w:r>
      <w:r w:rsidR="00F814FE" w:rsidRPr="00F64C15">
        <w:rPr>
          <w:rFonts w:ascii="Times New Roman" w:hAnsi="Times New Roman" w:cs="Times New Roman"/>
          <w:sz w:val="24"/>
          <w:szCs w:val="24"/>
        </w:rPr>
        <w:t xml:space="preserve"> с</w:t>
      </w:r>
      <w:r w:rsidR="00F814FE" w:rsidRPr="00F64C15">
        <w:rPr>
          <w:rFonts w:ascii="Times New Roman" w:hAnsi="Times New Roman" w:cs="Times New Roman"/>
          <w:sz w:val="24"/>
          <w:szCs w:val="24"/>
          <w:lang w:val="sr-Cyrl-RS"/>
        </w:rPr>
        <w:t>а колегама и корисницима услуга у циљу развоја дугорочних професионалних односа</w:t>
      </w:r>
      <w:r w:rsidR="007575DF" w:rsidRPr="00F64C15">
        <w:rPr>
          <w:rFonts w:ascii="Times New Roman" w:hAnsi="Times New Roman" w:cs="Times New Roman"/>
          <w:sz w:val="24"/>
          <w:szCs w:val="24"/>
        </w:rPr>
        <w:t xml:space="preserve"> </w:t>
      </w:r>
      <w:r w:rsidR="007575DF" w:rsidRPr="00F64C15">
        <w:rPr>
          <w:rFonts w:ascii="Times New Roman" w:hAnsi="Times New Roman" w:cs="Times New Roman"/>
          <w:sz w:val="24"/>
          <w:szCs w:val="24"/>
          <w:lang w:val="sr-Cyrl-RS"/>
        </w:rPr>
        <w:t>и оријентације ка грађанима.</w:t>
      </w:r>
      <w:r w:rsidR="00F814FE" w:rsidRPr="00F64C15">
        <w:rPr>
          <w:rFonts w:ascii="Times New Roman" w:hAnsi="Times New Roman" w:cs="Times New Roman"/>
          <w:sz w:val="24"/>
          <w:szCs w:val="24"/>
          <w:lang w:val="sr-Cyrl-RS"/>
        </w:rPr>
        <w:t xml:space="preserve"> </w:t>
      </w:r>
    </w:p>
    <w:p w14:paraId="0A0C331D" w14:textId="77777777" w:rsidR="00E8417B" w:rsidRPr="00F64C15" w:rsidRDefault="003754A3" w:rsidP="00F64C15">
      <w:pPr>
        <w:tabs>
          <w:tab w:val="left" w:pos="1418"/>
        </w:tabs>
        <w:spacing w:after="60" w:line="240" w:lineRule="auto"/>
        <w:ind w:left="720" w:firstLine="720"/>
        <w:jc w:val="both"/>
        <w:rPr>
          <w:rFonts w:ascii="Times New Roman" w:hAnsi="Times New Roman" w:cs="Times New Roman"/>
          <w:sz w:val="24"/>
          <w:szCs w:val="24"/>
        </w:rPr>
      </w:pPr>
      <w:r w:rsidRPr="00F64C15">
        <w:rPr>
          <w:rFonts w:ascii="Times New Roman" w:hAnsi="Times New Roman" w:cs="Times New Roman"/>
          <w:sz w:val="24"/>
          <w:szCs w:val="24"/>
        </w:rPr>
        <w:t>Показатељи којима службеник испољава компетенцију из става 1. овог члана су:</w:t>
      </w:r>
    </w:p>
    <w:p w14:paraId="11119291" w14:textId="37409D55" w:rsidR="00E8417B" w:rsidRPr="00F64C15" w:rsidRDefault="00F64C15" w:rsidP="00F64C15">
      <w:pPr>
        <w:tabs>
          <w:tab w:val="left" w:pos="1418"/>
        </w:tabs>
        <w:spacing w:after="60" w:line="240" w:lineRule="auto"/>
        <w:ind w:left="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1) За извршилачка радна места која нису руководећа:</w:t>
      </w:r>
    </w:p>
    <w:p w14:paraId="74D47E0C" w14:textId="2996141E" w:rsidR="00F11A20" w:rsidRPr="00F64C15" w:rsidRDefault="00F11A20" w:rsidP="00F64C15">
      <w:pPr>
        <w:pStyle w:val="ListParagraph"/>
        <w:tabs>
          <w:tab w:val="left" w:pos="1418"/>
        </w:tabs>
        <w:spacing w:after="0" w:line="240" w:lineRule="auto"/>
        <w:ind w:left="1440"/>
        <w:contextualSpacing w:val="0"/>
        <w:rPr>
          <w:rFonts w:ascii="Times New Roman"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(1) </w:t>
      </w:r>
      <w:r w:rsidRPr="00F64C15">
        <w:rPr>
          <w:rFonts w:ascii="Times New Roman" w:hAnsi="Times New Roman" w:cs="Times New Roman"/>
          <w:noProof/>
          <w:sz w:val="24"/>
          <w:szCs w:val="24"/>
          <w:lang w:val="sr-Latn-CS"/>
        </w:rPr>
        <w:t>отворен је</w:t>
      </w:r>
      <w:r w:rsidRPr="00F64C15">
        <w:rPr>
          <w:rFonts w:ascii="Times New Roman" w:hAnsi="Times New Roman" w:cs="Times New Roman"/>
          <w:noProof/>
          <w:sz w:val="24"/>
          <w:szCs w:val="24"/>
          <w:lang w:val="sr-Cyrl-CS"/>
        </w:rPr>
        <w:t xml:space="preserve"> и</w:t>
      </w:r>
      <w:r w:rsidRPr="00F64C15">
        <w:rPr>
          <w:rFonts w:ascii="Times New Roman" w:hAnsi="Times New Roman" w:cs="Times New Roman"/>
          <w:noProof/>
          <w:sz w:val="24"/>
          <w:szCs w:val="24"/>
          <w:lang w:val="sr-Latn-CS"/>
        </w:rPr>
        <w:t xml:space="preserve"> љубазан </w:t>
      </w:r>
      <w:r w:rsidRPr="00F64C15">
        <w:rPr>
          <w:rFonts w:ascii="Times New Roman" w:hAnsi="Times New Roman" w:cs="Times New Roman"/>
          <w:noProof/>
          <w:sz w:val="24"/>
          <w:szCs w:val="24"/>
          <w:lang w:val="sr-Cyrl-CS"/>
        </w:rPr>
        <w:t>у комуникацији са</w:t>
      </w:r>
      <w:r w:rsidRPr="00F64C15">
        <w:rPr>
          <w:rFonts w:ascii="Times New Roman" w:hAnsi="Times New Roman" w:cs="Times New Roman"/>
          <w:noProof/>
          <w:sz w:val="24"/>
          <w:szCs w:val="24"/>
          <w:lang w:val="sr-Latn-CS"/>
        </w:rPr>
        <w:t xml:space="preserve"> другима</w:t>
      </w:r>
      <w:r w:rsidR="00B97327">
        <w:rPr>
          <w:rFonts w:ascii="Times New Roman" w:hAnsi="Times New Roman" w:cs="Times New Roman"/>
          <w:noProof/>
          <w:sz w:val="24"/>
          <w:szCs w:val="24"/>
          <w:lang w:val="sr-Cyrl-CS"/>
        </w:rPr>
        <w:t>,</w:t>
      </w:r>
    </w:p>
    <w:p w14:paraId="16F47604" w14:textId="29CD1D33" w:rsidR="00F11A20" w:rsidRPr="00F64C15" w:rsidRDefault="00F11A20" w:rsidP="00F64C15">
      <w:pPr>
        <w:pStyle w:val="ListParagraph"/>
        <w:tabs>
          <w:tab w:val="left" w:pos="1418"/>
        </w:tabs>
        <w:spacing w:after="0" w:line="240" w:lineRule="auto"/>
        <w:ind w:left="1440"/>
        <w:contextualSpacing w:val="0"/>
        <w:rPr>
          <w:rFonts w:ascii="Times New Roman" w:hAnsi="Times New Roman" w:cs="Times New Roman"/>
          <w:noProof/>
          <w:sz w:val="24"/>
          <w:szCs w:val="24"/>
          <w:lang w:val="sr-Latn-CS"/>
        </w:rPr>
      </w:pPr>
      <w:r w:rsidRPr="00F64C15">
        <w:rPr>
          <w:rStyle w:val="hps"/>
          <w:rFonts w:ascii="Times New Roman" w:hAnsi="Times New Roman" w:cs="Times New Roman"/>
          <w:noProof/>
          <w:sz w:val="24"/>
          <w:szCs w:val="24"/>
          <w:lang w:val="sr-Latn-CS"/>
        </w:rPr>
        <w:lastRenderedPageBreak/>
        <w:t xml:space="preserve">(2) </w:t>
      </w:r>
      <w:r w:rsidRPr="00F64C15">
        <w:rPr>
          <w:rStyle w:val="hps"/>
          <w:rFonts w:ascii="Times New Roman" w:hAnsi="Times New Roman" w:cs="Times New Roman"/>
          <w:noProof/>
          <w:sz w:val="24"/>
          <w:szCs w:val="24"/>
          <w:lang w:val="sr-Cyrl-CS"/>
        </w:rPr>
        <w:t xml:space="preserve">активно и пажљиво </w:t>
      </w:r>
      <w:r w:rsidR="00B97327">
        <w:rPr>
          <w:rFonts w:ascii="Times New Roman" w:hAnsi="Times New Roman" w:cs="Times New Roman"/>
          <w:noProof/>
          <w:sz w:val="24"/>
          <w:szCs w:val="24"/>
          <w:lang w:val="sr-Cyrl-CS"/>
        </w:rPr>
        <w:t>слуша друге,</w:t>
      </w:r>
    </w:p>
    <w:p w14:paraId="3B604168" w14:textId="67D2F2A0" w:rsidR="00F11A20" w:rsidRPr="00F64C15" w:rsidRDefault="00F11A20" w:rsidP="00F64C15">
      <w:pPr>
        <w:pStyle w:val="ListParagraph"/>
        <w:tabs>
          <w:tab w:val="left" w:pos="1418"/>
        </w:tabs>
        <w:spacing w:after="0" w:line="240" w:lineRule="auto"/>
        <w:ind w:left="1440"/>
        <w:contextualSpacing w:val="0"/>
        <w:rPr>
          <w:rFonts w:ascii="Times New Roman"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(3) </w:t>
      </w:r>
      <w:r w:rsidRPr="00F64C15">
        <w:rPr>
          <w:rFonts w:ascii="Times New Roman" w:hAnsi="Times New Roman" w:cs="Times New Roman"/>
          <w:noProof/>
          <w:sz w:val="24"/>
          <w:szCs w:val="24"/>
          <w:lang w:val="sr-Cyrl-CS"/>
        </w:rPr>
        <w:t>показује разуме</w:t>
      </w:r>
      <w:r w:rsidR="00B97327">
        <w:rPr>
          <w:rFonts w:ascii="Times New Roman" w:hAnsi="Times New Roman" w:cs="Times New Roman"/>
          <w:noProof/>
          <w:sz w:val="24"/>
          <w:szCs w:val="24"/>
          <w:lang w:val="sr-Cyrl-CS"/>
        </w:rPr>
        <w:t>вање за туђу позицију и мишљење,</w:t>
      </w:r>
    </w:p>
    <w:p w14:paraId="76BA1755" w14:textId="5F1A96E1" w:rsidR="00F11A20" w:rsidRPr="00F64C15" w:rsidRDefault="00F11A20" w:rsidP="00F64C15">
      <w:pPr>
        <w:pStyle w:val="ListParagraph"/>
        <w:tabs>
          <w:tab w:val="left" w:pos="1418"/>
        </w:tabs>
        <w:spacing w:after="0" w:line="240" w:lineRule="auto"/>
        <w:ind w:left="1440"/>
        <w:contextualSpacing w:val="0"/>
        <w:rPr>
          <w:rFonts w:ascii="Times New Roman"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(4) </w:t>
      </w:r>
      <w:r w:rsidRPr="00F64C15">
        <w:rPr>
          <w:rFonts w:ascii="Times New Roman" w:hAnsi="Times New Roman" w:cs="Times New Roman"/>
          <w:noProof/>
          <w:sz w:val="24"/>
          <w:szCs w:val="24"/>
          <w:lang w:val="sr-Latn-CS"/>
        </w:rPr>
        <w:t>поштује и уважава друге</w:t>
      </w:r>
      <w:r w:rsidR="00B97327">
        <w:rPr>
          <w:rFonts w:ascii="Times New Roman" w:hAnsi="Times New Roman" w:cs="Times New Roman"/>
          <w:noProof/>
          <w:sz w:val="24"/>
          <w:szCs w:val="24"/>
          <w:lang w:val="sr-Cyrl-CS"/>
        </w:rPr>
        <w:t>,</w:t>
      </w:r>
    </w:p>
    <w:p w14:paraId="5C1E0EF0" w14:textId="42940E75" w:rsidR="00F11A20" w:rsidRPr="00F64C15" w:rsidRDefault="00F11A20" w:rsidP="00F64C15">
      <w:pPr>
        <w:pStyle w:val="ListParagraph"/>
        <w:tabs>
          <w:tab w:val="left" w:pos="1418"/>
        </w:tabs>
        <w:spacing w:after="0" w:line="240" w:lineRule="auto"/>
        <w:ind w:left="1440"/>
        <w:contextualSpacing w:val="0"/>
        <w:rPr>
          <w:rFonts w:ascii="Times New Roman"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(5) </w:t>
      </w:r>
      <w:r w:rsidRPr="00F64C15">
        <w:rPr>
          <w:rFonts w:ascii="Times New Roman" w:hAnsi="Times New Roman" w:cs="Times New Roman"/>
          <w:noProof/>
          <w:sz w:val="24"/>
          <w:szCs w:val="24"/>
          <w:lang w:val="sr-Latn-CS"/>
        </w:rPr>
        <w:t xml:space="preserve">укључује друге у дискусију, прихвата и </w:t>
      </w:r>
      <w:r w:rsidRPr="00F64C15">
        <w:rPr>
          <w:rFonts w:ascii="Times New Roman" w:hAnsi="Times New Roman" w:cs="Times New Roman"/>
          <w:noProof/>
          <w:sz w:val="24"/>
          <w:szCs w:val="24"/>
          <w:lang w:val="sr-Cyrl-CS"/>
        </w:rPr>
        <w:t>развија</w:t>
      </w:r>
      <w:r w:rsidRPr="00F64C15">
        <w:rPr>
          <w:rFonts w:ascii="Times New Roman" w:hAnsi="Times New Roman" w:cs="Times New Roman"/>
          <w:noProof/>
          <w:sz w:val="24"/>
          <w:szCs w:val="24"/>
          <w:lang w:val="sr-Latn-CS"/>
        </w:rPr>
        <w:t xml:space="preserve"> идеје других</w:t>
      </w:r>
      <w:r w:rsidR="00B97327">
        <w:rPr>
          <w:rFonts w:ascii="Times New Roman" w:hAnsi="Times New Roman" w:cs="Times New Roman"/>
          <w:noProof/>
          <w:sz w:val="24"/>
          <w:szCs w:val="24"/>
          <w:lang w:val="sr-Cyrl-CS"/>
        </w:rPr>
        <w:t>,</w:t>
      </w:r>
    </w:p>
    <w:p w14:paraId="082FFF28" w14:textId="579DC453" w:rsidR="00F11A20" w:rsidRPr="00F64C15" w:rsidRDefault="00F11A20" w:rsidP="00F64C15">
      <w:pPr>
        <w:pStyle w:val="ListParagraph"/>
        <w:tabs>
          <w:tab w:val="left" w:pos="1418"/>
        </w:tabs>
        <w:spacing w:after="0" w:line="240" w:lineRule="auto"/>
        <w:ind w:left="1440"/>
        <w:contextualSpacing w:val="0"/>
        <w:rPr>
          <w:rFonts w:ascii="Times New Roman"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(6) </w:t>
      </w:r>
      <w:r w:rsidRPr="00F64C15">
        <w:rPr>
          <w:rFonts w:ascii="Times New Roman" w:hAnsi="Times New Roman" w:cs="Times New Roman"/>
          <w:noProof/>
          <w:sz w:val="24"/>
          <w:szCs w:val="24"/>
          <w:lang w:val="sr-Latn-CS"/>
        </w:rPr>
        <w:t>ефикасно ради у тиму</w:t>
      </w:r>
      <w:r w:rsidR="00B97327">
        <w:rPr>
          <w:rFonts w:ascii="Times New Roman" w:hAnsi="Times New Roman" w:cs="Times New Roman"/>
          <w:noProof/>
          <w:sz w:val="24"/>
          <w:szCs w:val="24"/>
          <w:lang w:val="sr-Cyrl-CS"/>
        </w:rPr>
        <w:t>,</w:t>
      </w:r>
    </w:p>
    <w:p w14:paraId="345C5F93" w14:textId="3C353DC4" w:rsidR="00F11A20" w:rsidRPr="00F64C15" w:rsidRDefault="00F11A20" w:rsidP="00F64C15">
      <w:pPr>
        <w:pStyle w:val="ListParagraph"/>
        <w:tabs>
          <w:tab w:val="left" w:pos="1418"/>
        </w:tabs>
        <w:spacing w:after="0" w:line="240" w:lineRule="auto"/>
        <w:ind w:left="1440"/>
        <w:contextualSpacing w:val="0"/>
        <w:rPr>
          <w:rFonts w:ascii="Times New Roman" w:hAnsi="Times New Roman" w:cs="Times New Roman"/>
          <w:noProof/>
          <w:sz w:val="24"/>
          <w:szCs w:val="24"/>
          <w:lang w:val="sr-Cyrl-CS"/>
        </w:rPr>
      </w:pPr>
      <w:r w:rsidRPr="00F64C15">
        <w:rPr>
          <w:rFonts w:ascii="Times New Roman" w:hAnsi="Times New Roman" w:cs="Times New Roman"/>
          <w:noProof/>
          <w:sz w:val="24"/>
          <w:szCs w:val="24"/>
          <w:lang w:val="sr-Cyrl-CS"/>
        </w:rPr>
        <w:t>(7) спремн</w:t>
      </w:r>
      <w:r w:rsidR="00B97327">
        <w:rPr>
          <w:rFonts w:ascii="Times New Roman" w:hAnsi="Times New Roman" w:cs="Times New Roman"/>
          <w:noProof/>
          <w:sz w:val="24"/>
          <w:szCs w:val="24"/>
          <w:lang w:val="sr-Cyrl-CS"/>
        </w:rPr>
        <w:t>о пружа помоћ и подршку другима,</w:t>
      </w:r>
    </w:p>
    <w:p w14:paraId="56CB4D2A" w14:textId="59E7CC85" w:rsidR="00F11A20" w:rsidRPr="00F64C15" w:rsidRDefault="00F11A20" w:rsidP="00F64C15">
      <w:pPr>
        <w:pStyle w:val="ListParagraph"/>
        <w:tabs>
          <w:tab w:val="left" w:pos="1418"/>
        </w:tabs>
        <w:spacing w:after="0" w:line="240" w:lineRule="auto"/>
        <w:ind w:left="1440"/>
        <w:contextualSpacing w:val="0"/>
        <w:rPr>
          <w:rFonts w:ascii="Times New Roman" w:hAnsi="Times New Roman" w:cs="Times New Roman"/>
          <w:noProof/>
          <w:sz w:val="24"/>
          <w:szCs w:val="24"/>
          <w:lang w:val="sr-Latn-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8</w:t>
      </w:r>
      <w:r w:rsidRPr="00F64C15">
        <w:rPr>
          <w:rStyle w:val="hps"/>
          <w:rFonts w:ascii="Times New Roman" w:hAnsi="Times New Roman" w:cs="Times New Roman"/>
          <w:noProof/>
          <w:sz w:val="24"/>
          <w:szCs w:val="24"/>
          <w:lang w:val="sr-Latn-CS"/>
        </w:rPr>
        <w:t xml:space="preserve">) </w:t>
      </w:r>
      <w:r w:rsidRPr="00F64C15">
        <w:rPr>
          <w:rFonts w:ascii="Times New Roman" w:hAnsi="Times New Roman" w:cs="Times New Roman"/>
          <w:noProof/>
          <w:sz w:val="24"/>
          <w:szCs w:val="24"/>
          <w:lang w:val="sr-Latn-CS"/>
        </w:rPr>
        <w:t xml:space="preserve">гради квалитетне односе и </w:t>
      </w:r>
      <w:r w:rsidRPr="00F64C15">
        <w:rPr>
          <w:rFonts w:ascii="Times New Roman" w:hAnsi="Times New Roman" w:cs="Times New Roman"/>
          <w:noProof/>
          <w:sz w:val="24"/>
          <w:szCs w:val="24"/>
          <w:lang w:val="sr-Cyrl-CS"/>
        </w:rPr>
        <w:t xml:space="preserve">успешно </w:t>
      </w:r>
      <w:r w:rsidR="00B97327">
        <w:rPr>
          <w:rFonts w:ascii="Times New Roman" w:hAnsi="Times New Roman" w:cs="Times New Roman"/>
          <w:noProof/>
          <w:sz w:val="24"/>
          <w:szCs w:val="24"/>
          <w:lang w:val="sr-Cyrl-CS"/>
        </w:rPr>
        <w:t>отклања баријере у комуникацији,</w:t>
      </w:r>
    </w:p>
    <w:p w14:paraId="505C1807" w14:textId="5F7922A3" w:rsidR="00F11A20" w:rsidRPr="00F64C15" w:rsidRDefault="00F11A20" w:rsidP="00F64C15">
      <w:pPr>
        <w:pStyle w:val="ListParagraph"/>
        <w:tabs>
          <w:tab w:val="left" w:pos="1418"/>
        </w:tabs>
        <w:spacing w:after="0" w:line="240" w:lineRule="auto"/>
        <w:ind w:left="1440"/>
        <w:contextualSpacing w:val="0"/>
        <w:rPr>
          <w:rFonts w:ascii="Times New Roman" w:hAnsi="Times New Roman" w:cs="Times New Roman"/>
          <w:noProof/>
          <w:sz w:val="24"/>
          <w:szCs w:val="24"/>
          <w:lang w:val="sr-Latn-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9</w:t>
      </w:r>
      <w:r w:rsidRPr="00F64C15">
        <w:rPr>
          <w:rStyle w:val="hps"/>
          <w:rFonts w:ascii="Times New Roman" w:hAnsi="Times New Roman" w:cs="Times New Roman"/>
          <w:noProof/>
          <w:sz w:val="24"/>
          <w:szCs w:val="24"/>
          <w:lang w:val="sr-Latn-CS"/>
        </w:rPr>
        <w:t xml:space="preserve">) </w:t>
      </w:r>
      <w:r w:rsidRPr="00F64C15">
        <w:rPr>
          <w:rStyle w:val="hps"/>
          <w:rFonts w:ascii="Times New Roman" w:hAnsi="Times New Roman" w:cs="Times New Roman"/>
          <w:noProof/>
          <w:sz w:val="24"/>
          <w:szCs w:val="24"/>
          <w:lang w:val="sr-Cyrl-CS"/>
        </w:rPr>
        <w:t>сарађује са другима и подстиче тимску сарадњу</w:t>
      </w:r>
      <w:r w:rsidR="00B97327">
        <w:rPr>
          <w:rFonts w:ascii="Times New Roman" w:hAnsi="Times New Roman" w:cs="Times New Roman"/>
          <w:noProof/>
          <w:sz w:val="24"/>
          <w:szCs w:val="24"/>
          <w:lang w:val="sr-Cyrl-CS"/>
        </w:rPr>
        <w:t>;</w:t>
      </w:r>
    </w:p>
    <w:p w14:paraId="3EC54C8A" w14:textId="3D1A4CB1" w:rsidR="000B4DE7" w:rsidRPr="00F64C15" w:rsidRDefault="000B4DE7" w:rsidP="00B97327">
      <w:pPr>
        <w:tabs>
          <w:tab w:val="left" w:pos="1418"/>
        </w:tabs>
        <w:spacing w:after="60" w:line="240" w:lineRule="auto"/>
        <w:jc w:val="both"/>
        <w:rPr>
          <w:rFonts w:ascii="Times New Roman" w:hAnsi="Times New Roman" w:cs="Times New Roman"/>
          <w:sz w:val="24"/>
          <w:szCs w:val="24"/>
        </w:rPr>
      </w:pPr>
    </w:p>
    <w:p w14:paraId="1D1CAEB7" w14:textId="0A6A12B8" w:rsidR="00E8417B" w:rsidRPr="00F64C15" w:rsidRDefault="00F64C15" w:rsidP="00F64C15">
      <w:pPr>
        <w:tabs>
          <w:tab w:val="left" w:pos="1418"/>
        </w:tabs>
        <w:spacing w:after="60" w:line="240" w:lineRule="auto"/>
        <w:ind w:left="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2) За радна места руководилаца </w:t>
      </w:r>
      <w:r w:rsidR="0072507F" w:rsidRPr="00F64C15">
        <w:rPr>
          <w:rFonts w:ascii="Times New Roman" w:hAnsi="Times New Roman" w:cs="Times New Roman"/>
          <w:sz w:val="24"/>
          <w:szCs w:val="24"/>
        </w:rPr>
        <w:t>унутрашњих</w:t>
      </w:r>
      <w:r w:rsidR="006A451C" w:rsidRPr="00F64C15">
        <w:rPr>
          <w:rFonts w:ascii="Times New Roman" w:hAnsi="Times New Roman" w:cs="Times New Roman"/>
          <w:sz w:val="24"/>
          <w:szCs w:val="24"/>
          <w:lang w:val="sr-Cyrl-RS"/>
        </w:rPr>
        <w:t xml:space="preserve"> организационих</w:t>
      </w:r>
      <w:r w:rsidR="0072507F" w:rsidRPr="00F64C15">
        <w:rPr>
          <w:rFonts w:ascii="Times New Roman" w:hAnsi="Times New Roman" w:cs="Times New Roman"/>
          <w:sz w:val="24"/>
          <w:szCs w:val="24"/>
        </w:rPr>
        <w:t xml:space="preserve"> јединица </w:t>
      </w:r>
      <w:r w:rsidR="003754A3" w:rsidRPr="00F64C15">
        <w:rPr>
          <w:rFonts w:ascii="Times New Roman" w:hAnsi="Times New Roman" w:cs="Times New Roman"/>
          <w:sz w:val="24"/>
          <w:szCs w:val="24"/>
        </w:rPr>
        <w:t>и положаје:</w:t>
      </w:r>
    </w:p>
    <w:p w14:paraId="14AAF4C0" w14:textId="67F380F9" w:rsidR="00F11A20" w:rsidRPr="00F64C15" w:rsidRDefault="00F11A20" w:rsidP="00F64C15">
      <w:pPr>
        <w:pStyle w:val="ListParagraph"/>
        <w:numPr>
          <w:ilvl w:val="0"/>
          <w:numId w:val="19"/>
        </w:numPr>
        <w:tabs>
          <w:tab w:val="left" w:pos="1418"/>
        </w:tabs>
        <w:spacing w:after="0" w:line="240" w:lineRule="auto"/>
        <w:ind w:left="1797" w:hanging="357"/>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приступачан је, љубазан и отворен у комуникацији</w:t>
      </w:r>
      <w:r w:rsidR="00B97327">
        <w:rPr>
          <w:rFonts w:ascii="Times New Roman" w:eastAsia="Calibri" w:hAnsi="Times New Roman" w:cs="Times New Roman"/>
          <w:noProof/>
          <w:sz w:val="24"/>
          <w:szCs w:val="24"/>
          <w:lang w:val="sr-Cyrl-CS"/>
        </w:rPr>
        <w:t>,</w:t>
      </w:r>
      <w:r w:rsidRPr="00F64C15">
        <w:rPr>
          <w:rFonts w:ascii="Times New Roman" w:eastAsia="Calibri" w:hAnsi="Times New Roman" w:cs="Times New Roman"/>
          <w:noProof/>
          <w:sz w:val="24"/>
          <w:szCs w:val="24"/>
          <w:lang w:val="sr-Latn-CS"/>
        </w:rPr>
        <w:t xml:space="preserve"> </w:t>
      </w:r>
    </w:p>
    <w:p w14:paraId="7D7C38A5" w14:textId="0AB84273" w:rsidR="00F11A20" w:rsidRPr="00F64C15" w:rsidRDefault="00F11A20" w:rsidP="00F64C15">
      <w:pPr>
        <w:pStyle w:val="ListParagraph"/>
        <w:numPr>
          <w:ilvl w:val="0"/>
          <w:numId w:val="19"/>
        </w:numPr>
        <w:tabs>
          <w:tab w:val="left" w:pos="1418"/>
        </w:tabs>
        <w:spacing w:after="0" w:line="240" w:lineRule="auto"/>
        <w:ind w:left="1797" w:hanging="357"/>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CS"/>
        </w:rPr>
        <w:t>пошту</w:t>
      </w:r>
      <w:r w:rsidR="00B97327">
        <w:rPr>
          <w:rFonts w:ascii="Times New Roman" w:eastAsia="Calibri" w:hAnsi="Times New Roman" w:cs="Times New Roman"/>
          <w:noProof/>
          <w:sz w:val="24"/>
          <w:szCs w:val="24"/>
          <w:lang w:val="sr-Cyrl-CS"/>
        </w:rPr>
        <w:t>је различитости и уважава друге,</w:t>
      </w:r>
    </w:p>
    <w:p w14:paraId="21961C69" w14:textId="77777777" w:rsidR="00F11A20" w:rsidRPr="00F64C15" w:rsidRDefault="00F11A20" w:rsidP="00F64C15">
      <w:pPr>
        <w:pStyle w:val="ListParagraph"/>
        <w:tabs>
          <w:tab w:val="left" w:pos="1418"/>
        </w:tabs>
        <w:spacing w:after="0" w:line="240" w:lineRule="auto"/>
        <w:ind w:left="1440"/>
        <w:contextualSpacing w:val="0"/>
        <w:jc w:val="both"/>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3</w:t>
      </w:r>
      <w:r w:rsidRPr="00F64C15">
        <w:rPr>
          <w:rStyle w:val="hps"/>
          <w:rFonts w:ascii="Times New Roman" w:hAnsi="Times New Roman" w:cs="Times New Roman"/>
          <w:noProof/>
          <w:sz w:val="24"/>
          <w:szCs w:val="24"/>
          <w:lang w:val="sr-Latn-CS"/>
        </w:rPr>
        <w:t xml:space="preserve">) </w:t>
      </w:r>
      <w:r w:rsidRPr="00F64C15">
        <w:rPr>
          <w:rFonts w:ascii="Times New Roman" w:eastAsia="Calibri" w:hAnsi="Times New Roman" w:cs="Times New Roman"/>
          <w:noProof/>
          <w:sz w:val="24"/>
          <w:szCs w:val="24"/>
          <w:lang w:val="sr-Latn-CS"/>
        </w:rPr>
        <w:t xml:space="preserve">јасно и смирено саопштава „лаке” и „тешке” садржаје </w:t>
      </w:r>
      <w:r w:rsidRPr="00F64C15">
        <w:rPr>
          <w:rFonts w:ascii="Times New Roman" w:eastAsia="Calibri" w:hAnsi="Times New Roman" w:cs="Times New Roman"/>
          <w:noProof/>
          <w:sz w:val="24"/>
          <w:szCs w:val="24"/>
          <w:lang w:val="sr-Cyrl-CS"/>
        </w:rPr>
        <w:t>другима;</w:t>
      </w:r>
      <w:r w:rsidRPr="00F64C15">
        <w:rPr>
          <w:rFonts w:ascii="Times New Roman" w:eastAsia="Calibri" w:hAnsi="Times New Roman" w:cs="Times New Roman"/>
          <w:noProof/>
          <w:sz w:val="24"/>
          <w:szCs w:val="24"/>
          <w:lang w:val="sr-Latn-CS"/>
        </w:rPr>
        <w:t xml:space="preserve"> </w:t>
      </w:r>
    </w:p>
    <w:p w14:paraId="16CCB566" w14:textId="5989B9A7" w:rsidR="00F11A20" w:rsidRPr="00F64C15" w:rsidRDefault="00F11A20" w:rsidP="00F64C15">
      <w:pPr>
        <w:pStyle w:val="ListParagraph"/>
        <w:tabs>
          <w:tab w:val="left" w:pos="1418"/>
        </w:tabs>
        <w:spacing w:after="0" w:line="240" w:lineRule="auto"/>
        <w:ind w:left="1440"/>
        <w:contextualSpacing w:val="0"/>
        <w:jc w:val="both"/>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4</w:t>
      </w:r>
      <w:r w:rsidRPr="00F64C15">
        <w:rPr>
          <w:rStyle w:val="hps"/>
          <w:rFonts w:ascii="Times New Roman" w:hAnsi="Times New Roman" w:cs="Times New Roman"/>
          <w:noProof/>
          <w:sz w:val="24"/>
          <w:szCs w:val="24"/>
          <w:lang w:val="sr-Latn-CS"/>
        </w:rPr>
        <w:t xml:space="preserve">) </w:t>
      </w:r>
      <w:r w:rsidRPr="00F64C15">
        <w:rPr>
          <w:rFonts w:ascii="Times New Roman" w:eastAsia="Calibri" w:hAnsi="Times New Roman" w:cs="Times New Roman"/>
          <w:noProof/>
          <w:sz w:val="24"/>
          <w:szCs w:val="24"/>
          <w:lang w:val="sr-Cyrl-CS"/>
        </w:rPr>
        <w:t>вешт је</w:t>
      </w:r>
      <w:r w:rsidR="00B97327">
        <w:rPr>
          <w:rFonts w:ascii="Times New Roman" w:eastAsia="Calibri" w:hAnsi="Times New Roman" w:cs="Times New Roman"/>
          <w:noProof/>
          <w:sz w:val="24"/>
          <w:szCs w:val="24"/>
          <w:lang w:val="sr-Cyrl-CS"/>
        </w:rPr>
        <w:t xml:space="preserve"> у преговарању,</w:t>
      </w:r>
    </w:p>
    <w:p w14:paraId="4657C7F2" w14:textId="08556A02" w:rsidR="00F11A20" w:rsidRPr="00F64C15" w:rsidRDefault="00F11A20" w:rsidP="00F64C15">
      <w:pPr>
        <w:pStyle w:val="ListParagraph"/>
        <w:tabs>
          <w:tab w:val="left" w:pos="1418"/>
        </w:tabs>
        <w:spacing w:after="0" w:line="240" w:lineRule="auto"/>
        <w:ind w:left="1440"/>
        <w:contextualSpacing w:val="0"/>
        <w:jc w:val="both"/>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5</w:t>
      </w:r>
      <w:r w:rsidRPr="00F64C15">
        <w:rPr>
          <w:rStyle w:val="hps"/>
          <w:rFonts w:ascii="Times New Roman" w:hAnsi="Times New Roman" w:cs="Times New Roman"/>
          <w:noProof/>
          <w:sz w:val="24"/>
          <w:szCs w:val="24"/>
          <w:lang w:val="sr-Latn-CS"/>
        </w:rPr>
        <w:t xml:space="preserve">) </w:t>
      </w:r>
      <w:r w:rsidRPr="00F64C15">
        <w:rPr>
          <w:rFonts w:ascii="Times New Roman" w:eastAsia="Calibri" w:hAnsi="Times New Roman" w:cs="Times New Roman"/>
          <w:noProof/>
          <w:sz w:val="24"/>
          <w:szCs w:val="24"/>
          <w:lang w:val="sr-Latn-CS"/>
        </w:rPr>
        <w:t>дипломатичан је</w:t>
      </w:r>
      <w:r w:rsidRPr="00F64C15">
        <w:rPr>
          <w:rFonts w:ascii="Times New Roman" w:eastAsia="Calibri" w:hAnsi="Times New Roman" w:cs="Times New Roman"/>
          <w:noProof/>
          <w:sz w:val="24"/>
          <w:szCs w:val="24"/>
          <w:lang w:val="sr-Cyrl-CS"/>
        </w:rPr>
        <w:t xml:space="preserve"> и</w:t>
      </w:r>
      <w:r w:rsidRPr="00F64C15">
        <w:rPr>
          <w:rFonts w:ascii="Times New Roman" w:eastAsia="Calibri" w:hAnsi="Times New Roman" w:cs="Times New Roman"/>
          <w:noProof/>
          <w:sz w:val="24"/>
          <w:szCs w:val="24"/>
          <w:lang w:val="sr-Latn-CS"/>
        </w:rPr>
        <w:t xml:space="preserve"> тактичан </w:t>
      </w:r>
      <w:r w:rsidR="00B97327">
        <w:rPr>
          <w:rFonts w:ascii="Times New Roman" w:eastAsia="Calibri" w:hAnsi="Times New Roman" w:cs="Times New Roman"/>
          <w:noProof/>
          <w:sz w:val="24"/>
          <w:szCs w:val="24"/>
          <w:lang w:val="sr-Cyrl-CS"/>
        </w:rPr>
        <w:t>у опхођењу са другима,</w:t>
      </w:r>
      <w:r w:rsidRPr="00F64C15">
        <w:rPr>
          <w:rFonts w:ascii="Times New Roman" w:eastAsia="Calibri" w:hAnsi="Times New Roman" w:cs="Times New Roman"/>
          <w:noProof/>
          <w:sz w:val="24"/>
          <w:szCs w:val="24"/>
          <w:lang w:val="sr-Latn-CS"/>
        </w:rPr>
        <w:t xml:space="preserve"> </w:t>
      </w:r>
    </w:p>
    <w:p w14:paraId="309E6A1A" w14:textId="39AB82C1" w:rsidR="00F11A20" w:rsidRPr="00F64C15" w:rsidRDefault="00F11A20" w:rsidP="00F64C15">
      <w:pPr>
        <w:pStyle w:val="ListParagraph"/>
        <w:tabs>
          <w:tab w:val="left" w:pos="1418"/>
        </w:tabs>
        <w:spacing w:after="0" w:line="240" w:lineRule="auto"/>
        <w:ind w:left="1440"/>
        <w:contextualSpacing w:val="0"/>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6</w:t>
      </w:r>
      <w:r w:rsidRPr="00F64C15">
        <w:rPr>
          <w:rStyle w:val="hps"/>
          <w:rFonts w:ascii="Times New Roman" w:hAnsi="Times New Roman" w:cs="Times New Roman"/>
          <w:noProof/>
          <w:sz w:val="24"/>
          <w:szCs w:val="24"/>
          <w:lang w:val="sr-Latn-CS"/>
        </w:rPr>
        <w:t xml:space="preserve">) </w:t>
      </w:r>
      <w:r w:rsidRPr="00F64C15">
        <w:rPr>
          <w:rFonts w:ascii="Times New Roman" w:eastAsia="Calibri" w:hAnsi="Times New Roman" w:cs="Times New Roman"/>
          <w:noProof/>
          <w:sz w:val="24"/>
          <w:szCs w:val="24"/>
          <w:lang w:val="sr-Latn-CS"/>
        </w:rPr>
        <w:t>ефикасно управља конфликтима</w:t>
      </w:r>
      <w:r w:rsidR="00B97327">
        <w:rPr>
          <w:rFonts w:ascii="Times New Roman" w:eastAsia="Calibri" w:hAnsi="Times New Roman" w:cs="Times New Roman"/>
          <w:noProof/>
          <w:sz w:val="24"/>
          <w:szCs w:val="24"/>
          <w:lang w:val="sr-Cyrl-CS"/>
        </w:rPr>
        <w:t>,</w:t>
      </w:r>
    </w:p>
    <w:p w14:paraId="48594375" w14:textId="16A2A722" w:rsidR="00F11A20" w:rsidRPr="00F64C15" w:rsidRDefault="00F11A20" w:rsidP="00F64C15">
      <w:pPr>
        <w:pStyle w:val="ListParagraph"/>
        <w:tabs>
          <w:tab w:val="left" w:pos="1418"/>
        </w:tabs>
        <w:spacing w:after="0" w:line="240" w:lineRule="auto"/>
        <w:ind w:left="1440"/>
        <w:contextualSpacing w:val="0"/>
        <w:jc w:val="both"/>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7</w:t>
      </w:r>
      <w:r w:rsidRPr="00F64C15">
        <w:rPr>
          <w:rStyle w:val="hps"/>
          <w:rFonts w:ascii="Times New Roman" w:hAnsi="Times New Roman" w:cs="Times New Roman"/>
          <w:noProof/>
          <w:sz w:val="24"/>
          <w:szCs w:val="24"/>
          <w:lang w:val="sr-Latn-CS"/>
        </w:rPr>
        <w:t xml:space="preserve">) </w:t>
      </w:r>
      <w:r w:rsidRPr="00F64C15">
        <w:rPr>
          <w:rFonts w:ascii="Times New Roman" w:eastAsia="Calibri" w:hAnsi="Times New Roman" w:cs="Times New Roman"/>
          <w:noProof/>
          <w:sz w:val="24"/>
          <w:szCs w:val="24"/>
          <w:lang w:val="sr-Cyrl-CS"/>
        </w:rPr>
        <w:t>тим гради</w:t>
      </w:r>
      <w:r w:rsidRPr="00F64C15">
        <w:rPr>
          <w:rFonts w:ascii="Times New Roman" w:eastAsia="Calibri" w:hAnsi="Times New Roman" w:cs="Times New Roman"/>
          <w:noProof/>
          <w:sz w:val="24"/>
          <w:szCs w:val="24"/>
          <w:lang w:val="sr-Latn-CS"/>
        </w:rPr>
        <w:t xml:space="preserve"> на бази узајамног поверења</w:t>
      </w:r>
      <w:r w:rsidRPr="00F64C15">
        <w:rPr>
          <w:rFonts w:ascii="Times New Roman" w:eastAsia="Calibri" w:hAnsi="Times New Roman" w:cs="Times New Roman"/>
          <w:noProof/>
          <w:sz w:val="24"/>
          <w:szCs w:val="24"/>
          <w:lang w:val="sr-Cyrl-CS"/>
        </w:rPr>
        <w:t xml:space="preserve"> и</w:t>
      </w:r>
      <w:r w:rsidRPr="00F64C15">
        <w:rPr>
          <w:rFonts w:ascii="Times New Roman" w:eastAsia="Calibri" w:hAnsi="Times New Roman" w:cs="Times New Roman"/>
          <w:noProof/>
          <w:sz w:val="24"/>
          <w:szCs w:val="24"/>
          <w:lang w:val="sr-Latn-CS"/>
        </w:rPr>
        <w:t xml:space="preserve"> подршке</w:t>
      </w:r>
      <w:r w:rsidRPr="00F64C15">
        <w:rPr>
          <w:rFonts w:ascii="Times New Roman" w:eastAsia="Calibri" w:hAnsi="Times New Roman" w:cs="Times New Roman"/>
          <w:noProof/>
          <w:sz w:val="24"/>
          <w:szCs w:val="24"/>
          <w:lang w:val="sr-Cyrl-CS"/>
        </w:rPr>
        <w:t xml:space="preserve">, подстиче </w:t>
      </w:r>
      <w:r w:rsidRPr="00F64C15">
        <w:rPr>
          <w:rFonts w:ascii="Times New Roman" w:eastAsia="Calibri" w:hAnsi="Times New Roman" w:cs="Times New Roman"/>
          <w:noProof/>
          <w:sz w:val="24"/>
          <w:szCs w:val="24"/>
          <w:lang w:val="sr-Latn-CS"/>
        </w:rPr>
        <w:t>отворен</w:t>
      </w:r>
      <w:r w:rsidRPr="00F64C15">
        <w:rPr>
          <w:rFonts w:ascii="Times New Roman" w:eastAsia="Calibri" w:hAnsi="Times New Roman" w:cs="Times New Roman"/>
          <w:noProof/>
          <w:sz w:val="24"/>
          <w:szCs w:val="24"/>
          <w:lang w:val="sr-Cyrl-CS"/>
        </w:rPr>
        <w:t>и</w:t>
      </w:r>
      <w:r w:rsidRPr="00F64C15">
        <w:rPr>
          <w:rFonts w:ascii="Times New Roman" w:eastAsia="Calibri" w:hAnsi="Times New Roman" w:cs="Times New Roman"/>
          <w:noProof/>
          <w:sz w:val="24"/>
          <w:szCs w:val="24"/>
          <w:lang w:val="sr-Latn-CS"/>
        </w:rPr>
        <w:t xml:space="preserve"> дијалог</w:t>
      </w:r>
      <w:r w:rsidR="00B97327">
        <w:rPr>
          <w:rFonts w:ascii="Times New Roman" w:eastAsia="Calibri" w:hAnsi="Times New Roman" w:cs="Times New Roman"/>
          <w:noProof/>
          <w:sz w:val="24"/>
          <w:szCs w:val="24"/>
          <w:lang w:val="sr-Cyrl-CS"/>
        </w:rPr>
        <w:t>,</w:t>
      </w:r>
      <w:r w:rsidRPr="00F64C15">
        <w:rPr>
          <w:rFonts w:ascii="Times New Roman" w:eastAsia="Calibri" w:hAnsi="Times New Roman" w:cs="Times New Roman"/>
          <w:noProof/>
          <w:sz w:val="24"/>
          <w:szCs w:val="24"/>
          <w:lang w:val="sr-Latn-CS"/>
        </w:rPr>
        <w:t xml:space="preserve"> </w:t>
      </w:r>
    </w:p>
    <w:p w14:paraId="237DBB71" w14:textId="7E489A40" w:rsidR="00F11A20" w:rsidRPr="00F64C15" w:rsidRDefault="00F11A20" w:rsidP="00F64C15">
      <w:pPr>
        <w:pStyle w:val="ListParagraph"/>
        <w:tabs>
          <w:tab w:val="left" w:pos="1418"/>
        </w:tabs>
        <w:spacing w:after="0" w:line="240" w:lineRule="auto"/>
        <w:ind w:left="1440"/>
        <w:contextualSpacing w:val="0"/>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8</w:t>
      </w:r>
      <w:r w:rsidRPr="00F64C15">
        <w:rPr>
          <w:rStyle w:val="hps"/>
          <w:rFonts w:ascii="Times New Roman" w:hAnsi="Times New Roman" w:cs="Times New Roman"/>
          <w:noProof/>
          <w:sz w:val="24"/>
          <w:szCs w:val="24"/>
          <w:lang w:val="sr-Latn-CS"/>
        </w:rPr>
        <w:t xml:space="preserve">) </w:t>
      </w:r>
      <w:r w:rsidRPr="00F64C15">
        <w:rPr>
          <w:rStyle w:val="hps"/>
          <w:rFonts w:ascii="Times New Roman" w:hAnsi="Times New Roman" w:cs="Times New Roman"/>
          <w:noProof/>
          <w:sz w:val="24"/>
          <w:szCs w:val="24"/>
          <w:lang w:val="sr-Cyrl-CS"/>
        </w:rPr>
        <w:t xml:space="preserve">одлучан, </w:t>
      </w:r>
      <w:r w:rsidRPr="00F64C15">
        <w:rPr>
          <w:rFonts w:ascii="Times New Roman" w:eastAsia="Calibri" w:hAnsi="Times New Roman" w:cs="Times New Roman"/>
          <w:noProof/>
          <w:sz w:val="24"/>
          <w:szCs w:val="24"/>
          <w:lang w:val="sr-Cyrl-CS"/>
        </w:rPr>
        <w:t>залаже се за себе и своје идеје на конструктиван и социјално прихва</w:t>
      </w:r>
      <w:r w:rsidR="00B97327">
        <w:rPr>
          <w:rFonts w:ascii="Times New Roman" w:eastAsia="Calibri" w:hAnsi="Times New Roman" w:cs="Times New Roman"/>
          <w:noProof/>
          <w:sz w:val="24"/>
          <w:szCs w:val="24"/>
          <w:lang w:val="sr-Cyrl-CS"/>
        </w:rPr>
        <w:t>тљив начин, уз уважавање других,</w:t>
      </w:r>
    </w:p>
    <w:p w14:paraId="298CB305" w14:textId="77777777" w:rsidR="00F11A20" w:rsidRPr="00F64C15" w:rsidRDefault="00F11A20" w:rsidP="00F64C15">
      <w:pPr>
        <w:pStyle w:val="ListParagraph"/>
        <w:tabs>
          <w:tab w:val="left" w:pos="1418"/>
        </w:tabs>
        <w:spacing w:after="0" w:line="240" w:lineRule="auto"/>
        <w:ind w:left="1440"/>
        <w:contextualSpacing w:val="0"/>
        <w:jc w:val="both"/>
        <w:rPr>
          <w:rFonts w:ascii="Times New Roman" w:eastAsia="Calibri" w:hAnsi="Times New Roman" w:cs="Times New Roman"/>
          <w:strike/>
          <w:noProof/>
          <w:sz w:val="24"/>
          <w:szCs w:val="24"/>
          <w:lang w:val="sr-Latn-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9</w:t>
      </w:r>
      <w:r w:rsidRPr="00F64C15">
        <w:rPr>
          <w:rStyle w:val="hps"/>
          <w:rFonts w:ascii="Times New Roman" w:hAnsi="Times New Roman" w:cs="Times New Roman"/>
          <w:noProof/>
          <w:sz w:val="24"/>
          <w:szCs w:val="24"/>
          <w:lang w:val="sr-Latn-CS"/>
        </w:rPr>
        <w:t xml:space="preserve">) </w:t>
      </w:r>
      <w:r w:rsidRPr="00F64C15">
        <w:rPr>
          <w:rFonts w:ascii="Times New Roman" w:eastAsia="Calibri" w:hAnsi="Times New Roman" w:cs="Times New Roman"/>
          <w:noProof/>
          <w:sz w:val="24"/>
          <w:szCs w:val="24"/>
          <w:lang w:val="sr-Latn-CS"/>
        </w:rPr>
        <w:t xml:space="preserve">гради мрежу професионалних односа са колегама и </w:t>
      </w:r>
      <w:r w:rsidRPr="00F64C15">
        <w:rPr>
          <w:rFonts w:ascii="Times New Roman" w:eastAsia="Calibri" w:hAnsi="Times New Roman" w:cs="Times New Roman"/>
          <w:noProof/>
          <w:sz w:val="24"/>
          <w:szCs w:val="24"/>
          <w:lang w:val="sr-Cyrl-CS"/>
        </w:rPr>
        <w:t>другим сарадницима</w:t>
      </w:r>
      <w:r w:rsidRPr="00F64C15">
        <w:rPr>
          <w:rFonts w:ascii="Times New Roman" w:eastAsia="Calibri" w:hAnsi="Times New Roman" w:cs="Times New Roman"/>
          <w:noProof/>
          <w:sz w:val="24"/>
          <w:szCs w:val="24"/>
          <w:lang w:val="sr-Latn-CS"/>
        </w:rPr>
        <w:t>.</w:t>
      </w:r>
    </w:p>
    <w:p w14:paraId="18C1518F" w14:textId="77777777" w:rsidR="00F814FE" w:rsidRPr="00F64C15" w:rsidRDefault="00F814FE" w:rsidP="00F64C15">
      <w:pPr>
        <w:tabs>
          <w:tab w:val="left" w:pos="1418"/>
        </w:tabs>
        <w:spacing w:after="60" w:line="240" w:lineRule="auto"/>
        <w:ind w:left="720"/>
        <w:rPr>
          <w:rFonts w:ascii="Times New Roman" w:hAnsi="Times New Roman" w:cs="Times New Roman"/>
          <w:sz w:val="24"/>
          <w:szCs w:val="24"/>
        </w:rPr>
      </w:pPr>
    </w:p>
    <w:p w14:paraId="4B62A368" w14:textId="479DBD62"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Компетенција „Савесност, посвећеност и интегритет”</w:t>
      </w:r>
    </w:p>
    <w:p w14:paraId="2223990F" w14:textId="2582CE28"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 xml:space="preserve">Члан </w:t>
      </w:r>
      <w:r w:rsidR="007627BB" w:rsidRPr="00F64C15">
        <w:rPr>
          <w:rFonts w:ascii="Times New Roman" w:hAnsi="Times New Roman" w:cs="Times New Roman"/>
          <w:b/>
          <w:bCs/>
          <w:iCs/>
          <w:sz w:val="24"/>
          <w:szCs w:val="24"/>
          <w:lang w:val="sr-Cyrl-RS"/>
        </w:rPr>
        <w:t>7</w:t>
      </w:r>
      <w:r w:rsidRPr="00F64C15">
        <w:rPr>
          <w:rFonts w:ascii="Times New Roman" w:hAnsi="Times New Roman" w:cs="Times New Roman"/>
          <w:b/>
          <w:bCs/>
          <w:iCs/>
          <w:sz w:val="24"/>
          <w:szCs w:val="24"/>
        </w:rPr>
        <w:t>.</w:t>
      </w:r>
    </w:p>
    <w:p w14:paraId="1E60FA46" w14:textId="77777777" w:rsidR="006E73CB" w:rsidRPr="00F64C15" w:rsidRDefault="006E73CB" w:rsidP="00EE0179">
      <w:pPr>
        <w:spacing w:after="60" w:line="240" w:lineRule="auto"/>
        <w:jc w:val="center"/>
        <w:rPr>
          <w:rFonts w:ascii="Times New Roman" w:hAnsi="Times New Roman" w:cs="Times New Roman"/>
          <w:b/>
          <w:bCs/>
          <w:iCs/>
          <w:sz w:val="24"/>
          <w:szCs w:val="24"/>
        </w:rPr>
      </w:pPr>
    </w:p>
    <w:p w14:paraId="4AB3AAD7" w14:textId="78E7A41B" w:rsidR="00E8417B" w:rsidRPr="00F64C15" w:rsidRDefault="003754A3" w:rsidP="00F64C15">
      <w:pPr>
        <w:tabs>
          <w:tab w:val="left" w:pos="1418"/>
        </w:tabs>
        <w:spacing w:after="60" w:line="240" w:lineRule="auto"/>
        <w:ind w:left="720" w:firstLine="720"/>
        <w:jc w:val="both"/>
        <w:rPr>
          <w:rFonts w:ascii="Times New Roman" w:hAnsi="Times New Roman" w:cs="Times New Roman"/>
          <w:sz w:val="24"/>
          <w:szCs w:val="24"/>
        </w:rPr>
      </w:pPr>
      <w:r w:rsidRPr="00F64C15">
        <w:rPr>
          <w:rFonts w:ascii="Times New Roman" w:hAnsi="Times New Roman" w:cs="Times New Roman"/>
          <w:sz w:val="24"/>
          <w:szCs w:val="24"/>
        </w:rPr>
        <w:t xml:space="preserve">Компетенција „Савесност, посвећеност и интегритет” односи се на </w:t>
      </w:r>
      <w:r w:rsidR="00F814FE" w:rsidRPr="00F64C15">
        <w:rPr>
          <w:rFonts w:ascii="Times New Roman" w:hAnsi="Times New Roman" w:cs="Times New Roman"/>
          <w:sz w:val="24"/>
          <w:szCs w:val="24"/>
        </w:rPr>
        <w:t xml:space="preserve">посвећеност остварењу циљева </w:t>
      </w:r>
      <w:r w:rsidR="00F814FE" w:rsidRPr="00F64C15">
        <w:rPr>
          <w:rFonts w:ascii="Times New Roman" w:hAnsi="Times New Roman" w:cs="Times New Roman"/>
          <w:sz w:val="24"/>
          <w:szCs w:val="24"/>
          <w:lang w:val="sr-Cyrl-RS"/>
        </w:rPr>
        <w:t xml:space="preserve">органа и </w:t>
      </w:r>
      <w:r w:rsidR="00F814FE" w:rsidRPr="00F64C15">
        <w:rPr>
          <w:rFonts w:ascii="Times New Roman" w:hAnsi="Times New Roman" w:cs="Times New Roman"/>
          <w:sz w:val="24"/>
          <w:szCs w:val="24"/>
        </w:rPr>
        <w:t xml:space="preserve">идентификовање са </w:t>
      </w:r>
      <w:r w:rsidR="00F814FE" w:rsidRPr="00F64C15">
        <w:rPr>
          <w:rFonts w:ascii="Times New Roman" w:hAnsi="Times New Roman" w:cs="Times New Roman"/>
          <w:sz w:val="24"/>
          <w:szCs w:val="24"/>
          <w:lang w:val="sr-Cyrl-RS"/>
        </w:rPr>
        <w:t xml:space="preserve">вредностима органа уз задржавање </w:t>
      </w:r>
      <w:r w:rsidR="00F814FE" w:rsidRPr="00F64C15">
        <w:rPr>
          <w:rFonts w:ascii="Times New Roman" w:hAnsi="Times New Roman" w:cs="Times New Roman"/>
          <w:sz w:val="24"/>
          <w:szCs w:val="24"/>
        </w:rPr>
        <w:t>интегритета</w:t>
      </w:r>
      <w:r w:rsidRPr="00F64C15">
        <w:rPr>
          <w:rFonts w:ascii="Times New Roman" w:hAnsi="Times New Roman" w:cs="Times New Roman"/>
          <w:sz w:val="24"/>
          <w:szCs w:val="24"/>
        </w:rPr>
        <w:t>.</w:t>
      </w:r>
    </w:p>
    <w:p w14:paraId="69ADE480" w14:textId="77777777" w:rsidR="00E8417B" w:rsidRPr="00F64C15" w:rsidRDefault="003754A3" w:rsidP="00F64C15">
      <w:pPr>
        <w:tabs>
          <w:tab w:val="left" w:pos="1418"/>
        </w:tabs>
        <w:spacing w:after="60" w:line="240" w:lineRule="auto"/>
        <w:ind w:left="720" w:firstLine="720"/>
        <w:jc w:val="both"/>
        <w:rPr>
          <w:rFonts w:ascii="Times New Roman" w:hAnsi="Times New Roman" w:cs="Times New Roman"/>
          <w:sz w:val="24"/>
          <w:szCs w:val="24"/>
        </w:rPr>
      </w:pPr>
      <w:r w:rsidRPr="00F64C15">
        <w:rPr>
          <w:rFonts w:ascii="Times New Roman" w:hAnsi="Times New Roman" w:cs="Times New Roman"/>
          <w:sz w:val="24"/>
          <w:szCs w:val="24"/>
        </w:rPr>
        <w:t xml:space="preserve">Показатељи којима </w:t>
      </w:r>
      <w:r w:rsidRPr="00F64C15">
        <w:rPr>
          <w:rFonts w:ascii="Times New Roman" w:hAnsi="Times New Roman" w:cs="Times New Roman"/>
          <w:sz w:val="24"/>
          <w:szCs w:val="24"/>
          <w:lang w:val="sr-Cyrl-RS"/>
        </w:rPr>
        <w:t>с</w:t>
      </w:r>
      <w:r w:rsidRPr="00F64C15">
        <w:rPr>
          <w:rFonts w:ascii="Times New Roman" w:hAnsi="Times New Roman" w:cs="Times New Roman"/>
          <w:sz w:val="24"/>
          <w:szCs w:val="24"/>
        </w:rPr>
        <w:t>лужбеник испољава компетенцију из става 1. овог члана су:</w:t>
      </w:r>
    </w:p>
    <w:p w14:paraId="7B48410F" w14:textId="4CAF77C9" w:rsidR="00F11A20" w:rsidRPr="00F64C15" w:rsidRDefault="00B97327" w:rsidP="00F64C15">
      <w:pPr>
        <w:tabs>
          <w:tab w:val="left" w:pos="1418"/>
        </w:tabs>
        <w:spacing w:after="60" w:line="240" w:lineRule="auto"/>
        <w:ind w:left="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1) За извршилачка радна места која нису руководећа:</w:t>
      </w:r>
    </w:p>
    <w:p w14:paraId="1DF4CEDE" w14:textId="7217E265" w:rsidR="00F11A20" w:rsidRPr="00F64C15" w:rsidRDefault="00F11A20" w:rsidP="00F64C15">
      <w:pPr>
        <w:tabs>
          <w:tab w:val="left" w:pos="1418"/>
        </w:tabs>
        <w:spacing w:after="0" w:line="240" w:lineRule="auto"/>
        <w:ind w:left="1429"/>
        <w:rPr>
          <w:rFonts w:ascii="Times New Roman" w:eastAsia="Times New Roman"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(1) </w:t>
      </w:r>
      <w:r w:rsidRPr="00F64C15">
        <w:rPr>
          <w:rFonts w:ascii="Times New Roman" w:eastAsia="Times New Roman" w:hAnsi="Times New Roman" w:cs="Times New Roman"/>
          <w:noProof/>
          <w:sz w:val="24"/>
          <w:szCs w:val="24"/>
          <w:lang w:val="sr-Latn-CS"/>
        </w:rPr>
        <w:t>посвећен је и лојалан организацији</w:t>
      </w:r>
      <w:r w:rsidR="00B97327">
        <w:rPr>
          <w:rFonts w:ascii="Times New Roman" w:eastAsia="Times New Roman" w:hAnsi="Times New Roman" w:cs="Times New Roman"/>
          <w:noProof/>
          <w:sz w:val="24"/>
          <w:szCs w:val="24"/>
          <w:lang w:val="sr-Cyrl-CS"/>
        </w:rPr>
        <w:t>,</w:t>
      </w:r>
    </w:p>
    <w:p w14:paraId="53B0DC36" w14:textId="0023485A" w:rsidR="00F11A20" w:rsidRPr="00F64C15" w:rsidRDefault="00F11A20" w:rsidP="00F64C15">
      <w:pPr>
        <w:tabs>
          <w:tab w:val="left" w:pos="1418"/>
        </w:tabs>
        <w:spacing w:after="0" w:line="240" w:lineRule="auto"/>
        <w:ind w:left="1429"/>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(2) </w:t>
      </w:r>
      <w:r w:rsidRPr="00F64C15">
        <w:rPr>
          <w:rFonts w:ascii="Times New Roman" w:eastAsia="Calibri" w:hAnsi="Times New Roman" w:cs="Times New Roman"/>
          <w:noProof/>
          <w:sz w:val="24"/>
          <w:szCs w:val="24"/>
          <w:lang w:val="sr-Cyrl-CS"/>
        </w:rPr>
        <w:t>економично к</w:t>
      </w:r>
      <w:r w:rsidR="00B97327">
        <w:rPr>
          <w:rFonts w:ascii="Times New Roman" w:eastAsia="Calibri" w:hAnsi="Times New Roman" w:cs="Times New Roman"/>
          <w:noProof/>
          <w:sz w:val="24"/>
          <w:szCs w:val="24"/>
          <w:lang w:val="sr-Cyrl-CS"/>
        </w:rPr>
        <w:t>ористи ресурсе којима располаже,</w:t>
      </w:r>
    </w:p>
    <w:p w14:paraId="42FCDAFC" w14:textId="5938B102" w:rsidR="00F11A20" w:rsidRPr="00F64C15" w:rsidRDefault="00F11A20" w:rsidP="00F64C15">
      <w:pPr>
        <w:tabs>
          <w:tab w:val="left" w:pos="1418"/>
        </w:tabs>
        <w:spacing w:after="0" w:line="240" w:lineRule="auto"/>
        <w:ind w:left="1429"/>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3</w:t>
      </w:r>
      <w:r w:rsidRPr="00F64C15">
        <w:rPr>
          <w:rStyle w:val="hps"/>
          <w:rFonts w:ascii="Times New Roman" w:hAnsi="Times New Roman" w:cs="Times New Roman"/>
          <w:noProof/>
          <w:sz w:val="24"/>
          <w:szCs w:val="24"/>
          <w:lang w:val="sr-Latn-CS"/>
        </w:rPr>
        <w:t xml:space="preserve">) </w:t>
      </w:r>
      <w:r w:rsidRPr="00F64C15">
        <w:rPr>
          <w:rStyle w:val="hps"/>
          <w:rFonts w:ascii="Times New Roman" w:hAnsi="Times New Roman" w:cs="Times New Roman"/>
          <w:noProof/>
          <w:sz w:val="24"/>
          <w:szCs w:val="24"/>
          <w:lang w:val="sr-Cyrl-CS"/>
        </w:rPr>
        <w:t xml:space="preserve">савестан је и </w:t>
      </w:r>
      <w:r w:rsidRPr="00F64C15">
        <w:rPr>
          <w:rFonts w:ascii="Times New Roman" w:eastAsia="Calibri" w:hAnsi="Times New Roman" w:cs="Times New Roman"/>
          <w:noProof/>
          <w:sz w:val="24"/>
          <w:szCs w:val="24"/>
          <w:lang w:val="sr-Latn-CS"/>
        </w:rPr>
        <w:t>поуздан је у раду</w:t>
      </w:r>
      <w:r w:rsidR="00B97327">
        <w:rPr>
          <w:rFonts w:ascii="Times New Roman" w:eastAsia="Calibri" w:hAnsi="Times New Roman" w:cs="Times New Roman"/>
          <w:noProof/>
          <w:sz w:val="24"/>
          <w:szCs w:val="24"/>
          <w:lang w:val="sr-Cyrl-CS"/>
        </w:rPr>
        <w:t>,</w:t>
      </w:r>
    </w:p>
    <w:p w14:paraId="7969C771" w14:textId="7154EE70" w:rsidR="00F11A20" w:rsidRPr="00F64C15" w:rsidRDefault="00F11A20" w:rsidP="00F64C15">
      <w:pPr>
        <w:tabs>
          <w:tab w:val="left" w:pos="1418"/>
        </w:tabs>
        <w:spacing w:after="0" w:line="240" w:lineRule="auto"/>
        <w:ind w:left="1429"/>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4</w:t>
      </w:r>
      <w:r w:rsidRPr="00F64C15">
        <w:rPr>
          <w:rStyle w:val="hps"/>
          <w:rFonts w:ascii="Times New Roman" w:hAnsi="Times New Roman" w:cs="Times New Roman"/>
          <w:noProof/>
          <w:sz w:val="24"/>
          <w:szCs w:val="24"/>
          <w:lang w:val="sr-Latn-CS"/>
        </w:rPr>
        <w:t xml:space="preserve">) </w:t>
      </w:r>
      <w:r w:rsidRPr="00F64C15">
        <w:rPr>
          <w:rStyle w:val="hps"/>
          <w:rFonts w:ascii="Times New Roman" w:hAnsi="Times New Roman" w:cs="Times New Roman"/>
          <w:noProof/>
          <w:sz w:val="24"/>
          <w:szCs w:val="24"/>
          <w:lang w:val="sr-Cyrl-CS"/>
        </w:rPr>
        <w:t>има</w:t>
      </w:r>
      <w:r w:rsidRPr="00F64C15">
        <w:rPr>
          <w:rFonts w:ascii="Times New Roman" w:eastAsia="Calibri" w:hAnsi="Times New Roman" w:cs="Times New Roman"/>
          <w:noProof/>
          <w:sz w:val="24"/>
          <w:szCs w:val="24"/>
          <w:lang w:val="sr-Latn-CS"/>
        </w:rPr>
        <w:t xml:space="preserve"> позитиван приступ раду</w:t>
      </w:r>
      <w:r w:rsidR="00B97327">
        <w:rPr>
          <w:rFonts w:ascii="Times New Roman" w:eastAsia="Calibri" w:hAnsi="Times New Roman" w:cs="Times New Roman"/>
          <w:noProof/>
          <w:sz w:val="24"/>
          <w:szCs w:val="24"/>
          <w:lang w:val="sr-Cyrl-CS"/>
        </w:rPr>
        <w:t xml:space="preserve"> и изазовима,</w:t>
      </w:r>
    </w:p>
    <w:p w14:paraId="6A152858" w14:textId="0BC7CADC" w:rsidR="00F11A20" w:rsidRPr="00F64C15" w:rsidRDefault="00F11A20" w:rsidP="00F64C15">
      <w:pPr>
        <w:tabs>
          <w:tab w:val="left" w:pos="1418"/>
        </w:tabs>
        <w:spacing w:after="0" w:line="240" w:lineRule="auto"/>
        <w:ind w:left="1429"/>
        <w:rPr>
          <w:rFonts w:ascii="Times New Roman" w:eastAsia="Times New Roman" w:hAnsi="Times New Roman" w:cs="Times New Roman"/>
          <w:noProof/>
          <w:sz w:val="24"/>
          <w:szCs w:val="24"/>
          <w:lang w:val="sr-Latn-R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5</w:t>
      </w:r>
      <w:r w:rsidRPr="00F64C15">
        <w:rPr>
          <w:rStyle w:val="hps"/>
          <w:rFonts w:ascii="Times New Roman" w:hAnsi="Times New Roman" w:cs="Times New Roman"/>
          <w:noProof/>
          <w:sz w:val="24"/>
          <w:szCs w:val="24"/>
          <w:lang w:val="sr-Latn-CS"/>
        </w:rPr>
        <w:t xml:space="preserve">) </w:t>
      </w:r>
      <w:r w:rsidRPr="00F64C15">
        <w:rPr>
          <w:rFonts w:ascii="Times New Roman" w:eastAsia="Times New Roman" w:hAnsi="Times New Roman" w:cs="Times New Roman"/>
          <w:noProof/>
          <w:sz w:val="24"/>
          <w:szCs w:val="24"/>
          <w:lang w:val="sr-Cyrl-CS"/>
        </w:rPr>
        <w:t xml:space="preserve">отворен је да чује </w:t>
      </w:r>
      <w:r w:rsidR="00B97327">
        <w:rPr>
          <w:rFonts w:ascii="Times New Roman" w:eastAsia="Times New Roman" w:hAnsi="Times New Roman" w:cs="Times New Roman"/>
          <w:noProof/>
          <w:sz w:val="24"/>
          <w:szCs w:val="24"/>
          <w:lang w:val="sr-Cyrl-CS"/>
        </w:rPr>
        <w:t>и размотри повратну информацију,</w:t>
      </w:r>
    </w:p>
    <w:p w14:paraId="48B9A032" w14:textId="3C407091" w:rsidR="00F11A20" w:rsidRPr="00F64C15" w:rsidRDefault="00F11A20" w:rsidP="00F64C15">
      <w:pPr>
        <w:tabs>
          <w:tab w:val="left" w:pos="1418"/>
        </w:tabs>
        <w:spacing w:after="0" w:line="240" w:lineRule="auto"/>
        <w:ind w:left="1429"/>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6</w:t>
      </w:r>
      <w:r w:rsidRPr="00F64C15">
        <w:rPr>
          <w:rStyle w:val="hps"/>
          <w:rFonts w:ascii="Times New Roman" w:hAnsi="Times New Roman" w:cs="Times New Roman"/>
          <w:noProof/>
          <w:sz w:val="24"/>
          <w:szCs w:val="24"/>
          <w:lang w:val="sr-Latn-CS"/>
        </w:rPr>
        <w:t xml:space="preserve">) </w:t>
      </w:r>
      <w:r w:rsidRPr="00F64C15">
        <w:rPr>
          <w:rFonts w:ascii="Times New Roman" w:eastAsia="Calibri" w:hAnsi="Times New Roman" w:cs="Times New Roman"/>
          <w:noProof/>
          <w:sz w:val="24"/>
          <w:szCs w:val="24"/>
          <w:lang w:val="sr-Cyrl-CS"/>
        </w:rPr>
        <w:t>спремно</w:t>
      </w:r>
      <w:r w:rsidRPr="00F64C15">
        <w:rPr>
          <w:rFonts w:ascii="Times New Roman" w:eastAsia="Calibri" w:hAnsi="Times New Roman" w:cs="Times New Roman"/>
          <w:noProof/>
          <w:sz w:val="24"/>
          <w:szCs w:val="24"/>
          <w:lang w:val="sr-Latn-CS"/>
        </w:rPr>
        <w:t xml:space="preserve"> признаје грешке</w:t>
      </w:r>
      <w:r w:rsidRPr="00F64C15">
        <w:rPr>
          <w:rFonts w:ascii="Times New Roman" w:eastAsia="Calibri" w:hAnsi="Times New Roman" w:cs="Times New Roman"/>
          <w:noProof/>
          <w:sz w:val="24"/>
          <w:szCs w:val="24"/>
          <w:lang w:val="sr-Cyrl-CS"/>
        </w:rPr>
        <w:t xml:space="preserve"> и</w:t>
      </w:r>
      <w:r w:rsidRPr="00F64C15">
        <w:rPr>
          <w:rFonts w:ascii="Times New Roman" w:eastAsia="Calibri" w:hAnsi="Times New Roman" w:cs="Times New Roman"/>
          <w:noProof/>
          <w:sz w:val="24"/>
          <w:szCs w:val="24"/>
          <w:lang w:val="sr-Latn-CS"/>
        </w:rPr>
        <w:t xml:space="preserve"> преузима одговорност</w:t>
      </w:r>
      <w:r w:rsidR="00B97327">
        <w:rPr>
          <w:rFonts w:ascii="Times New Roman" w:eastAsia="Calibri" w:hAnsi="Times New Roman" w:cs="Times New Roman"/>
          <w:noProof/>
          <w:sz w:val="24"/>
          <w:szCs w:val="24"/>
          <w:lang w:val="sr-Cyrl-CS"/>
        </w:rPr>
        <w:t xml:space="preserve"> за њих,</w:t>
      </w:r>
      <w:r w:rsidRPr="00F64C15">
        <w:rPr>
          <w:rFonts w:ascii="Times New Roman" w:eastAsia="Calibri" w:hAnsi="Times New Roman" w:cs="Times New Roman"/>
          <w:noProof/>
          <w:sz w:val="24"/>
          <w:szCs w:val="24"/>
          <w:lang w:val="sr-Latn-CS"/>
        </w:rPr>
        <w:t xml:space="preserve"> </w:t>
      </w:r>
    </w:p>
    <w:p w14:paraId="14436B0B" w14:textId="35DDFD71" w:rsidR="00F11A20" w:rsidRPr="00F64C15" w:rsidRDefault="00F11A20" w:rsidP="00F64C15">
      <w:pPr>
        <w:tabs>
          <w:tab w:val="left" w:pos="1418"/>
        </w:tabs>
        <w:spacing w:after="0" w:line="240" w:lineRule="auto"/>
        <w:ind w:left="1429"/>
        <w:rPr>
          <w:rFonts w:ascii="Times New Roman" w:hAnsi="Times New Roman" w:cs="Times New Roman"/>
          <w:noProof/>
          <w:sz w:val="24"/>
          <w:szCs w:val="24"/>
          <w:lang w:val="sr-Cyrl-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CS"/>
        </w:rPr>
        <w:t>7</w:t>
      </w:r>
      <w:r w:rsidRPr="00F64C15">
        <w:rPr>
          <w:rStyle w:val="hps"/>
          <w:rFonts w:ascii="Times New Roman" w:hAnsi="Times New Roman" w:cs="Times New Roman"/>
          <w:noProof/>
          <w:sz w:val="24"/>
          <w:szCs w:val="24"/>
          <w:lang w:val="sr-Latn-CS"/>
        </w:rPr>
        <w:t xml:space="preserve">) </w:t>
      </w:r>
      <w:r w:rsidRPr="00F64C15">
        <w:rPr>
          <w:rStyle w:val="hps"/>
          <w:rFonts w:ascii="Times New Roman" w:hAnsi="Times New Roman" w:cs="Times New Roman"/>
          <w:noProof/>
          <w:sz w:val="24"/>
          <w:szCs w:val="24"/>
          <w:lang w:val="sr-Cyrl-CS"/>
        </w:rPr>
        <w:t>има поверење руководилаца и колега</w:t>
      </w:r>
      <w:r w:rsidR="00B97327">
        <w:rPr>
          <w:rFonts w:ascii="Times New Roman" w:hAnsi="Times New Roman" w:cs="Times New Roman"/>
          <w:noProof/>
          <w:sz w:val="24"/>
          <w:szCs w:val="24"/>
          <w:lang w:val="sr-Cyrl-CS"/>
        </w:rPr>
        <w:t>,</w:t>
      </w:r>
    </w:p>
    <w:p w14:paraId="796E4668" w14:textId="3B055D42" w:rsidR="00F11A20" w:rsidRPr="00F64C15" w:rsidRDefault="00F11A20" w:rsidP="00F64C15">
      <w:pPr>
        <w:tabs>
          <w:tab w:val="left" w:pos="1418"/>
        </w:tabs>
        <w:spacing w:after="0" w:line="240" w:lineRule="auto"/>
        <w:ind w:left="1429"/>
        <w:rPr>
          <w:rFonts w:ascii="Times New Roman" w:hAnsi="Times New Roman" w:cs="Times New Roman"/>
          <w:noProof/>
          <w:sz w:val="24"/>
          <w:szCs w:val="24"/>
          <w:lang w:val="sr-Cyrl-CS"/>
        </w:rPr>
      </w:pPr>
      <w:r w:rsidRPr="00F64C15">
        <w:rPr>
          <w:rStyle w:val="hps"/>
          <w:rFonts w:ascii="Times New Roman" w:hAnsi="Times New Roman" w:cs="Times New Roman"/>
          <w:noProof/>
          <w:sz w:val="24"/>
          <w:szCs w:val="24"/>
          <w:lang w:val="sr-Cyrl-CS"/>
        </w:rPr>
        <w:t xml:space="preserve">(8) </w:t>
      </w:r>
      <w:r w:rsidRPr="00F64C15">
        <w:rPr>
          <w:rFonts w:ascii="Times New Roman" w:hAnsi="Times New Roman" w:cs="Times New Roman"/>
          <w:noProof/>
          <w:sz w:val="24"/>
          <w:szCs w:val="24"/>
          <w:lang w:val="sr-Latn-CS"/>
        </w:rPr>
        <w:t>искрен</w:t>
      </w:r>
      <w:r w:rsidRPr="00F64C15">
        <w:rPr>
          <w:rFonts w:ascii="Times New Roman" w:hAnsi="Times New Roman" w:cs="Times New Roman"/>
          <w:noProof/>
          <w:sz w:val="24"/>
          <w:szCs w:val="24"/>
          <w:lang w:val="sr-Cyrl-CS"/>
        </w:rPr>
        <w:t xml:space="preserve"> је и</w:t>
      </w:r>
      <w:r w:rsidRPr="00F64C15">
        <w:rPr>
          <w:rFonts w:ascii="Times New Roman" w:hAnsi="Times New Roman" w:cs="Times New Roman"/>
          <w:noProof/>
          <w:sz w:val="24"/>
          <w:szCs w:val="24"/>
          <w:lang w:val="sr-Latn-CS"/>
        </w:rPr>
        <w:t xml:space="preserve"> поштен у односима у радном окружењу</w:t>
      </w:r>
      <w:r w:rsidR="00B97327">
        <w:rPr>
          <w:rFonts w:ascii="Times New Roman" w:hAnsi="Times New Roman" w:cs="Times New Roman"/>
          <w:noProof/>
          <w:sz w:val="24"/>
          <w:szCs w:val="24"/>
          <w:lang w:val="sr-Cyrl-CS"/>
        </w:rPr>
        <w:t>,</w:t>
      </w:r>
    </w:p>
    <w:p w14:paraId="168FF394" w14:textId="54D465C0" w:rsidR="00F11A20" w:rsidRPr="00F64C15" w:rsidRDefault="00F11A20" w:rsidP="00F64C15">
      <w:pPr>
        <w:tabs>
          <w:tab w:val="left" w:pos="1418"/>
        </w:tabs>
        <w:spacing w:after="0" w:line="240" w:lineRule="auto"/>
        <w:ind w:left="1429"/>
        <w:rPr>
          <w:rFonts w:ascii="Times New Roman" w:hAnsi="Times New Roman" w:cs="Times New Roman"/>
          <w:noProof/>
          <w:sz w:val="24"/>
          <w:szCs w:val="24"/>
          <w:lang w:val="sr-Latn-CS"/>
        </w:rPr>
      </w:pPr>
      <w:r w:rsidRPr="00F64C15">
        <w:rPr>
          <w:rStyle w:val="hps"/>
          <w:rFonts w:ascii="Times New Roman" w:hAnsi="Times New Roman" w:cs="Times New Roman"/>
          <w:noProof/>
          <w:sz w:val="24"/>
          <w:szCs w:val="24"/>
          <w:lang w:val="sr-Cyrl-CS"/>
        </w:rPr>
        <w:t>(9) доследно поштује етичке</w:t>
      </w:r>
      <w:r w:rsidRPr="00F64C15">
        <w:rPr>
          <w:rStyle w:val="hps"/>
          <w:rFonts w:ascii="Times New Roman" w:hAnsi="Times New Roman" w:cs="Times New Roman"/>
          <w:noProof/>
          <w:sz w:val="24"/>
          <w:szCs w:val="24"/>
        </w:rPr>
        <w:t xml:space="preserve">, </w:t>
      </w:r>
      <w:r w:rsidRPr="00F64C15">
        <w:rPr>
          <w:rStyle w:val="hps"/>
          <w:rFonts w:ascii="Times New Roman" w:hAnsi="Times New Roman" w:cs="Times New Roman"/>
          <w:noProof/>
          <w:sz w:val="24"/>
          <w:szCs w:val="24"/>
          <w:lang w:val="sr-Cyrl-CS"/>
        </w:rPr>
        <w:t xml:space="preserve">професионалне </w:t>
      </w:r>
      <w:r w:rsidRPr="00F64C15">
        <w:rPr>
          <w:rStyle w:val="hps"/>
          <w:rFonts w:ascii="Times New Roman" w:hAnsi="Times New Roman" w:cs="Times New Roman"/>
          <w:noProof/>
          <w:sz w:val="24"/>
          <w:szCs w:val="24"/>
          <w:lang w:val="sr-Cyrl-RS"/>
        </w:rPr>
        <w:t xml:space="preserve">и правне </w:t>
      </w:r>
      <w:r w:rsidRPr="00F64C15">
        <w:rPr>
          <w:rStyle w:val="hps"/>
          <w:rFonts w:ascii="Times New Roman" w:hAnsi="Times New Roman" w:cs="Times New Roman"/>
          <w:noProof/>
          <w:sz w:val="24"/>
          <w:szCs w:val="24"/>
          <w:lang w:val="sr-Cyrl-CS"/>
        </w:rPr>
        <w:t>норме у раду</w:t>
      </w:r>
      <w:r w:rsidR="00B97327">
        <w:rPr>
          <w:rFonts w:ascii="Times New Roman" w:hAnsi="Times New Roman" w:cs="Times New Roman"/>
          <w:noProof/>
          <w:sz w:val="24"/>
          <w:szCs w:val="24"/>
          <w:lang w:val="sr-Cyrl-CS"/>
        </w:rPr>
        <w:t>;</w:t>
      </w:r>
    </w:p>
    <w:p w14:paraId="47ED0EA5" w14:textId="77777777" w:rsidR="003754A3" w:rsidRPr="00F64C15" w:rsidRDefault="003754A3" w:rsidP="00F64C15">
      <w:pPr>
        <w:tabs>
          <w:tab w:val="left" w:pos="1418"/>
        </w:tabs>
        <w:spacing w:after="60" w:line="240" w:lineRule="auto"/>
        <w:ind w:left="720"/>
        <w:jc w:val="both"/>
        <w:rPr>
          <w:rFonts w:ascii="Times New Roman" w:hAnsi="Times New Roman" w:cs="Times New Roman"/>
          <w:sz w:val="24"/>
          <w:szCs w:val="24"/>
        </w:rPr>
      </w:pPr>
    </w:p>
    <w:p w14:paraId="6C57BB50" w14:textId="66A29DAC" w:rsidR="00E8417B" w:rsidRPr="00F64C15" w:rsidRDefault="00F64C15" w:rsidP="00F64C15">
      <w:pPr>
        <w:tabs>
          <w:tab w:val="left" w:pos="1418"/>
        </w:tabs>
        <w:spacing w:after="60" w:line="240" w:lineRule="auto"/>
        <w:ind w:left="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2) За радна места руководилаца </w:t>
      </w:r>
      <w:r w:rsidR="0072507F" w:rsidRPr="00F64C15">
        <w:rPr>
          <w:rFonts w:ascii="Times New Roman" w:hAnsi="Times New Roman" w:cs="Times New Roman"/>
          <w:sz w:val="24"/>
          <w:szCs w:val="24"/>
        </w:rPr>
        <w:t>унутрашњих</w:t>
      </w:r>
      <w:r w:rsidR="006A451C" w:rsidRPr="00F64C15">
        <w:rPr>
          <w:rFonts w:ascii="Times New Roman" w:hAnsi="Times New Roman" w:cs="Times New Roman"/>
          <w:sz w:val="24"/>
          <w:szCs w:val="24"/>
          <w:lang w:val="sr-Cyrl-RS"/>
        </w:rPr>
        <w:t xml:space="preserve"> организационих</w:t>
      </w:r>
      <w:r w:rsidR="0072507F" w:rsidRPr="00F64C15">
        <w:rPr>
          <w:rFonts w:ascii="Times New Roman" w:hAnsi="Times New Roman" w:cs="Times New Roman"/>
          <w:sz w:val="24"/>
          <w:szCs w:val="24"/>
        </w:rPr>
        <w:t xml:space="preserve"> јединица </w:t>
      </w:r>
      <w:r w:rsidR="003754A3" w:rsidRPr="00F64C15">
        <w:rPr>
          <w:rFonts w:ascii="Times New Roman" w:hAnsi="Times New Roman" w:cs="Times New Roman"/>
          <w:sz w:val="24"/>
          <w:szCs w:val="24"/>
        </w:rPr>
        <w:t>и положаје:</w:t>
      </w:r>
    </w:p>
    <w:p w14:paraId="7913B736" w14:textId="45415306" w:rsidR="00F11A20" w:rsidRPr="00F64C15" w:rsidRDefault="00F11A20" w:rsidP="00F64C15">
      <w:pPr>
        <w:tabs>
          <w:tab w:val="left" w:pos="1418"/>
        </w:tabs>
        <w:spacing w:after="0" w:line="240" w:lineRule="auto"/>
        <w:ind w:left="1429"/>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(1) </w:t>
      </w:r>
      <w:r w:rsidRPr="00F64C15">
        <w:rPr>
          <w:rFonts w:ascii="Times New Roman" w:eastAsia="Calibri" w:hAnsi="Times New Roman" w:cs="Times New Roman"/>
          <w:noProof/>
          <w:sz w:val="24"/>
          <w:szCs w:val="24"/>
          <w:lang w:val="sr-Latn-CS"/>
        </w:rPr>
        <w:t xml:space="preserve">посвећен је </w:t>
      </w:r>
      <w:r w:rsidRPr="00F64C15">
        <w:rPr>
          <w:rFonts w:ascii="Times New Roman" w:eastAsia="Calibri" w:hAnsi="Times New Roman" w:cs="Times New Roman"/>
          <w:noProof/>
          <w:sz w:val="24"/>
          <w:szCs w:val="24"/>
          <w:lang w:val="sr-Cyrl-RS"/>
        </w:rPr>
        <w:t>испуњавању захтева, потреба и очекивања интерних и екстерних корисника услуга</w:t>
      </w:r>
      <w:r w:rsidR="00B97327">
        <w:rPr>
          <w:rFonts w:ascii="Times New Roman" w:eastAsia="Calibri" w:hAnsi="Times New Roman" w:cs="Times New Roman"/>
          <w:noProof/>
          <w:sz w:val="24"/>
          <w:szCs w:val="24"/>
          <w:lang w:val="sr-Cyrl-CS"/>
        </w:rPr>
        <w:t>,</w:t>
      </w:r>
    </w:p>
    <w:p w14:paraId="04688962" w14:textId="41404216" w:rsidR="00F11A20" w:rsidRPr="00F64C15" w:rsidRDefault="00F11A20" w:rsidP="00F64C15">
      <w:pPr>
        <w:tabs>
          <w:tab w:val="left" w:pos="1418"/>
        </w:tabs>
        <w:spacing w:after="0" w:line="240" w:lineRule="auto"/>
        <w:ind w:left="1429"/>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lastRenderedPageBreak/>
        <w:t xml:space="preserve">(2) </w:t>
      </w:r>
      <w:r w:rsidRPr="00F64C15">
        <w:rPr>
          <w:rFonts w:ascii="Times New Roman" w:eastAsia="Calibri" w:hAnsi="Times New Roman" w:cs="Times New Roman"/>
          <w:noProof/>
          <w:sz w:val="24"/>
          <w:szCs w:val="24"/>
          <w:lang w:val="sr-Cyrl-RS"/>
        </w:rPr>
        <w:t>превентивно делује на ситуације у којима може доћи до сукоба интереса</w:t>
      </w:r>
      <w:r w:rsidR="00B97327">
        <w:rPr>
          <w:rFonts w:ascii="Times New Roman" w:eastAsia="Calibri" w:hAnsi="Times New Roman" w:cs="Times New Roman"/>
          <w:noProof/>
          <w:sz w:val="24"/>
          <w:szCs w:val="24"/>
          <w:lang w:val="sr-Cyrl-CS"/>
        </w:rPr>
        <w:t>,</w:t>
      </w:r>
    </w:p>
    <w:p w14:paraId="396B2455" w14:textId="56199B13" w:rsidR="00F11A20" w:rsidRPr="00F64C15" w:rsidRDefault="00F11A20" w:rsidP="00F64C15">
      <w:pPr>
        <w:tabs>
          <w:tab w:val="left" w:pos="1418"/>
        </w:tabs>
        <w:spacing w:after="0" w:line="240" w:lineRule="auto"/>
        <w:ind w:left="1429"/>
        <w:rPr>
          <w:rFonts w:ascii="Times New Roman" w:eastAsia="Calibri" w:hAnsi="Times New Roman" w:cs="Times New Roman"/>
          <w:noProof/>
          <w:sz w:val="24"/>
          <w:szCs w:val="24"/>
          <w:lang w:val="sr-Cyrl-RS"/>
        </w:rPr>
      </w:pPr>
      <w:r w:rsidRPr="00F64C15">
        <w:rPr>
          <w:rStyle w:val="hps"/>
          <w:rFonts w:ascii="Times New Roman" w:hAnsi="Times New Roman" w:cs="Times New Roman"/>
          <w:noProof/>
          <w:sz w:val="24"/>
          <w:szCs w:val="24"/>
          <w:lang w:val="sr-Cyrl-RS"/>
        </w:rPr>
        <w:t>(3) гради организациону културу поштовања достојанс</w:t>
      </w:r>
      <w:r w:rsidR="00B97327">
        <w:rPr>
          <w:rStyle w:val="hps"/>
          <w:rFonts w:ascii="Times New Roman" w:hAnsi="Times New Roman" w:cs="Times New Roman"/>
          <w:noProof/>
          <w:sz w:val="24"/>
          <w:szCs w:val="24"/>
          <w:lang w:val="sr-Cyrl-RS"/>
        </w:rPr>
        <w:t>тва, угледа и заједничког добра,</w:t>
      </w:r>
    </w:p>
    <w:p w14:paraId="5E5D9F67" w14:textId="5C9F8602" w:rsidR="00F11A20" w:rsidRPr="00F64C15" w:rsidRDefault="00F11A20" w:rsidP="00F64C15">
      <w:pPr>
        <w:tabs>
          <w:tab w:val="left" w:pos="1418"/>
        </w:tabs>
        <w:spacing w:after="0" w:line="240" w:lineRule="auto"/>
        <w:ind w:left="1429"/>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w:t>
      </w:r>
      <w:r w:rsidRPr="00F64C15">
        <w:rPr>
          <w:rStyle w:val="hps"/>
          <w:rFonts w:ascii="Times New Roman" w:hAnsi="Times New Roman" w:cs="Times New Roman"/>
          <w:noProof/>
          <w:sz w:val="24"/>
          <w:szCs w:val="24"/>
          <w:lang w:val="sr-Cyrl-RS"/>
        </w:rPr>
        <w:t>4</w:t>
      </w:r>
      <w:r w:rsidRPr="00F64C15">
        <w:rPr>
          <w:rStyle w:val="hps"/>
          <w:rFonts w:ascii="Times New Roman" w:hAnsi="Times New Roman" w:cs="Times New Roman"/>
          <w:noProof/>
          <w:sz w:val="24"/>
          <w:szCs w:val="24"/>
          <w:lang w:val="sr-Latn-CS"/>
        </w:rPr>
        <w:t xml:space="preserve">) </w:t>
      </w:r>
      <w:r w:rsidRPr="00F64C15">
        <w:rPr>
          <w:rFonts w:ascii="Times New Roman" w:eastAsia="Calibri" w:hAnsi="Times New Roman" w:cs="Times New Roman"/>
          <w:noProof/>
          <w:sz w:val="24"/>
          <w:szCs w:val="24"/>
          <w:lang w:val="sr-Latn-CS"/>
        </w:rPr>
        <w:t>истрајан је и фокусиран и у случају значајних препрека</w:t>
      </w:r>
      <w:r w:rsidR="00B97327">
        <w:rPr>
          <w:rFonts w:ascii="Times New Roman" w:eastAsia="Calibri" w:hAnsi="Times New Roman" w:cs="Times New Roman"/>
          <w:noProof/>
          <w:sz w:val="24"/>
          <w:szCs w:val="24"/>
          <w:lang w:val="sr-Cyrl-CS"/>
        </w:rPr>
        <w:t>,</w:t>
      </w:r>
    </w:p>
    <w:p w14:paraId="48B91A0B" w14:textId="074F3924" w:rsidR="00F11A20" w:rsidRPr="00F64C15" w:rsidRDefault="00F11A20" w:rsidP="00F64C15">
      <w:pPr>
        <w:tabs>
          <w:tab w:val="left" w:pos="1418"/>
        </w:tabs>
        <w:spacing w:after="0" w:line="240" w:lineRule="auto"/>
        <w:ind w:left="1429"/>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(5) </w:t>
      </w:r>
      <w:r w:rsidRPr="00F64C15">
        <w:rPr>
          <w:rFonts w:ascii="Times New Roman" w:eastAsia="Calibri" w:hAnsi="Times New Roman" w:cs="Times New Roman"/>
          <w:noProof/>
          <w:sz w:val="24"/>
          <w:szCs w:val="24"/>
          <w:lang w:val="sr-Latn-CS"/>
        </w:rPr>
        <w:t xml:space="preserve">одговорно </w:t>
      </w:r>
      <w:r w:rsidRPr="00F64C15">
        <w:rPr>
          <w:rFonts w:ascii="Times New Roman" w:eastAsia="Calibri" w:hAnsi="Times New Roman" w:cs="Times New Roman"/>
          <w:noProof/>
          <w:sz w:val="24"/>
          <w:szCs w:val="24"/>
          <w:lang w:val="sr-Cyrl-RS"/>
        </w:rPr>
        <w:t xml:space="preserve">и савесно </w:t>
      </w:r>
      <w:r w:rsidRPr="00F64C15">
        <w:rPr>
          <w:rFonts w:ascii="Times New Roman" w:eastAsia="Calibri" w:hAnsi="Times New Roman" w:cs="Times New Roman"/>
          <w:noProof/>
          <w:sz w:val="24"/>
          <w:szCs w:val="24"/>
          <w:lang w:val="sr-Latn-CS"/>
        </w:rPr>
        <w:t>планира и користи јавне ресурсе</w:t>
      </w:r>
      <w:r w:rsidR="00B97327">
        <w:rPr>
          <w:rFonts w:ascii="Times New Roman" w:eastAsia="Calibri" w:hAnsi="Times New Roman" w:cs="Times New Roman"/>
          <w:noProof/>
          <w:sz w:val="24"/>
          <w:szCs w:val="24"/>
          <w:lang w:val="sr-Cyrl-CS"/>
        </w:rPr>
        <w:t>,</w:t>
      </w:r>
    </w:p>
    <w:p w14:paraId="0028F9DB" w14:textId="3D59FF1B" w:rsidR="00F11A20" w:rsidRPr="00F64C15" w:rsidRDefault="00F11A20" w:rsidP="00F64C15">
      <w:pPr>
        <w:tabs>
          <w:tab w:val="left" w:pos="1418"/>
        </w:tabs>
        <w:spacing w:after="0" w:line="240" w:lineRule="auto"/>
        <w:ind w:left="1429"/>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(6) </w:t>
      </w:r>
      <w:r w:rsidRPr="00F64C15">
        <w:rPr>
          <w:rFonts w:ascii="Times New Roman" w:eastAsia="Calibri" w:hAnsi="Times New Roman" w:cs="Times New Roman"/>
          <w:noProof/>
          <w:sz w:val="24"/>
          <w:szCs w:val="24"/>
          <w:lang w:val="sr-Latn-CS"/>
        </w:rPr>
        <w:t>објективан је и правичан у поступању са другима</w:t>
      </w:r>
      <w:r w:rsidR="00B97327">
        <w:rPr>
          <w:rFonts w:ascii="Times New Roman" w:eastAsia="Calibri" w:hAnsi="Times New Roman" w:cs="Times New Roman"/>
          <w:noProof/>
          <w:sz w:val="24"/>
          <w:szCs w:val="24"/>
          <w:lang w:val="sr-Cyrl-CS"/>
        </w:rPr>
        <w:t>,</w:t>
      </w:r>
    </w:p>
    <w:p w14:paraId="3F060294" w14:textId="7E7B1262" w:rsidR="00F11A20" w:rsidRPr="00F64C15" w:rsidRDefault="00F11A20" w:rsidP="00F64C15">
      <w:pPr>
        <w:tabs>
          <w:tab w:val="left" w:pos="1418"/>
        </w:tabs>
        <w:spacing w:after="0" w:line="240" w:lineRule="auto"/>
        <w:ind w:left="1429"/>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(7) </w:t>
      </w:r>
      <w:r w:rsidRPr="00F64C15">
        <w:rPr>
          <w:rFonts w:ascii="Times New Roman" w:eastAsia="Calibri" w:hAnsi="Times New Roman" w:cs="Times New Roman"/>
          <w:noProof/>
          <w:sz w:val="24"/>
          <w:szCs w:val="24"/>
          <w:lang w:val="sr-Latn-CS"/>
        </w:rPr>
        <w:t>поштује радну дисциплину и својим понашањем даје пример сарадницима</w:t>
      </w:r>
      <w:r w:rsidR="00B97327">
        <w:rPr>
          <w:rFonts w:ascii="Times New Roman" w:eastAsia="Calibri" w:hAnsi="Times New Roman" w:cs="Times New Roman"/>
          <w:noProof/>
          <w:sz w:val="24"/>
          <w:szCs w:val="24"/>
          <w:lang w:val="sr-Cyrl-CS"/>
        </w:rPr>
        <w:t>,</w:t>
      </w:r>
    </w:p>
    <w:p w14:paraId="649DAE33" w14:textId="68971415" w:rsidR="00F11A20" w:rsidRPr="00F64C15" w:rsidRDefault="00F11A20" w:rsidP="00F64C15">
      <w:pPr>
        <w:tabs>
          <w:tab w:val="left" w:pos="1418"/>
        </w:tabs>
        <w:spacing w:after="0" w:line="240" w:lineRule="auto"/>
        <w:ind w:left="1429"/>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(8) </w:t>
      </w:r>
      <w:r w:rsidRPr="00F64C15">
        <w:rPr>
          <w:rFonts w:ascii="Times New Roman" w:eastAsia="Calibri" w:hAnsi="Times New Roman" w:cs="Times New Roman"/>
          <w:noProof/>
          <w:sz w:val="24"/>
          <w:szCs w:val="24"/>
          <w:lang w:val="sr-Cyrl-RS"/>
        </w:rPr>
        <w:t>инсистира на поштовању етичких, професионалних и правних норми у раду</w:t>
      </w:r>
      <w:r w:rsidR="00B97327">
        <w:rPr>
          <w:rFonts w:ascii="Times New Roman" w:eastAsia="Calibri" w:hAnsi="Times New Roman" w:cs="Times New Roman"/>
          <w:noProof/>
          <w:sz w:val="24"/>
          <w:szCs w:val="24"/>
          <w:lang w:val="sr-Cyrl-CS"/>
        </w:rPr>
        <w:t>,</w:t>
      </w:r>
    </w:p>
    <w:p w14:paraId="1030B8DE" w14:textId="7F0FD4AD" w:rsidR="00F11A20" w:rsidRPr="00F64C15" w:rsidRDefault="00F11A20" w:rsidP="00F64C15">
      <w:pPr>
        <w:tabs>
          <w:tab w:val="left" w:pos="1418"/>
        </w:tabs>
        <w:spacing w:after="0" w:line="240" w:lineRule="auto"/>
        <w:ind w:left="1429"/>
        <w:rPr>
          <w:rFonts w:ascii="Times New Roman" w:eastAsia="Calibri"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(9) </w:t>
      </w:r>
      <w:r w:rsidRPr="00F64C15">
        <w:rPr>
          <w:rFonts w:ascii="Times New Roman" w:eastAsia="Calibri" w:hAnsi="Times New Roman" w:cs="Times New Roman"/>
          <w:noProof/>
          <w:sz w:val="24"/>
          <w:szCs w:val="24"/>
          <w:lang w:val="sr-Latn-CS"/>
        </w:rPr>
        <w:t>има лични ауторитет и ауторитет знања</w:t>
      </w:r>
      <w:r w:rsidR="00B97327">
        <w:rPr>
          <w:rFonts w:ascii="Times New Roman" w:eastAsia="Calibri" w:hAnsi="Times New Roman" w:cs="Times New Roman"/>
          <w:noProof/>
          <w:sz w:val="24"/>
          <w:szCs w:val="24"/>
          <w:lang w:val="sr-Cyrl-CS"/>
        </w:rPr>
        <w:t>,</w:t>
      </w:r>
    </w:p>
    <w:p w14:paraId="3830C410" w14:textId="77777777" w:rsidR="00F11A20" w:rsidRPr="00F64C15" w:rsidRDefault="00F11A20" w:rsidP="00F64C15">
      <w:pPr>
        <w:tabs>
          <w:tab w:val="left" w:pos="1418"/>
        </w:tabs>
        <w:spacing w:after="0" w:line="240" w:lineRule="auto"/>
        <w:ind w:left="1429"/>
        <w:rPr>
          <w:rFonts w:ascii="Times New Roman" w:hAnsi="Times New Roman" w:cs="Times New Roman"/>
          <w:noProof/>
          <w:sz w:val="24"/>
          <w:szCs w:val="24"/>
          <w:lang w:val="sr-Latn-CS"/>
        </w:rPr>
      </w:pPr>
      <w:r w:rsidRPr="00F64C15">
        <w:rPr>
          <w:rStyle w:val="hps"/>
          <w:rFonts w:ascii="Times New Roman" w:hAnsi="Times New Roman" w:cs="Times New Roman"/>
          <w:noProof/>
          <w:sz w:val="24"/>
          <w:szCs w:val="24"/>
          <w:lang w:val="sr-Latn-CS"/>
        </w:rPr>
        <w:t xml:space="preserve">(10) </w:t>
      </w:r>
      <w:r w:rsidRPr="00F64C15">
        <w:rPr>
          <w:rFonts w:ascii="Times New Roman" w:eastAsia="Calibri" w:hAnsi="Times New Roman" w:cs="Times New Roman"/>
          <w:noProof/>
          <w:sz w:val="24"/>
          <w:szCs w:val="24"/>
          <w:lang w:val="sr-Latn-CS"/>
        </w:rPr>
        <w:t>преузима одговорност за лоше резултате унутрашње јединице којом руководи – не пребацује</w:t>
      </w:r>
      <w:r w:rsidRPr="00F64C15">
        <w:rPr>
          <w:rFonts w:ascii="Times New Roman" w:hAnsi="Times New Roman" w:cs="Times New Roman"/>
          <w:noProof/>
          <w:sz w:val="24"/>
          <w:szCs w:val="24"/>
          <w:lang w:val="sr-Latn-CS"/>
        </w:rPr>
        <w:t xml:space="preserve"> је на друге.</w:t>
      </w:r>
    </w:p>
    <w:p w14:paraId="0B66FD9B" w14:textId="77777777" w:rsidR="00F11A20" w:rsidRPr="00F64C15" w:rsidRDefault="00F11A20" w:rsidP="00F64C15">
      <w:pPr>
        <w:tabs>
          <w:tab w:val="left" w:pos="1418"/>
        </w:tabs>
        <w:spacing w:after="60" w:line="240" w:lineRule="auto"/>
        <w:rPr>
          <w:rFonts w:ascii="Times New Roman" w:hAnsi="Times New Roman" w:cs="Times New Roman"/>
          <w:i/>
          <w:sz w:val="24"/>
          <w:szCs w:val="24"/>
        </w:rPr>
      </w:pPr>
    </w:p>
    <w:p w14:paraId="15F69789" w14:textId="1FBE7519" w:rsidR="00E8417B" w:rsidRPr="00F64C15" w:rsidRDefault="00F64C15" w:rsidP="00F64C15">
      <w:pPr>
        <w:tabs>
          <w:tab w:val="left" w:pos="1418"/>
        </w:tabs>
        <w:spacing w:after="0"/>
        <w:ind w:firstLine="720"/>
        <w:rPr>
          <w:rFonts w:ascii="Times New Roman" w:hAnsi="Times New Roman" w:cs="Times New Roman"/>
          <w:b/>
          <w:bCs/>
          <w:iCs/>
          <w:sz w:val="24"/>
          <w:szCs w:val="24"/>
        </w:rPr>
      </w:pPr>
      <w:r>
        <w:rPr>
          <w:rFonts w:ascii="Times New Roman" w:hAnsi="Times New Roman" w:cs="Times New Roman"/>
          <w:b/>
          <w:bCs/>
          <w:iCs/>
          <w:sz w:val="24"/>
          <w:szCs w:val="24"/>
          <w:lang w:val="sr-Cyrl-RS"/>
        </w:rPr>
        <w:tab/>
      </w:r>
      <w:r w:rsidR="003754A3" w:rsidRPr="00F64C15">
        <w:rPr>
          <w:rFonts w:ascii="Times New Roman" w:hAnsi="Times New Roman" w:cs="Times New Roman"/>
          <w:b/>
          <w:bCs/>
          <w:iCs/>
          <w:sz w:val="24"/>
          <w:szCs w:val="24"/>
        </w:rPr>
        <w:t>Компетенција „Управљање људским ресурсима”</w:t>
      </w:r>
    </w:p>
    <w:p w14:paraId="302026BB" w14:textId="4AE82C49" w:rsidR="00E8417B" w:rsidRPr="00F64C15" w:rsidRDefault="003754A3" w:rsidP="00F64C15">
      <w:pPr>
        <w:spacing w:after="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 xml:space="preserve">Члан </w:t>
      </w:r>
      <w:r w:rsidR="007627BB" w:rsidRPr="00F64C15">
        <w:rPr>
          <w:rFonts w:ascii="Times New Roman" w:hAnsi="Times New Roman" w:cs="Times New Roman"/>
          <w:b/>
          <w:bCs/>
          <w:iCs/>
          <w:sz w:val="24"/>
          <w:szCs w:val="24"/>
          <w:lang w:val="sr-Cyrl-RS"/>
        </w:rPr>
        <w:t>8</w:t>
      </w:r>
      <w:r w:rsidRPr="00F64C15">
        <w:rPr>
          <w:rFonts w:ascii="Times New Roman" w:hAnsi="Times New Roman" w:cs="Times New Roman"/>
          <w:b/>
          <w:bCs/>
          <w:iCs/>
          <w:sz w:val="24"/>
          <w:szCs w:val="24"/>
        </w:rPr>
        <w:t>.</w:t>
      </w:r>
    </w:p>
    <w:p w14:paraId="5C7AA41B" w14:textId="77777777" w:rsidR="00B919C3" w:rsidRPr="00F64C15" w:rsidRDefault="00B919C3" w:rsidP="00EE0179">
      <w:pPr>
        <w:spacing w:after="60" w:line="240" w:lineRule="auto"/>
        <w:jc w:val="center"/>
        <w:rPr>
          <w:rFonts w:ascii="Times New Roman" w:hAnsi="Times New Roman" w:cs="Times New Roman"/>
          <w:b/>
          <w:bCs/>
          <w:iCs/>
          <w:sz w:val="24"/>
          <w:szCs w:val="24"/>
        </w:rPr>
      </w:pPr>
    </w:p>
    <w:p w14:paraId="67F68748" w14:textId="47FE8B96" w:rsidR="00E8417B" w:rsidRPr="00F64C15" w:rsidRDefault="00F64C15" w:rsidP="00F64C15">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3754A3" w:rsidRPr="00F64C15">
        <w:rPr>
          <w:rFonts w:ascii="Times New Roman" w:hAnsi="Times New Roman" w:cs="Times New Roman"/>
          <w:sz w:val="24"/>
          <w:szCs w:val="24"/>
        </w:rPr>
        <w:t xml:space="preserve">Компетенција „Управљање људским ресурсима” односи се </w:t>
      </w:r>
      <w:r w:rsidR="006E60B4" w:rsidRPr="00F64C15">
        <w:rPr>
          <w:rFonts w:ascii="Times New Roman" w:hAnsi="Times New Roman" w:cs="Times New Roman"/>
          <w:sz w:val="24"/>
          <w:szCs w:val="24"/>
          <w:lang w:val="sr-Cyrl-RS"/>
        </w:rPr>
        <w:t xml:space="preserve">на </w:t>
      </w:r>
      <w:r w:rsidR="003754A3" w:rsidRPr="00F64C15">
        <w:rPr>
          <w:rFonts w:ascii="Times New Roman" w:hAnsi="Times New Roman" w:cs="Times New Roman"/>
          <w:sz w:val="24"/>
          <w:szCs w:val="24"/>
        </w:rPr>
        <w:t>примен</w:t>
      </w:r>
      <w:r w:rsidR="006E60B4" w:rsidRPr="00F64C15">
        <w:rPr>
          <w:rFonts w:ascii="Times New Roman" w:hAnsi="Times New Roman" w:cs="Times New Roman"/>
          <w:sz w:val="24"/>
          <w:szCs w:val="24"/>
          <w:lang w:val="sr-Cyrl-RS"/>
        </w:rPr>
        <w:t>у</w:t>
      </w:r>
      <w:r w:rsidR="003754A3" w:rsidRPr="00F64C15">
        <w:rPr>
          <w:rFonts w:ascii="Times New Roman" w:hAnsi="Times New Roman" w:cs="Times New Roman"/>
          <w:sz w:val="24"/>
          <w:szCs w:val="24"/>
        </w:rPr>
        <w:t xml:space="preserve"> </w:t>
      </w:r>
      <w:r w:rsidR="003754A3" w:rsidRPr="00F64C15">
        <w:rPr>
          <w:rFonts w:ascii="Times New Roman" w:hAnsi="Times New Roman" w:cs="Times New Roman"/>
          <w:sz w:val="24"/>
          <w:szCs w:val="24"/>
          <w:lang w:val="sr-Cyrl-RS"/>
        </w:rPr>
        <w:t xml:space="preserve">концепта </w:t>
      </w:r>
      <w:r w:rsidR="007575DF" w:rsidRPr="00F64C15">
        <w:rPr>
          <w:rFonts w:ascii="Times New Roman" w:hAnsi="Times New Roman" w:cs="Times New Roman"/>
          <w:sz w:val="24"/>
          <w:szCs w:val="24"/>
          <w:lang w:val="sr-Cyrl-RS"/>
        </w:rPr>
        <w:t xml:space="preserve">вођења и развоја запослених </w:t>
      </w:r>
      <w:r w:rsidR="003754A3" w:rsidRPr="00F64C15">
        <w:rPr>
          <w:rFonts w:ascii="Times New Roman" w:hAnsi="Times New Roman" w:cs="Times New Roman"/>
          <w:sz w:val="24"/>
          <w:szCs w:val="24"/>
        </w:rPr>
        <w:t xml:space="preserve">базираног на компетенцијама ради остварења стратешких циљева и постизања високог нивоа учинка у раду </w:t>
      </w:r>
      <w:r w:rsidR="008B6E00" w:rsidRPr="00F64C15">
        <w:rPr>
          <w:rFonts w:ascii="Times New Roman" w:hAnsi="Times New Roman" w:cs="Times New Roman"/>
          <w:sz w:val="24"/>
          <w:szCs w:val="24"/>
          <w:lang w:val="sr-Cyrl-RS"/>
        </w:rPr>
        <w:t>органа</w:t>
      </w:r>
      <w:r w:rsidR="004A497A" w:rsidRPr="00F64C15">
        <w:rPr>
          <w:rFonts w:ascii="Times New Roman" w:hAnsi="Times New Roman" w:cs="Times New Roman"/>
          <w:sz w:val="24"/>
          <w:szCs w:val="24"/>
          <w:lang w:val="sr-Cyrl-RS"/>
        </w:rPr>
        <w:t>.</w:t>
      </w:r>
    </w:p>
    <w:p w14:paraId="77B0CF70" w14:textId="19EAA849" w:rsidR="00E8417B" w:rsidRPr="00F64C15" w:rsidRDefault="00F64C15" w:rsidP="00F64C15">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3754A3" w:rsidRPr="00F64C15">
        <w:rPr>
          <w:rFonts w:ascii="Times New Roman" w:hAnsi="Times New Roman" w:cs="Times New Roman"/>
          <w:sz w:val="24"/>
          <w:szCs w:val="24"/>
        </w:rPr>
        <w:t>Показатељи којима службеник испољава компетенцију из става 1. овог члана су:</w:t>
      </w:r>
    </w:p>
    <w:p w14:paraId="19A8F485" w14:textId="77777777" w:rsidR="00F11A20" w:rsidRPr="00F64C15" w:rsidRDefault="00F11A20" w:rsidP="00F64C15">
      <w:pPr>
        <w:pStyle w:val="ListParagraph"/>
        <w:ind w:firstLine="720"/>
        <w:rPr>
          <w:rFonts w:ascii="Times New Roman" w:hAnsi="Times New Roman" w:cs="Times New Roman"/>
          <w:noProof/>
          <w:sz w:val="24"/>
          <w:szCs w:val="24"/>
          <w:lang w:val="sr-Latn-CS"/>
        </w:rPr>
      </w:pPr>
      <w:r w:rsidRPr="00F64C15">
        <w:rPr>
          <w:rFonts w:ascii="Times New Roman" w:hAnsi="Times New Roman" w:cs="Times New Roman"/>
          <w:noProof/>
          <w:sz w:val="24"/>
          <w:szCs w:val="24"/>
          <w:lang w:val="sr-Cyrl-RS"/>
        </w:rPr>
        <w:t>1</w:t>
      </w:r>
      <w:r w:rsidRPr="00F64C15">
        <w:rPr>
          <w:rFonts w:ascii="Times New Roman" w:hAnsi="Times New Roman" w:cs="Times New Roman"/>
          <w:noProof/>
          <w:sz w:val="24"/>
          <w:szCs w:val="24"/>
          <w:lang w:val="sr-Latn-CS"/>
        </w:rPr>
        <w:t xml:space="preserve">) </w:t>
      </w:r>
      <w:r w:rsidRPr="00F64C15">
        <w:rPr>
          <w:rFonts w:ascii="Times New Roman" w:hAnsi="Times New Roman" w:cs="Times New Roman"/>
          <w:noProof/>
          <w:sz w:val="24"/>
          <w:szCs w:val="24"/>
          <w:lang w:val="sr-Cyrl-RS"/>
        </w:rPr>
        <w:t xml:space="preserve">залаже се за </w:t>
      </w:r>
      <w:r w:rsidRPr="00F64C15">
        <w:rPr>
          <w:rFonts w:ascii="Times New Roman" w:hAnsi="Times New Roman" w:cs="Times New Roman"/>
          <w:noProof/>
          <w:sz w:val="24"/>
          <w:szCs w:val="24"/>
          <w:lang w:val="sr-Latn-CS"/>
        </w:rPr>
        <w:t>привлачењ</w:t>
      </w:r>
      <w:r w:rsidRPr="00F64C15">
        <w:rPr>
          <w:rFonts w:ascii="Times New Roman" w:hAnsi="Times New Roman" w:cs="Times New Roman"/>
          <w:noProof/>
          <w:sz w:val="24"/>
          <w:szCs w:val="24"/>
          <w:lang w:val="sr-Cyrl-RS"/>
        </w:rPr>
        <w:t>е</w:t>
      </w:r>
      <w:r w:rsidRPr="00F64C15">
        <w:rPr>
          <w:rFonts w:ascii="Times New Roman" w:hAnsi="Times New Roman" w:cs="Times New Roman"/>
          <w:noProof/>
          <w:sz w:val="24"/>
          <w:szCs w:val="24"/>
          <w:lang w:val="sr-Latn-CS"/>
        </w:rPr>
        <w:t xml:space="preserve"> и задржавањ</w:t>
      </w:r>
      <w:r w:rsidRPr="00F64C15">
        <w:rPr>
          <w:rFonts w:ascii="Times New Roman" w:hAnsi="Times New Roman" w:cs="Times New Roman"/>
          <w:noProof/>
          <w:sz w:val="24"/>
          <w:szCs w:val="24"/>
          <w:lang w:val="sr-Cyrl-RS"/>
        </w:rPr>
        <w:t>е</w:t>
      </w:r>
      <w:r w:rsidRPr="00F64C15">
        <w:rPr>
          <w:rFonts w:ascii="Times New Roman" w:hAnsi="Times New Roman" w:cs="Times New Roman"/>
          <w:noProof/>
          <w:sz w:val="24"/>
          <w:szCs w:val="24"/>
          <w:lang w:val="sr-Latn-CS"/>
        </w:rPr>
        <w:t xml:space="preserve"> стручног кадра;</w:t>
      </w:r>
    </w:p>
    <w:p w14:paraId="01B95DB3" w14:textId="77777777" w:rsidR="00F11A20" w:rsidRPr="00F64C15" w:rsidRDefault="00F11A20" w:rsidP="00F64C15">
      <w:pPr>
        <w:pStyle w:val="ListParagraph"/>
        <w:ind w:firstLine="720"/>
        <w:rPr>
          <w:rFonts w:ascii="Times New Roman" w:hAnsi="Times New Roman" w:cs="Times New Roman"/>
          <w:noProof/>
          <w:sz w:val="24"/>
          <w:szCs w:val="24"/>
          <w:lang w:val="sr-Latn-CS"/>
        </w:rPr>
      </w:pPr>
      <w:r w:rsidRPr="00F64C15">
        <w:rPr>
          <w:rFonts w:ascii="Times New Roman" w:hAnsi="Times New Roman" w:cs="Times New Roman"/>
          <w:noProof/>
          <w:sz w:val="24"/>
          <w:szCs w:val="24"/>
          <w:lang w:val="sr-Cyrl-RS"/>
        </w:rPr>
        <w:t>2</w:t>
      </w:r>
      <w:r w:rsidRPr="00F64C15">
        <w:rPr>
          <w:rFonts w:ascii="Times New Roman" w:hAnsi="Times New Roman" w:cs="Times New Roman"/>
          <w:noProof/>
          <w:sz w:val="24"/>
          <w:szCs w:val="24"/>
          <w:lang w:val="sr-Latn-CS"/>
        </w:rPr>
        <w:t xml:space="preserve">) </w:t>
      </w:r>
      <w:r w:rsidRPr="00F64C15">
        <w:rPr>
          <w:rFonts w:ascii="Times New Roman" w:hAnsi="Times New Roman" w:cs="Times New Roman"/>
          <w:noProof/>
          <w:sz w:val="24"/>
          <w:szCs w:val="24"/>
          <w:lang w:val="sr-Cyrl-RS"/>
        </w:rPr>
        <w:t xml:space="preserve">препознаје и ангажује </w:t>
      </w:r>
      <w:r w:rsidRPr="00F64C15">
        <w:rPr>
          <w:rFonts w:ascii="Times New Roman" w:hAnsi="Times New Roman" w:cs="Times New Roman"/>
          <w:noProof/>
          <w:sz w:val="24"/>
          <w:szCs w:val="24"/>
          <w:lang w:val="sr-Latn-CS"/>
        </w:rPr>
        <w:t>потенцијале запослених;</w:t>
      </w:r>
    </w:p>
    <w:p w14:paraId="3F4C452A" w14:textId="77777777" w:rsidR="00F11A20" w:rsidRPr="00F64C15" w:rsidRDefault="00F11A20" w:rsidP="00F64C15">
      <w:pPr>
        <w:pStyle w:val="ListParagraph"/>
        <w:ind w:left="1440"/>
        <w:rPr>
          <w:rFonts w:ascii="Times New Roman" w:hAnsi="Times New Roman" w:cs="Times New Roman"/>
          <w:noProof/>
          <w:sz w:val="24"/>
          <w:szCs w:val="24"/>
          <w:lang w:val="sr-Latn-CS"/>
        </w:rPr>
      </w:pPr>
      <w:r w:rsidRPr="00F64C15">
        <w:rPr>
          <w:rFonts w:ascii="Times New Roman" w:hAnsi="Times New Roman" w:cs="Times New Roman"/>
          <w:noProof/>
          <w:sz w:val="24"/>
          <w:szCs w:val="24"/>
          <w:lang w:val="sr-Cyrl-RS"/>
        </w:rPr>
        <w:t>3</w:t>
      </w:r>
      <w:r w:rsidRPr="00F64C15">
        <w:rPr>
          <w:rFonts w:ascii="Times New Roman" w:hAnsi="Times New Roman" w:cs="Times New Roman"/>
          <w:noProof/>
          <w:sz w:val="24"/>
          <w:szCs w:val="24"/>
          <w:lang w:val="sr-Latn-CS"/>
        </w:rPr>
        <w:t xml:space="preserve">) </w:t>
      </w:r>
      <w:r w:rsidRPr="00F64C15">
        <w:rPr>
          <w:rFonts w:ascii="Times New Roman" w:hAnsi="Times New Roman" w:cs="Times New Roman"/>
          <w:noProof/>
          <w:sz w:val="24"/>
          <w:szCs w:val="24"/>
          <w:lang w:val="sr-Cyrl-RS"/>
        </w:rPr>
        <w:t>јасно дефинише захтеве и очекивања од других у погледу радног понашања и постизања резултата</w:t>
      </w:r>
      <w:r w:rsidRPr="00F64C15">
        <w:rPr>
          <w:rFonts w:ascii="Times New Roman" w:hAnsi="Times New Roman" w:cs="Times New Roman"/>
          <w:noProof/>
          <w:sz w:val="24"/>
          <w:szCs w:val="24"/>
          <w:lang w:val="sr-Latn-CS"/>
        </w:rPr>
        <w:t>;</w:t>
      </w:r>
    </w:p>
    <w:p w14:paraId="6C062B62" w14:textId="7794C780" w:rsidR="00F11A20" w:rsidRPr="00F64C15" w:rsidRDefault="00F11A20" w:rsidP="00F64C15">
      <w:pPr>
        <w:pStyle w:val="ListParagraph"/>
        <w:ind w:left="1440"/>
        <w:rPr>
          <w:rFonts w:ascii="Times New Roman" w:hAnsi="Times New Roman" w:cs="Times New Roman"/>
          <w:noProof/>
          <w:sz w:val="24"/>
          <w:szCs w:val="24"/>
          <w:lang w:val="sr-Latn-CS"/>
        </w:rPr>
      </w:pPr>
      <w:r w:rsidRPr="00F64C15">
        <w:rPr>
          <w:rStyle w:val="hps"/>
          <w:rFonts w:ascii="Times New Roman" w:hAnsi="Times New Roman" w:cs="Times New Roman"/>
          <w:noProof/>
          <w:sz w:val="24"/>
          <w:szCs w:val="24"/>
          <w:lang w:val="sr-Cyrl-RS"/>
        </w:rPr>
        <w:t>4</w:t>
      </w:r>
      <w:r w:rsidRPr="00F64C15">
        <w:rPr>
          <w:rStyle w:val="hps"/>
          <w:rFonts w:ascii="Times New Roman" w:hAnsi="Times New Roman" w:cs="Times New Roman"/>
          <w:noProof/>
          <w:sz w:val="24"/>
          <w:szCs w:val="24"/>
          <w:lang w:val="sr-Latn-CS"/>
        </w:rPr>
        <w:t xml:space="preserve">) </w:t>
      </w:r>
      <w:r w:rsidRPr="00F64C15">
        <w:rPr>
          <w:rFonts w:ascii="Times New Roman" w:hAnsi="Times New Roman" w:cs="Times New Roman"/>
          <w:noProof/>
          <w:sz w:val="24"/>
          <w:szCs w:val="24"/>
          <w:lang w:val="sr-Latn-CS"/>
        </w:rPr>
        <w:t>даје конструктивну повратну информацију запосленима о ономе шт</w:t>
      </w:r>
      <w:r w:rsidR="004767AF" w:rsidRPr="00F64C15">
        <w:rPr>
          <w:rFonts w:ascii="Times New Roman" w:hAnsi="Times New Roman" w:cs="Times New Roman"/>
          <w:noProof/>
          <w:sz w:val="24"/>
          <w:szCs w:val="24"/>
          <w:lang w:val="sr-Latn-CS"/>
        </w:rPr>
        <w:t>o</w:t>
      </w:r>
      <w:r w:rsidRPr="00F64C15">
        <w:rPr>
          <w:rFonts w:ascii="Times New Roman" w:hAnsi="Times New Roman" w:cs="Times New Roman"/>
          <w:noProof/>
          <w:sz w:val="24"/>
          <w:szCs w:val="24"/>
          <w:lang w:val="sr-Latn-CS"/>
        </w:rPr>
        <w:t xml:space="preserve"> раде добро</w:t>
      </w:r>
      <w:r w:rsidRPr="00F64C15">
        <w:rPr>
          <w:rFonts w:ascii="Times New Roman" w:hAnsi="Times New Roman" w:cs="Times New Roman"/>
          <w:noProof/>
          <w:sz w:val="24"/>
          <w:szCs w:val="24"/>
          <w:lang w:val="sr-Cyrl-RS"/>
        </w:rPr>
        <w:t xml:space="preserve"> и</w:t>
      </w:r>
      <w:r w:rsidRPr="00F64C15">
        <w:rPr>
          <w:rFonts w:ascii="Times New Roman" w:hAnsi="Times New Roman" w:cs="Times New Roman"/>
          <w:noProof/>
          <w:sz w:val="24"/>
          <w:szCs w:val="24"/>
          <w:lang w:val="sr-Latn-CS"/>
        </w:rPr>
        <w:t xml:space="preserve"> указује на недостатке у раду;</w:t>
      </w:r>
    </w:p>
    <w:p w14:paraId="43BB3840" w14:textId="77777777" w:rsidR="00F11A20" w:rsidRPr="00F64C15" w:rsidRDefault="00F11A20" w:rsidP="00F64C15">
      <w:pPr>
        <w:pStyle w:val="ListParagraph"/>
        <w:ind w:left="1440"/>
        <w:rPr>
          <w:rFonts w:ascii="Times New Roman" w:hAnsi="Times New Roman" w:cs="Times New Roman"/>
          <w:noProof/>
          <w:sz w:val="24"/>
          <w:szCs w:val="24"/>
          <w:lang w:val="sr-Latn-CS"/>
        </w:rPr>
      </w:pPr>
      <w:r w:rsidRPr="00F64C15">
        <w:rPr>
          <w:rFonts w:ascii="Times New Roman" w:hAnsi="Times New Roman" w:cs="Times New Roman"/>
          <w:noProof/>
          <w:sz w:val="24"/>
          <w:szCs w:val="24"/>
          <w:lang w:val="sr-Cyrl-RS"/>
        </w:rPr>
        <w:t>5</w:t>
      </w:r>
      <w:r w:rsidRPr="00F64C15">
        <w:rPr>
          <w:rFonts w:ascii="Times New Roman" w:hAnsi="Times New Roman" w:cs="Times New Roman"/>
          <w:noProof/>
          <w:sz w:val="24"/>
          <w:szCs w:val="24"/>
          <w:lang w:val="sr-Latn-CS"/>
        </w:rPr>
        <w:t>) мотивише запослене на веће залагање;</w:t>
      </w:r>
    </w:p>
    <w:p w14:paraId="0069CD97" w14:textId="77777777" w:rsidR="00F11A20" w:rsidRPr="00F64C15" w:rsidRDefault="00F11A20" w:rsidP="00F64C15">
      <w:pPr>
        <w:pStyle w:val="ListParagraph"/>
        <w:ind w:left="1440"/>
        <w:rPr>
          <w:rFonts w:ascii="Times New Roman" w:hAnsi="Times New Roman" w:cs="Times New Roman"/>
          <w:noProof/>
          <w:sz w:val="24"/>
          <w:szCs w:val="24"/>
          <w:lang w:val="sr-Cyrl-RS"/>
        </w:rPr>
      </w:pPr>
      <w:r w:rsidRPr="00F64C15">
        <w:rPr>
          <w:rFonts w:ascii="Times New Roman" w:hAnsi="Times New Roman" w:cs="Times New Roman"/>
          <w:noProof/>
          <w:sz w:val="24"/>
          <w:szCs w:val="24"/>
          <w:lang w:val="sr-Cyrl-RS"/>
        </w:rPr>
        <w:t>6) ствара подстицајну радну атмосферу</w:t>
      </w:r>
      <w:r w:rsidRPr="00F64C15">
        <w:rPr>
          <w:rFonts w:ascii="Times New Roman" w:hAnsi="Times New Roman" w:cs="Times New Roman"/>
          <w:noProof/>
          <w:sz w:val="24"/>
          <w:szCs w:val="24"/>
          <w:lang w:val="sr-Latn-RS"/>
        </w:rPr>
        <w:t>;</w:t>
      </w:r>
    </w:p>
    <w:p w14:paraId="7600C144" w14:textId="77777777" w:rsidR="00F11A20" w:rsidRPr="00F64C15" w:rsidRDefault="00F11A20" w:rsidP="00F64C15">
      <w:pPr>
        <w:pStyle w:val="ListParagraph"/>
        <w:ind w:left="1440"/>
        <w:rPr>
          <w:rFonts w:ascii="Times New Roman" w:hAnsi="Times New Roman" w:cs="Times New Roman"/>
          <w:noProof/>
          <w:sz w:val="24"/>
          <w:szCs w:val="24"/>
          <w:lang w:val="sr-Latn-CS"/>
        </w:rPr>
      </w:pPr>
      <w:r w:rsidRPr="00F64C15">
        <w:rPr>
          <w:rFonts w:ascii="Times New Roman" w:hAnsi="Times New Roman" w:cs="Times New Roman"/>
          <w:noProof/>
          <w:sz w:val="24"/>
          <w:szCs w:val="24"/>
          <w:lang w:val="sr-Cyrl-RS"/>
        </w:rPr>
        <w:t>7</w:t>
      </w:r>
      <w:r w:rsidRPr="00F64C15">
        <w:rPr>
          <w:rFonts w:ascii="Times New Roman" w:hAnsi="Times New Roman" w:cs="Times New Roman"/>
          <w:noProof/>
          <w:sz w:val="24"/>
          <w:szCs w:val="24"/>
          <w:lang w:val="sr-Latn-CS"/>
        </w:rPr>
        <w:t>) примењује различите методе развоја запослених (коучинг, менторство итд.);</w:t>
      </w:r>
    </w:p>
    <w:p w14:paraId="16033C60" w14:textId="77777777" w:rsidR="00F11A20" w:rsidRPr="00F64C15" w:rsidRDefault="00F11A20" w:rsidP="00F64C15">
      <w:pPr>
        <w:pStyle w:val="ListParagraph"/>
        <w:ind w:left="1440"/>
        <w:rPr>
          <w:rFonts w:ascii="Times New Roman" w:hAnsi="Times New Roman" w:cs="Times New Roman"/>
          <w:noProof/>
          <w:sz w:val="24"/>
          <w:szCs w:val="24"/>
          <w:lang w:val="sr-Latn-CS"/>
        </w:rPr>
      </w:pPr>
      <w:r w:rsidRPr="00F64C15">
        <w:rPr>
          <w:rFonts w:ascii="Times New Roman" w:hAnsi="Times New Roman" w:cs="Times New Roman"/>
          <w:noProof/>
          <w:sz w:val="24"/>
          <w:szCs w:val="24"/>
          <w:lang w:val="sr-Latn-CS"/>
        </w:rPr>
        <w:t xml:space="preserve">8) подстиче </w:t>
      </w:r>
      <w:r w:rsidRPr="00F64C15">
        <w:rPr>
          <w:rFonts w:ascii="Times New Roman" w:hAnsi="Times New Roman" w:cs="Times New Roman"/>
          <w:noProof/>
          <w:sz w:val="24"/>
          <w:szCs w:val="24"/>
          <w:lang w:val="sr-Cyrl-RS"/>
        </w:rPr>
        <w:t>запослене да развијају своје компетенције и планирају своје каријере</w:t>
      </w:r>
      <w:r w:rsidRPr="00F64C15">
        <w:rPr>
          <w:rFonts w:ascii="Times New Roman" w:hAnsi="Times New Roman" w:cs="Times New Roman"/>
          <w:noProof/>
          <w:sz w:val="24"/>
          <w:szCs w:val="24"/>
          <w:lang w:val="sr-Latn-CS"/>
        </w:rPr>
        <w:t>;</w:t>
      </w:r>
    </w:p>
    <w:p w14:paraId="152FFBAE" w14:textId="1D878BAE" w:rsidR="00F11A20" w:rsidRPr="00F64C15" w:rsidRDefault="00F11A20" w:rsidP="00F64C15">
      <w:pPr>
        <w:pStyle w:val="ListParagraph"/>
        <w:ind w:left="1440"/>
        <w:rPr>
          <w:rFonts w:ascii="Times New Roman" w:hAnsi="Times New Roman" w:cs="Times New Roman"/>
          <w:noProof/>
          <w:sz w:val="24"/>
          <w:szCs w:val="24"/>
          <w:lang w:val="sr-Cyrl-CS"/>
        </w:rPr>
      </w:pPr>
      <w:r w:rsidRPr="00F64C15">
        <w:rPr>
          <w:rFonts w:ascii="Times New Roman" w:hAnsi="Times New Roman" w:cs="Times New Roman"/>
          <w:noProof/>
          <w:sz w:val="24"/>
          <w:szCs w:val="24"/>
          <w:lang w:val="sr-Latn-CS"/>
        </w:rPr>
        <w:t xml:space="preserve">9) </w:t>
      </w:r>
      <w:r w:rsidRPr="00F64C15">
        <w:rPr>
          <w:rFonts w:ascii="Times New Roman" w:hAnsi="Times New Roman" w:cs="Times New Roman"/>
          <w:noProof/>
          <w:sz w:val="24"/>
          <w:szCs w:val="24"/>
          <w:lang w:val="sr-Cyrl-CS"/>
        </w:rPr>
        <w:t>посвећен је спровођењу мера за остваривање и унапређење родне и друге равноправности.</w:t>
      </w:r>
    </w:p>
    <w:p w14:paraId="740659D7" w14:textId="77777777" w:rsidR="00F11A20" w:rsidRPr="00F64C15" w:rsidRDefault="00F11A20" w:rsidP="00EE0179">
      <w:pPr>
        <w:pStyle w:val="ListParagraph"/>
        <w:spacing w:after="60" w:line="240" w:lineRule="auto"/>
        <w:ind w:left="1440"/>
        <w:contextualSpacing w:val="0"/>
        <w:rPr>
          <w:rFonts w:ascii="Times New Roman" w:hAnsi="Times New Roman" w:cs="Times New Roman"/>
          <w:noProof/>
          <w:sz w:val="24"/>
          <w:szCs w:val="24"/>
          <w:lang w:val="sr-Cyrl-CS"/>
        </w:rPr>
      </w:pPr>
    </w:p>
    <w:p w14:paraId="57127236" w14:textId="46FF1EBF"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Компетенција „Стратешко управљање”</w:t>
      </w:r>
    </w:p>
    <w:p w14:paraId="79B471DB" w14:textId="2EDC60FD"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 xml:space="preserve">Члан </w:t>
      </w:r>
      <w:r w:rsidR="007627BB" w:rsidRPr="00F64C15">
        <w:rPr>
          <w:rFonts w:ascii="Times New Roman" w:hAnsi="Times New Roman" w:cs="Times New Roman"/>
          <w:b/>
          <w:bCs/>
          <w:iCs/>
          <w:sz w:val="24"/>
          <w:szCs w:val="24"/>
          <w:lang w:val="sr-Cyrl-RS"/>
        </w:rPr>
        <w:t>9</w:t>
      </w:r>
      <w:r w:rsidRPr="00F64C15">
        <w:rPr>
          <w:rFonts w:ascii="Times New Roman" w:hAnsi="Times New Roman" w:cs="Times New Roman"/>
          <w:b/>
          <w:bCs/>
          <w:iCs/>
          <w:sz w:val="24"/>
          <w:szCs w:val="24"/>
        </w:rPr>
        <w:t>.</w:t>
      </w:r>
    </w:p>
    <w:p w14:paraId="1A80E283" w14:textId="77777777" w:rsidR="00B919C3" w:rsidRPr="00F64C15" w:rsidRDefault="00B919C3" w:rsidP="00EE0179">
      <w:pPr>
        <w:spacing w:after="60" w:line="240" w:lineRule="auto"/>
        <w:jc w:val="center"/>
        <w:rPr>
          <w:rFonts w:ascii="Times New Roman" w:hAnsi="Times New Roman" w:cs="Times New Roman"/>
          <w:sz w:val="24"/>
          <w:szCs w:val="24"/>
        </w:rPr>
      </w:pPr>
    </w:p>
    <w:p w14:paraId="5D7E6A1E" w14:textId="757D0BD1" w:rsidR="00E8417B" w:rsidRDefault="00F64C15" w:rsidP="00F64C15">
      <w:pPr>
        <w:tabs>
          <w:tab w:val="left" w:pos="1418"/>
        </w:tabs>
        <w:spacing w:after="6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ab/>
      </w:r>
      <w:r w:rsidR="003754A3" w:rsidRPr="00F64C15">
        <w:rPr>
          <w:rFonts w:ascii="Times New Roman" w:hAnsi="Times New Roman" w:cs="Times New Roman"/>
          <w:sz w:val="24"/>
          <w:szCs w:val="24"/>
        </w:rPr>
        <w:t>Компетенција „Стратешко управљање” односи се на дефинисање и спровођење стратешких циљева</w:t>
      </w:r>
      <w:r w:rsidR="007575DF" w:rsidRPr="00F64C15">
        <w:rPr>
          <w:rFonts w:ascii="Times New Roman" w:hAnsi="Times New Roman" w:cs="Times New Roman"/>
          <w:sz w:val="24"/>
          <w:szCs w:val="24"/>
          <w:lang w:val="sr-Cyrl-RS"/>
        </w:rPr>
        <w:t xml:space="preserve"> органа.</w:t>
      </w:r>
    </w:p>
    <w:p w14:paraId="593B4450" w14:textId="6A30F743" w:rsidR="00F64C15" w:rsidRDefault="00F64C15" w:rsidP="00F64C15">
      <w:pPr>
        <w:tabs>
          <w:tab w:val="left" w:pos="1418"/>
        </w:tabs>
        <w:spacing w:after="60" w:line="240" w:lineRule="auto"/>
        <w:ind w:firstLine="720"/>
        <w:jc w:val="both"/>
        <w:rPr>
          <w:rFonts w:ascii="Times New Roman" w:hAnsi="Times New Roman" w:cs="Times New Roman"/>
          <w:sz w:val="24"/>
          <w:szCs w:val="24"/>
          <w:lang w:val="sr-Cyrl-RS"/>
        </w:rPr>
      </w:pPr>
    </w:p>
    <w:p w14:paraId="738ABF52" w14:textId="77777777" w:rsidR="00F64C15" w:rsidRPr="00F64C15" w:rsidRDefault="00F64C15" w:rsidP="00F64C15">
      <w:pPr>
        <w:tabs>
          <w:tab w:val="left" w:pos="1418"/>
        </w:tabs>
        <w:spacing w:after="60" w:line="240" w:lineRule="auto"/>
        <w:ind w:firstLine="720"/>
        <w:jc w:val="both"/>
        <w:rPr>
          <w:rFonts w:ascii="Times New Roman" w:hAnsi="Times New Roman" w:cs="Times New Roman"/>
          <w:strike/>
          <w:sz w:val="24"/>
          <w:szCs w:val="24"/>
          <w:lang w:val="sr-Cyrl-RS"/>
        </w:rPr>
      </w:pPr>
    </w:p>
    <w:p w14:paraId="55B9F962" w14:textId="57EFD0E6" w:rsidR="00E8417B" w:rsidRPr="00F64C15" w:rsidRDefault="00F64C15" w:rsidP="00F64C15">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Показатељи којима службеник испољава компетенцију из става 1. овог члана су:</w:t>
      </w:r>
    </w:p>
    <w:p w14:paraId="327BB9AD" w14:textId="77777777" w:rsidR="00F11A20" w:rsidRPr="00F64C15" w:rsidRDefault="00F11A20" w:rsidP="00F64C15">
      <w:pPr>
        <w:pStyle w:val="ListParagraph"/>
        <w:tabs>
          <w:tab w:val="left" w:pos="1418"/>
        </w:tabs>
        <w:spacing w:after="0" w:line="240" w:lineRule="auto"/>
        <w:ind w:left="1440"/>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 xml:space="preserve">1) </w:t>
      </w:r>
      <w:r w:rsidRPr="00F64C15">
        <w:rPr>
          <w:rFonts w:ascii="Times New Roman" w:eastAsia="Calibri" w:hAnsi="Times New Roman" w:cs="Times New Roman"/>
          <w:noProof/>
          <w:sz w:val="24"/>
          <w:szCs w:val="24"/>
          <w:lang w:val="sr-Cyrl-RS"/>
        </w:rPr>
        <w:t>реагује на промене које се дешавају у области рада којом руководи и обезбеђује одрживост функционисања организације у кризним ситуацијама</w:t>
      </w:r>
      <w:r w:rsidRPr="00F64C15">
        <w:rPr>
          <w:rFonts w:ascii="Times New Roman" w:eastAsia="Calibri" w:hAnsi="Times New Roman" w:cs="Times New Roman"/>
          <w:noProof/>
          <w:sz w:val="24"/>
          <w:szCs w:val="24"/>
          <w:lang w:val="sr-Latn-CS"/>
        </w:rPr>
        <w:t>;</w:t>
      </w:r>
    </w:p>
    <w:p w14:paraId="4F8EE356" w14:textId="77777777" w:rsidR="00F11A20" w:rsidRPr="00F64C15" w:rsidRDefault="00F11A20" w:rsidP="00F64C15">
      <w:pPr>
        <w:pStyle w:val="ListParagraph"/>
        <w:tabs>
          <w:tab w:val="left" w:pos="1418"/>
        </w:tabs>
        <w:spacing w:after="0" w:line="240" w:lineRule="auto"/>
        <w:ind w:left="1440"/>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 xml:space="preserve">2) </w:t>
      </w:r>
      <w:r w:rsidRPr="00F64C15">
        <w:rPr>
          <w:rFonts w:ascii="Times New Roman" w:eastAsia="Calibri" w:hAnsi="Times New Roman" w:cs="Times New Roman"/>
          <w:noProof/>
          <w:sz w:val="24"/>
          <w:szCs w:val="24"/>
          <w:lang w:val="sr-Cyrl-RS"/>
        </w:rPr>
        <w:t>промовише и креира позитиван имиџ организације у јавности</w:t>
      </w:r>
      <w:r w:rsidRPr="00F64C15">
        <w:rPr>
          <w:rFonts w:ascii="Times New Roman" w:eastAsia="Calibri" w:hAnsi="Times New Roman" w:cs="Times New Roman"/>
          <w:noProof/>
          <w:sz w:val="24"/>
          <w:szCs w:val="24"/>
          <w:lang w:val="sr-Latn-CS"/>
        </w:rPr>
        <w:t>;</w:t>
      </w:r>
    </w:p>
    <w:p w14:paraId="37B42AA4" w14:textId="77777777" w:rsidR="00F11A20" w:rsidRPr="00F64C15" w:rsidRDefault="00F11A20" w:rsidP="00F64C15">
      <w:pPr>
        <w:pStyle w:val="ListParagraph"/>
        <w:tabs>
          <w:tab w:val="left" w:pos="1418"/>
        </w:tabs>
        <w:spacing w:after="0" w:line="240" w:lineRule="auto"/>
        <w:ind w:left="1440"/>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CS"/>
        </w:rPr>
        <w:t>3</w:t>
      </w:r>
      <w:r w:rsidRPr="00F64C15">
        <w:rPr>
          <w:rFonts w:ascii="Times New Roman" w:eastAsia="Calibri" w:hAnsi="Times New Roman" w:cs="Times New Roman"/>
          <w:noProof/>
          <w:sz w:val="24"/>
          <w:szCs w:val="24"/>
          <w:lang w:val="sr-Latn-CS"/>
        </w:rPr>
        <w:t xml:space="preserve">) </w:t>
      </w:r>
      <w:r w:rsidRPr="00F64C15">
        <w:rPr>
          <w:rFonts w:ascii="Times New Roman" w:eastAsia="Calibri" w:hAnsi="Times New Roman" w:cs="Times New Roman"/>
          <w:noProof/>
          <w:sz w:val="24"/>
          <w:szCs w:val="24"/>
          <w:lang w:val="sr-Cyrl-CS"/>
        </w:rPr>
        <w:t>стратешки размишља, креира стратешку визију и циљеве</w:t>
      </w:r>
      <w:r w:rsidRPr="00F64C15">
        <w:rPr>
          <w:rFonts w:ascii="Times New Roman" w:eastAsia="Calibri" w:hAnsi="Times New Roman" w:cs="Times New Roman"/>
          <w:noProof/>
          <w:sz w:val="24"/>
          <w:szCs w:val="24"/>
          <w:lang w:val="sr-Latn-CS"/>
        </w:rPr>
        <w:t>;</w:t>
      </w:r>
    </w:p>
    <w:p w14:paraId="15D4AB99" w14:textId="77777777" w:rsidR="00F11A20" w:rsidRPr="00F64C15" w:rsidRDefault="00F11A20" w:rsidP="00F64C15">
      <w:pPr>
        <w:pStyle w:val="ListParagraph"/>
        <w:tabs>
          <w:tab w:val="left" w:pos="1418"/>
        </w:tabs>
        <w:spacing w:after="0" w:line="240" w:lineRule="auto"/>
        <w:ind w:left="1440"/>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CS"/>
        </w:rPr>
        <w:t>4</w:t>
      </w:r>
      <w:r w:rsidRPr="00F64C15">
        <w:rPr>
          <w:rFonts w:ascii="Times New Roman" w:eastAsia="Calibri" w:hAnsi="Times New Roman" w:cs="Times New Roman"/>
          <w:noProof/>
          <w:sz w:val="24"/>
          <w:szCs w:val="24"/>
          <w:lang w:val="sr-Latn-CS"/>
        </w:rPr>
        <w:t xml:space="preserve">) </w:t>
      </w:r>
      <w:r w:rsidRPr="00F64C15">
        <w:rPr>
          <w:rFonts w:ascii="Times New Roman" w:eastAsia="Calibri" w:hAnsi="Times New Roman" w:cs="Times New Roman"/>
          <w:noProof/>
          <w:sz w:val="24"/>
          <w:szCs w:val="24"/>
          <w:lang w:val="sr-Cyrl-RS"/>
        </w:rPr>
        <w:t>благовремено остварује стратешке циљеве</w:t>
      </w:r>
      <w:r w:rsidRPr="00F64C15">
        <w:rPr>
          <w:rFonts w:ascii="Times New Roman" w:eastAsia="Calibri" w:hAnsi="Times New Roman" w:cs="Times New Roman"/>
          <w:noProof/>
          <w:sz w:val="24"/>
          <w:szCs w:val="24"/>
          <w:lang w:val="sr-Latn-CS"/>
        </w:rPr>
        <w:t>;</w:t>
      </w:r>
    </w:p>
    <w:p w14:paraId="1AC7D424" w14:textId="77777777" w:rsidR="00F11A20" w:rsidRPr="00F64C15" w:rsidRDefault="00F11A20" w:rsidP="00F64C15">
      <w:pPr>
        <w:pStyle w:val="ListParagraph"/>
        <w:tabs>
          <w:tab w:val="left" w:pos="1418"/>
        </w:tabs>
        <w:spacing w:after="0" w:line="240" w:lineRule="auto"/>
        <w:ind w:left="1440"/>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 xml:space="preserve">5) </w:t>
      </w:r>
      <w:r w:rsidRPr="00F64C15">
        <w:rPr>
          <w:rFonts w:ascii="Times New Roman" w:eastAsia="Calibri" w:hAnsi="Times New Roman" w:cs="Times New Roman"/>
          <w:noProof/>
          <w:sz w:val="24"/>
          <w:szCs w:val="24"/>
          <w:lang w:val="sr-Cyrl-RS"/>
        </w:rPr>
        <w:t>процењује потенцијалне могућности и ризике и предлаже решења</w:t>
      </w:r>
      <w:r w:rsidRPr="00F64C15">
        <w:rPr>
          <w:rFonts w:ascii="Times New Roman" w:eastAsia="Calibri" w:hAnsi="Times New Roman" w:cs="Times New Roman"/>
          <w:noProof/>
          <w:sz w:val="24"/>
          <w:szCs w:val="24"/>
          <w:lang w:val="sr-Latn-CS"/>
        </w:rPr>
        <w:t>;</w:t>
      </w:r>
    </w:p>
    <w:p w14:paraId="7F222E75" w14:textId="77777777" w:rsidR="00F11A20" w:rsidRPr="00F64C15" w:rsidRDefault="00F11A20" w:rsidP="00F64C15">
      <w:pPr>
        <w:pStyle w:val="ListParagraph"/>
        <w:tabs>
          <w:tab w:val="left" w:pos="1418"/>
        </w:tabs>
        <w:spacing w:after="0" w:line="240" w:lineRule="auto"/>
        <w:ind w:left="1440"/>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 xml:space="preserve">6) </w:t>
      </w:r>
      <w:r w:rsidRPr="00F64C15">
        <w:rPr>
          <w:rFonts w:ascii="Times New Roman" w:eastAsia="Calibri" w:hAnsi="Times New Roman" w:cs="Times New Roman"/>
          <w:noProof/>
          <w:sz w:val="24"/>
          <w:szCs w:val="24"/>
          <w:lang w:val="sr-Cyrl-RS"/>
        </w:rPr>
        <w:t>стратешку визију и циљеве преноси запосленима</w:t>
      </w:r>
      <w:r w:rsidRPr="00F64C15">
        <w:rPr>
          <w:rFonts w:ascii="Times New Roman" w:eastAsia="Calibri" w:hAnsi="Times New Roman" w:cs="Times New Roman"/>
          <w:noProof/>
          <w:sz w:val="24"/>
          <w:szCs w:val="24"/>
          <w:lang w:val="sr-Latn-CS"/>
        </w:rPr>
        <w:t>;</w:t>
      </w:r>
    </w:p>
    <w:p w14:paraId="5D5D4659" w14:textId="77777777" w:rsidR="00F11A20" w:rsidRPr="00F64C15" w:rsidRDefault="00F11A20" w:rsidP="00F64C15">
      <w:pPr>
        <w:pStyle w:val="ListParagraph"/>
        <w:tabs>
          <w:tab w:val="left" w:pos="1418"/>
        </w:tabs>
        <w:spacing w:after="0" w:line="240" w:lineRule="auto"/>
        <w:ind w:left="1440"/>
        <w:contextualSpacing w:val="0"/>
        <w:rPr>
          <w:rFonts w:ascii="Times New Roman" w:eastAsia="Calibri" w:hAnsi="Times New Roman" w:cs="Times New Roman"/>
          <w:noProof/>
          <w:sz w:val="24"/>
          <w:szCs w:val="24"/>
          <w:lang w:val="sr-Latn-CS"/>
        </w:rPr>
      </w:pPr>
      <w:r w:rsidRPr="00F64C15">
        <w:rPr>
          <w:rFonts w:ascii="Times New Roman" w:hAnsi="Times New Roman" w:cs="Times New Roman"/>
          <w:noProof/>
          <w:sz w:val="24"/>
          <w:szCs w:val="24"/>
          <w:lang w:val="sr-Latn-CS"/>
        </w:rPr>
        <w:t xml:space="preserve">7) води рачуна о усклађености стратешких циљева </w:t>
      </w:r>
      <w:r w:rsidRPr="00F64C15">
        <w:rPr>
          <w:rFonts w:ascii="Times New Roman" w:hAnsi="Times New Roman" w:cs="Times New Roman"/>
          <w:noProof/>
          <w:sz w:val="24"/>
          <w:szCs w:val="24"/>
          <w:lang w:val="sr-Cyrl-RS"/>
        </w:rPr>
        <w:t xml:space="preserve">органа/јединица </w:t>
      </w:r>
      <w:r w:rsidRPr="00F64C15">
        <w:rPr>
          <w:rFonts w:ascii="Times New Roman" w:hAnsi="Times New Roman" w:cs="Times New Roman"/>
          <w:noProof/>
          <w:sz w:val="24"/>
          <w:szCs w:val="24"/>
          <w:lang w:val="sr-Latn-CS"/>
        </w:rPr>
        <w:t xml:space="preserve">са стратешким циљевима у другим </w:t>
      </w:r>
      <w:r w:rsidRPr="00F64C15">
        <w:rPr>
          <w:rFonts w:ascii="Times New Roman" w:hAnsi="Times New Roman" w:cs="Times New Roman"/>
          <w:noProof/>
          <w:sz w:val="24"/>
          <w:szCs w:val="24"/>
          <w:lang w:val="sr-Cyrl-RS"/>
        </w:rPr>
        <w:t xml:space="preserve">релевантним </w:t>
      </w:r>
      <w:r w:rsidRPr="00F64C15">
        <w:rPr>
          <w:rFonts w:ascii="Times New Roman" w:hAnsi="Times New Roman" w:cs="Times New Roman"/>
          <w:noProof/>
          <w:sz w:val="24"/>
          <w:szCs w:val="24"/>
          <w:lang w:val="sr-Latn-CS"/>
        </w:rPr>
        <w:t>областима.</w:t>
      </w:r>
    </w:p>
    <w:p w14:paraId="4094D999" w14:textId="5227A313" w:rsidR="000B4DE7" w:rsidRPr="00F64C15" w:rsidRDefault="000B4DE7" w:rsidP="00F64C15">
      <w:pPr>
        <w:spacing w:after="60" w:line="240" w:lineRule="auto"/>
        <w:rPr>
          <w:rFonts w:ascii="Times New Roman" w:hAnsi="Times New Roman" w:cs="Times New Roman"/>
          <w:sz w:val="24"/>
          <w:szCs w:val="24"/>
        </w:rPr>
      </w:pPr>
    </w:p>
    <w:p w14:paraId="7F2D4C4F" w14:textId="1245A7AC" w:rsidR="00E8417B" w:rsidRPr="00F64C15" w:rsidRDefault="00B829DD" w:rsidP="004767AF">
      <w:pPr>
        <w:spacing w:after="6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7C34C9" w:rsidRPr="00F64C15">
        <w:rPr>
          <w:rFonts w:ascii="Times New Roman" w:hAnsi="Times New Roman" w:cs="Times New Roman"/>
          <w:b/>
          <w:bCs/>
          <w:sz w:val="24"/>
          <w:szCs w:val="24"/>
        </w:rPr>
        <w:t>.</w:t>
      </w:r>
      <w:r w:rsidR="003754A3" w:rsidRPr="00F64C15">
        <w:rPr>
          <w:rFonts w:ascii="Times New Roman" w:hAnsi="Times New Roman" w:cs="Times New Roman"/>
          <w:b/>
          <w:bCs/>
          <w:sz w:val="24"/>
          <w:szCs w:val="24"/>
        </w:rPr>
        <w:t xml:space="preserve"> Ф</w:t>
      </w:r>
      <w:r w:rsidRPr="00F64C15">
        <w:rPr>
          <w:rFonts w:ascii="Times New Roman" w:hAnsi="Times New Roman" w:cs="Times New Roman"/>
          <w:b/>
          <w:bCs/>
          <w:sz w:val="24"/>
          <w:szCs w:val="24"/>
        </w:rPr>
        <w:t>ункционалне компетенције</w:t>
      </w:r>
    </w:p>
    <w:p w14:paraId="7FC7DB6F" w14:textId="1D63D772" w:rsidR="00E8417B" w:rsidRPr="00F64C15" w:rsidRDefault="003754A3" w:rsidP="00EE0179">
      <w:pPr>
        <w:spacing w:after="60" w:line="240" w:lineRule="auto"/>
        <w:jc w:val="center"/>
        <w:rPr>
          <w:rFonts w:ascii="Times New Roman" w:hAnsi="Times New Roman" w:cs="Times New Roman"/>
          <w:sz w:val="24"/>
          <w:szCs w:val="24"/>
        </w:rPr>
      </w:pPr>
      <w:r w:rsidRPr="00F64C15">
        <w:rPr>
          <w:rFonts w:ascii="Times New Roman" w:hAnsi="Times New Roman" w:cs="Times New Roman"/>
          <w:b/>
          <w:sz w:val="24"/>
          <w:szCs w:val="24"/>
        </w:rPr>
        <w:t>Показатељи испољавања општих функционалних компетенција</w:t>
      </w:r>
    </w:p>
    <w:p w14:paraId="313A4037" w14:textId="66FABD88"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Члан 1</w:t>
      </w:r>
      <w:r w:rsidR="002E33B4" w:rsidRPr="00F64C15">
        <w:rPr>
          <w:rFonts w:ascii="Times New Roman" w:hAnsi="Times New Roman" w:cs="Times New Roman"/>
          <w:b/>
          <w:bCs/>
          <w:sz w:val="24"/>
          <w:szCs w:val="24"/>
          <w:lang w:val="sr-Cyrl-RS"/>
        </w:rPr>
        <w:t>0</w:t>
      </w:r>
      <w:r w:rsidRPr="00F64C15">
        <w:rPr>
          <w:rFonts w:ascii="Times New Roman" w:hAnsi="Times New Roman" w:cs="Times New Roman"/>
          <w:b/>
          <w:bCs/>
          <w:sz w:val="24"/>
          <w:szCs w:val="24"/>
        </w:rPr>
        <w:t>.</w:t>
      </w:r>
    </w:p>
    <w:p w14:paraId="22BE4072" w14:textId="77777777" w:rsidR="00B919C3" w:rsidRPr="00F64C15" w:rsidRDefault="00B919C3" w:rsidP="002E33B4">
      <w:pPr>
        <w:spacing w:after="60" w:line="240" w:lineRule="auto"/>
        <w:jc w:val="center"/>
        <w:rPr>
          <w:rFonts w:ascii="Times New Roman" w:hAnsi="Times New Roman" w:cs="Times New Roman"/>
          <w:sz w:val="24"/>
          <w:szCs w:val="24"/>
        </w:rPr>
      </w:pPr>
    </w:p>
    <w:p w14:paraId="77BB0D4F" w14:textId="71DD2940" w:rsidR="00E8417B" w:rsidRPr="00F64C15" w:rsidRDefault="00F64C15" w:rsidP="00F64C15">
      <w:pPr>
        <w:tabs>
          <w:tab w:val="left" w:pos="1418"/>
        </w:tabs>
        <w:spacing w:after="60" w:line="240" w:lineRule="auto"/>
        <w:ind w:firstLine="720"/>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Показатељи испољавања општих функционалних компетенција односе се на примену одређених знања и вештина које су потребне за делотворно о</w:t>
      </w:r>
      <w:r w:rsidR="008B6E00" w:rsidRPr="00F64C15">
        <w:rPr>
          <w:rFonts w:ascii="Times New Roman" w:hAnsi="Times New Roman" w:cs="Times New Roman"/>
          <w:sz w:val="24"/>
          <w:szCs w:val="24"/>
        </w:rPr>
        <w:t>бављање свих послова у органима</w:t>
      </w:r>
      <w:r w:rsidR="00E618FD" w:rsidRPr="00F64C15">
        <w:rPr>
          <w:rFonts w:ascii="Times New Roman" w:hAnsi="Times New Roman" w:cs="Times New Roman"/>
          <w:sz w:val="24"/>
          <w:szCs w:val="24"/>
          <w:lang w:val="sr-Cyrl-RS"/>
        </w:rPr>
        <w:t xml:space="preserve"> аутономних покрајина и јединицама локалне самоуправе.</w:t>
      </w:r>
    </w:p>
    <w:p w14:paraId="5DFA7CDE" w14:textId="77777777" w:rsidR="003754A3" w:rsidRPr="00F64C15" w:rsidRDefault="003754A3" w:rsidP="00EE0179">
      <w:pPr>
        <w:spacing w:after="60" w:line="240" w:lineRule="auto"/>
        <w:rPr>
          <w:rFonts w:ascii="Times New Roman" w:hAnsi="Times New Roman" w:cs="Times New Roman"/>
          <w:sz w:val="24"/>
          <w:szCs w:val="24"/>
        </w:rPr>
      </w:pPr>
    </w:p>
    <w:p w14:paraId="6D954383" w14:textId="03DB97D1" w:rsidR="00E8417B" w:rsidRPr="00F64C15" w:rsidRDefault="003754A3" w:rsidP="00B829DD">
      <w:pPr>
        <w:spacing w:after="60" w:line="240" w:lineRule="auto"/>
        <w:ind w:firstLine="720"/>
        <w:jc w:val="center"/>
        <w:rPr>
          <w:rFonts w:ascii="Times New Roman" w:hAnsi="Times New Roman" w:cs="Times New Roman"/>
          <w:b/>
          <w:bCs/>
          <w:iCs/>
          <w:sz w:val="24"/>
          <w:szCs w:val="24"/>
        </w:rPr>
      </w:pPr>
      <w:r w:rsidRPr="00F64C15">
        <w:rPr>
          <w:rFonts w:ascii="Times New Roman" w:hAnsi="Times New Roman" w:cs="Times New Roman"/>
          <w:b/>
          <w:bCs/>
          <w:iCs/>
          <w:sz w:val="24"/>
          <w:szCs w:val="24"/>
        </w:rPr>
        <w:t xml:space="preserve">Компетенција „Организација и рад </w:t>
      </w:r>
      <w:r w:rsidR="00E618FD" w:rsidRPr="00F64C15">
        <w:rPr>
          <w:rFonts w:ascii="Times New Roman" w:hAnsi="Times New Roman" w:cs="Times New Roman"/>
          <w:b/>
          <w:bCs/>
          <w:iCs/>
          <w:sz w:val="24"/>
          <w:szCs w:val="24"/>
          <w:lang w:val="sr-Cyrl-RS"/>
        </w:rPr>
        <w:t xml:space="preserve">органа </w:t>
      </w:r>
      <w:r w:rsidR="00222B88" w:rsidRPr="00F64C15">
        <w:rPr>
          <w:rFonts w:ascii="Times New Roman" w:hAnsi="Times New Roman" w:cs="Times New Roman"/>
          <w:b/>
          <w:bCs/>
          <w:iCs/>
          <w:sz w:val="24"/>
          <w:szCs w:val="24"/>
          <w:lang w:val="sr-Cyrl-RS"/>
        </w:rPr>
        <w:t>аутономне покрајине, односно локалне самоуправе</w:t>
      </w:r>
      <w:r w:rsidR="00E618FD" w:rsidRPr="00F64C15">
        <w:rPr>
          <w:rFonts w:ascii="Times New Roman" w:hAnsi="Times New Roman" w:cs="Times New Roman"/>
          <w:b/>
          <w:bCs/>
          <w:iCs/>
          <w:sz w:val="24"/>
          <w:szCs w:val="24"/>
          <w:lang w:val="sr-Cyrl-RS"/>
        </w:rPr>
        <w:t xml:space="preserve"> у Републици Србији</w:t>
      </w:r>
      <w:r w:rsidRPr="00F64C15">
        <w:rPr>
          <w:rFonts w:ascii="Times New Roman" w:hAnsi="Times New Roman" w:cs="Times New Roman"/>
          <w:b/>
          <w:bCs/>
          <w:iCs/>
          <w:sz w:val="24"/>
          <w:szCs w:val="24"/>
        </w:rPr>
        <w:t>”</w:t>
      </w:r>
    </w:p>
    <w:p w14:paraId="124BE3E4" w14:textId="3770C242"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Члан 1</w:t>
      </w:r>
      <w:r w:rsidR="000F5B11" w:rsidRPr="00F64C15">
        <w:rPr>
          <w:rFonts w:ascii="Times New Roman" w:hAnsi="Times New Roman" w:cs="Times New Roman"/>
          <w:b/>
          <w:bCs/>
          <w:iCs/>
          <w:sz w:val="24"/>
          <w:szCs w:val="24"/>
          <w:lang w:val="sr-Cyrl-RS"/>
        </w:rPr>
        <w:t>1</w:t>
      </w:r>
      <w:r w:rsidRPr="00F64C15">
        <w:rPr>
          <w:rFonts w:ascii="Times New Roman" w:hAnsi="Times New Roman" w:cs="Times New Roman"/>
          <w:b/>
          <w:bCs/>
          <w:iCs/>
          <w:sz w:val="24"/>
          <w:szCs w:val="24"/>
        </w:rPr>
        <w:t>.</w:t>
      </w:r>
    </w:p>
    <w:p w14:paraId="04725981" w14:textId="77777777" w:rsidR="00B919C3" w:rsidRPr="00F64C15" w:rsidRDefault="00B919C3" w:rsidP="00EE0179">
      <w:pPr>
        <w:spacing w:after="60" w:line="240" w:lineRule="auto"/>
        <w:jc w:val="center"/>
        <w:rPr>
          <w:rFonts w:ascii="Times New Roman" w:hAnsi="Times New Roman" w:cs="Times New Roman"/>
          <w:sz w:val="24"/>
          <w:szCs w:val="24"/>
        </w:rPr>
      </w:pPr>
    </w:p>
    <w:p w14:paraId="1F76D08A" w14:textId="77777777" w:rsidR="00F64C15" w:rsidRDefault="00F64C15" w:rsidP="00F64C15">
      <w:pPr>
        <w:tabs>
          <w:tab w:val="left" w:pos="1418"/>
        </w:tabs>
        <w:spacing w:after="60" w:line="240" w:lineRule="auto"/>
        <w:ind w:firstLine="714"/>
        <w:jc w:val="both"/>
        <w:rPr>
          <w:rFonts w:ascii="Times New Roman" w:hAnsi="Times New Roman" w:cs="Times New Roman"/>
          <w:sz w:val="24"/>
          <w:szCs w:val="24"/>
        </w:rPr>
      </w:pPr>
      <w:r>
        <w:rPr>
          <w:rFonts w:ascii="Times New Roman" w:hAnsi="Times New Roman" w:cs="Times New Roman"/>
          <w:sz w:val="24"/>
          <w:szCs w:val="24"/>
        </w:rPr>
        <w:tab/>
      </w:r>
      <w:r w:rsidR="008B6E00" w:rsidRPr="00F64C15">
        <w:rPr>
          <w:rFonts w:ascii="Times New Roman" w:hAnsi="Times New Roman" w:cs="Times New Roman"/>
          <w:sz w:val="24"/>
          <w:szCs w:val="24"/>
        </w:rPr>
        <w:t xml:space="preserve">Компетенција „Oрганизација и рад </w:t>
      </w:r>
      <w:r w:rsidR="00E618FD" w:rsidRPr="00F64C15">
        <w:rPr>
          <w:rFonts w:ascii="Times New Roman" w:hAnsi="Times New Roman" w:cs="Times New Roman"/>
          <w:sz w:val="24"/>
          <w:szCs w:val="24"/>
          <w:lang w:val="sr-Cyrl-RS"/>
        </w:rPr>
        <w:t xml:space="preserve">органа </w:t>
      </w:r>
      <w:r w:rsidR="008B6E00" w:rsidRPr="00F64C15">
        <w:rPr>
          <w:rFonts w:ascii="Times New Roman" w:hAnsi="Times New Roman" w:cs="Times New Roman"/>
          <w:sz w:val="24"/>
          <w:szCs w:val="24"/>
          <w:lang w:val="sr-Cyrl-RS"/>
        </w:rPr>
        <w:t xml:space="preserve">аутономне покрајине, односно локалне самоуправе у </w:t>
      </w:r>
      <w:r w:rsidR="008B6E00" w:rsidRPr="00F64C15">
        <w:rPr>
          <w:rFonts w:ascii="Times New Roman" w:hAnsi="Times New Roman" w:cs="Times New Roman"/>
          <w:sz w:val="24"/>
          <w:szCs w:val="24"/>
        </w:rPr>
        <w:t>Републи</w:t>
      </w:r>
      <w:r w:rsidR="008B6E00" w:rsidRPr="00F64C15">
        <w:rPr>
          <w:rFonts w:ascii="Times New Roman" w:hAnsi="Times New Roman" w:cs="Times New Roman"/>
          <w:sz w:val="24"/>
          <w:szCs w:val="24"/>
          <w:lang w:val="sr-Cyrl-RS"/>
        </w:rPr>
        <w:t>ци</w:t>
      </w:r>
      <w:r w:rsidR="008B6E00" w:rsidRPr="00F64C15">
        <w:rPr>
          <w:rFonts w:ascii="Times New Roman" w:hAnsi="Times New Roman" w:cs="Times New Roman"/>
          <w:sz w:val="24"/>
          <w:szCs w:val="24"/>
        </w:rPr>
        <w:t xml:space="preserve"> Србиј</w:t>
      </w:r>
      <w:r w:rsidR="008B6E00" w:rsidRPr="00F64C15">
        <w:rPr>
          <w:rFonts w:ascii="Times New Roman" w:hAnsi="Times New Roman" w:cs="Times New Roman"/>
          <w:sz w:val="24"/>
          <w:szCs w:val="24"/>
          <w:lang w:val="sr-Cyrl-RS"/>
        </w:rPr>
        <w:t>и</w:t>
      </w:r>
      <w:r w:rsidR="008B6E00" w:rsidRPr="00F64C15">
        <w:rPr>
          <w:rFonts w:ascii="Times New Roman" w:hAnsi="Times New Roman" w:cs="Times New Roman"/>
          <w:sz w:val="24"/>
          <w:szCs w:val="24"/>
        </w:rPr>
        <w:t xml:space="preserve">” односи се на </w:t>
      </w:r>
      <w:r w:rsidR="008B6E00" w:rsidRPr="00F64C15">
        <w:rPr>
          <w:rFonts w:ascii="Times New Roman" w:hAnsi="Times New Roman"/>
          <w:iCs/>
          <w:sz w:val="24"/>
          <w:szCs w:val="24"/>
          <w:lang w:val="en-GB"/>
        </w:rPr>
        <w:t xml:space="preserve">поседовање знања у области рада </w:t>
      </w:r>
      <w:r w:rsidR="00E618FD" w:rsidRPr="00F64C15">
        <w:rPr>
          <w:rFonts w:ascii="Times New Roman" w:hAnsi="Times New Roman"/>
          <w:iCs/>
          <w:sz w:val="24"/>
          <w:szCs w:val="24"/>
          <w:lang w:val="sr-Cyrl-RS"/>
        </w:rPr>
        <w:t xml:space="preserve">органа </w:t>
      </w:r>
      <w:r w:rsidR="008B6E00" w:rsidRPr="00F64C15">
        <w:rPr>
          <w:rFonts w:ascii="Times New Roman" w:hAnsi="Times New Roman"/>
          <w:iCs/>
          <w:sz w:val="24"/>
          <w:szCs w:val="24"/>
          <w:lang w:val="sr-Cyrl-RS"/>
        </w:rPr>
        <w:t>аутономне покрајине</w:t>
      </w:r>
      <w:r w:rsidR="00FF5711" w:rsidRPr="00F64C15">
        <w:rPr>
          <w:rFonts w:ascii="Times New Roman" w:hAnsi="Times New Roman"/>
          <w:iCs/>
          <w:sz w:val="24"/>
          <w:szCs w:val="24"/>
          <w:lang w:val="sr-Cyrl-RS"/>
        </w:rPr>
        <w:t xml:space="preserve">, односно јединице </w:t>
      </w:r>
      <w:r w:rsidR="008B6E00" w:rsidRPr="00F64C15">
        <w:rPr>
          <w:rFonts w:ascii="Times New Roman" w:hAnsi="Times New Roman"/>
          <w:iCs/>
          <w:sz w:val="24"/>
          <w:szCs w:val="24"/>
          <w:lang w:val="sr-Cyrl-RS"/>
        </w:rPr>
        <w:t>л</w:t>
      </w:r>
      <w:r w:rsidR="008B6E00" w:rsidRPr="00F64C15">
        <w:rPr>
          <w:rFonts w:ascii="Times New Roman" w:hAnsi="Times New Roman"/>
          <w:iCs/>
          <w:sz w:val="24"/>
          <w:szCs w:val="24"/>
          <w:lang w:val="en-GB"/>
        </w:rPr>
        <w:t>окалне самоуправе, разумевање организације, врсте послова</w:t>
      </w:r>
      <w:r w:rsidR="003D48A6" w:rsidRPr="00F64C15">
        <w:rPr>
          <w:rFonts w:ascii="Times New Roman" w:hAnsi="Times New Roman"/>
          <w:iCs/>
          <w:sz w:val="24"/>
          <w:szCs w:val="24"/>
          <w:lang w:val="en-GB"/>
        </w:rPr>
        <w:t xml:space="preserve"> </w:t>
      </w:r>
      <w:r w:rsidR="003D48A6" w:rsidRPr="00F64C15">
        <w:rPr>
          <w:rFonts w:ascii="Times New Roman" w:hAnsi="Times New Roman"/>
          <w:iCs/>
          <w:sz w:val="24"/>
          <w:szCs w:val="24"/>
          <w:lang w:val="sr-Cyrl-CS"/>
        </w:rPr>
        <w:t>и</w:t>
      </w:r>
      <w:r w:rsidR="008B6E00" w:rsidRPr="00F64C15">
        <w:rPr>
          <w:rFonts w:ascii="Times New Roman" w:hAnsi="Times New Roman"/>
          <w:iCs/>
          <w:sz w:val="24"/>
          <w:szCs w:val="24"/>
          <w:lang w:val="en-GB"/>
        </w:rPr>
        <w:t xml:space="preserve"> начела рада</w:t>
      </w:r>
      <w:r w:rsidR="00FF5711" w:rsidRPr="00F64C15">
        <w:rPr>
          <w:rFonts w:ascii="Times New Roman" w:hAnsi="Times New Roman"/>
          <w:iCs/>
          <w:sz w:val="24"/>
          <w:szCs w:val="24"/>
          <w:lang w:val="sr-Cyrl-RS"/>
        </w:rPr>
        <w:t xml:space="preserve"> </w:t>
      </w:r>
      <w:r w:rsidR="007575DF" w:rsidRPr="00F64C15">
        <w:rPr>
          <w:rFonts w:ascii="Times New Roman" w:hAnsi="Times New Roman"/>
          <w:iCs/>
          <w:sz w:val="24"/>
          <w:szCs w:val="24"/>
          <w:lang w:val="sr-Cyrl-RS"/>
        </w:rPr>
        <w:t>а</w:t>
      </w:r>
      <w:r w:rsidR="008B6E00" w:rsidRPr="00F64C15">
        <w:rPr>
          <w:rFonts w:ascii="Times New Roman" w:hAnsi="Times New Roman"/>
          <w:iCs/>
          <w:sz w:val="24"/>
          <w:szCs w:val="24"/>
          <w:lang w:val="sr-Cyrl-RS"/>
        </w:rPr>
        <w:t>утономне покрајине</w:t>
      </w:r>
      <w:r w:rsidR="00FF5711" w:rsidRPr="00F64C15">
        <w:rPr>
          <w:rFonts w:ascii="Times New Roman" w:hAnsi="Times New Roman"/>
          <w:iCs/>
          <w:sz w:val="24"/>
          <w:szCs w:val="24"/>
          <w:lang w:val="sr-Cyrl-RS"/>
        </w:rPr>
        <w:t xml:space="preserve">, односно </w:t>
      </w:r>
      <w:r w:rsidR="008B6E00" w:rsidRPr="00F64C15">
        <w:rPr>
          <w:rFonts w:ascii="Times New Roman" w:hAnsi="Times New Roman"/>
          <w:iCs/>
          <w:sz w:val="24"/>
          <w:szCs w:val="24"/>
          <w:lang w:val="sr-Cyrl-RS"/>
        </w:rPr>
        <w:t>јединице локалне самоуправе</w:t>
      </w:r>
      <w:r w:rsidR="008B6E00" w:rsidRPr="00F64C15">
        <w:rPr>
          <w:rFonts w:ascii="Times New Roman" w:hAnsi="Times New Roman" w:cs="Times New Roman"/>
          <w:sz w:val="24"/>
          <w:szCs w:val="24"/>
        </w:rPr>
        <w:t>, и то:</w:t>
      </w:r>
    </w:p>
    <w:p w14:paraId="072D46FF" w14:textId="173B10B4" w:rsidR="003754A3" w:rsidRPr="00F64C15" w:rsidRDefault="00F64C15" w:rsidP="00F64C15">
      <w:pPr>
        <w:tabs>
          <w:tab w:val="left" w:pos="1418"/>
        </w:tabs>
        <w:spacing w:after="60" w:line="240" w:lineRule="auto"/>
        <w:ind w:firstLine="714"/>
        <w:jc w:val="both"/>
        <w:rPr>
          <w:rFonts w:ascii="Times New Roman" w:hAnsi="Times New Roman" w:cs="Times New Roman"/>
          <w:sz w:val="24"/>
          <w:szCs w:val="24"/>
        </w:rPr>
      </w:pPr>
      <w:r>
        <w:rPr>
          <w:rFonts w:ascii="Times New Roman" w:hAnsi="Times New Roman" w:cs="Times New Roman"/>
          <w:sz w:val="24"/>
          <w:szCs w:val="24"/>
        </w:rPr>
        <w:tab/>
      </w:r>
      <w:r w:rsidR="00B829DD">
        <w:rPr>
          <w:rFonts w:ascii="Times New Roman" w:hAnsi="Times New Roman" w:cs="Times New Roman"/>
          <w:sz w:val="24"/>
          <w:szCs w:val="24"/>
          <w:lang w:val="sr-Cyrl-RS"/>
        </w:rPr>
        <w:t>1)</w:t>
      </w:r>
      <w:r>
        <w:rPr>
          <w:rFonts w:ascii="Times New Roman" w:hAnsi="Times New Roman" w:cs="Times New Roman"/>
          <w:sz w:val="24"/>
          <w:szCs w:val="24"/>
          <w:lang w:val="sr-Cyrl-RS"/>
        </w:rPr>
        <w:t xml:space="preserve"> </w:t>
      </w:r>
      <w:r w:rsidR="007856EB" w:rsidRPr="00F64C15">
        <w:rPr>
          <w:rFonts w:ascii="Times New Roman" w:hAnsi="Times New Roman"/>
          <w:sz w:val="24"/>
          <w:szCs w:val="24"/>
          <w:lang w:val="sr-Cyrl-CS"/>
        </w:rPr>
        <w:t>и</w:t>
      </w:r>
      <w:r w:rsidR="003754A3" w:rsidRPr="00F64C15">
        <w:rPr>
          <w:rFonts w:ascii="Times New Roman" w:hAnsi="Times New Roman"/>
          <w:sz w:val="24"/>
          <w:szCs w:val="24"/>
          <w:lang w:val="sr-Cyrl-CS"/>
        </w:rPr>
        <w:t>сторијски, правни, политички, културни и економски контекст у Републици Србији;</w:t>
      </w:r>
    </w:p>
    <w:p w14:paraId="6F09617A" w14:textId="1A07F1C5" w:rsidR="003754A3" w:rsidRPr="00F64C15" w:rsidRDefault="00B829DD" w:rsidP="00F64C15">
      <w:pPr>
        <w:tabs>
          <w:tab w:val="left" w:pos="1418"/>
        </w:tabs>
        <w:spacing w:after="0" w:line="240" w:lineRule="auto"/>
        <w:ind w:firstLine="636"/>
        <w:rPr>
          <w:rFonts w:ascii="Times New Roman" w:hAnsi="Times New Roman"/>
          <w:sz w:val="24"/>
          <w:szCs w:val="24"/>
          <w:lang w:val="sr-Cyrl-CS"/>
        </w:rPr>
      </w:pPr>
      <w:r>
        <w:rPr>
          <w:rFonts w:ascii="Times New Roman" w:hAnsi="Times New Roman"/>
          <w:sz w:val="24"/>
          <w:szCs w:val="24"/>
          <w:lang w:val="sr-Cyrl-CS"/>
        </w:rPr>
        <w:tab/>
        <w:t>2)</w:t>
      </w:r>
      <w:r w:rsidR="00F64C15">
        <w:rPr>
          <w:rFonts w:ascii="Times New Roman" w:hAnsi="Times New Roman"/>
          <w:sz w:val="24"/>
          <w:szCs w:val="24"/>
          <w:lang w:val="sr-Cyrl-CS"/>
        </w:rPr>
        <w:t xml:space="preserve"> </w:t>
      </w:r>
      <w:r w:rsidR="007856EB" w:rsidRPr="00F64C15">
        <w:rPr>
          <w:rFonts w:ascii="Times New Roman" w:hAnsi="Times New Roman"/>
          <w:sz w:val="24"/>
          <w:szCs w:val="24"/>
          <w:lang w:val="sr-Cyrl-CS"/>
        </w:rPr>
        <w:t>п</w:t>
      </w:r>
      <w:r w:rsidR="003754A3" w:rsidRPr="00F64C15">
        <w:rPr>
          <w:rFonts w:ascii="Times New Roman" w:hAnsi="Times New Roman"/>
          <w:sz w:val="24"/>
          <w:szCs w:val="24"/>
          <w:lang w:val="sr-Cyrl-CS"/>
        </w:rPr>
        <w:t xml:space="preserve">ослови и организација </w:t>
      </w:r>
      <w:r w:rsidR="00222B88" w:rsidRPr="00F64C15">
        <w:rPr>
          <w:rFonts w:ascii="Times New Roman" w:hAnsi="Times New Roman"/>
          <w:sz w:val="24"/>
          <w:szCs w:val="24"/>
          <w:lang w:val="sr-Cyrl-CS"/>
        </w:rPr>
        <w:t>аутономне покрајине</w:t>
      </w:r>
      <w:r w:rsidR="00BF47B1" w:rsidRPr="00F64C15">
        <w:rPr>
          <w:rFonts w:ascii="Times New Roman" w:hAnsi="Times New Roman"/>
          <w:sz w:val="24"/>
          <w:szCs w:val="24"/>
          <w:lang w:val="sr-Cyrl-CS"/>
        </w:rPr>
        <w:t xml:space="preserve">, односно </w:t>
      </w:r>
      <w:r w:rsidR="00222B88" w:rsidRPr="00F64C15">
        <w:rPr>
          <w:rFonts w:ascii="Times New Roman" w:hAnsi="Times New Roman"/>
          <w:sz w:val="24"/>
          <w:szCs w:val="24"/>
          <w:lang w:val="sr-Cyrl-CS"/>
        </w:rPr>
        <w:t>јединице локалне самоуправе</w:t>
      </w:r>
      <w:r w:rsidR="003754A3" w:rsidRPr="00F64C15">
        <w:rPr>
          <w:rFonts w:ascii="Times New Roman" w:hAnsi="Times New Roman"/>
          <w:sz w:val="24"/>
          <w:szCs w:val="24"/>
          <w:lang w:val="sr-Cyrl-CS"/>
        </w:rPr>
        <w:t>;</w:t>
      </w:r>
    </w:p>
    <w:p w14:paraId="55ED720A" w14:textId="48C4C652" w:rsidR="003754A3" w:rsidRPr="00F64C15" w:rsidRDefault="00B829DD" w:rsidP="00F64C15">
      <w:pPr>
        <w:tabs>
          <w:tab w:val="left" w:pos="1418"/>
        </w:tabs>
        <w:spacing w:after="0" w:line="240" w:lineRule="auto"/>
        <w:ind w:firstLine="636"/>
        <w:rPr>
          <w:rFonts w:ascii="Times New Roman" w:hAnsi="Times New Roman"/>
          <w:sz w:val="24"/>
          <w:szCs w:val="24"/>
          <w:lang w:val="sr-Cyrl-CS"/>
        </w:rPr>
      </w:pPr>
      <w:r>
        <w:rPr>
          <w:rFonts w:ascii="Times New Roman" w:hAnsi="Times New Roman"/>
          <w:sz w:val="24"/>
          <w:szCs w:val="24"/>
          <w:lang w:val="sr-Cyrl-CS"/>
        </w:rPr>
        <w:tab/>
        <w:t>3)</w:t>
      </w:r>
      <w:r w:rsidR="00F64C15">
        <w:rPr>
          <w:rFonts w:ascii="Times New Roman" w:hAnsi="Times New Roman"/>
          <w:sz w:val="24"/>
          <w:szCs w:val="24"/>
          <w:lang w:val="sr-Cyrl-CS"/>
        </w:rPr>
        <w:t xml:space="preserve"> </w:t>
      </w:r>
      <w:r w:rsidR="007856EB" w:rsidRPr="00F64C15">
        <w:rPr>
          <w:rFonts w:ascii="Times New Roman" w:hAnsi="Times New Roman"/>
          <w:sz w:val="24"/>
          <w:szCs w:val="24"/>
          <w:lang w:val="sr-Cyrl-CS"/>
        </w:rPr>
        <w:t>н</w:t>
      </w:r>
      <w:r w:rsidR="003754A3" w:rsidRPr="00F64C15">
        <w:rPr>
          <w:rFonts w:ascii="Times New Roman" w:hAnsi="Times New Roman"/>
          <w:sz w:val="24"/>
          <w:szCs w:val="24"/>
          <w:lang w:val="sr-Cyrl-CS"/>
        </w:rPr>
        <w:t xml:space="preserve">ачела рада </w:t>
      </w:r>
      <w:r w:rsidR="00222B88" w:rsidRPr="00F64C15">
        <w:rPr>
          <w:rFonts w:ascii="Times New Roman" w:hAnsi="Times New Roman"/>
          <w:sz w:val="24"/>
          <w:szCs w:val="24"/>
          <w:lang w:val="sr-Cyrl-CS"/>
        </w:rPr>
        <w:t>аутономне покрајине</w:t>
      </w:r>
      <w:r w:rsidR="00BF47B1" w:rsidRPr="00F64C15">
        <w:rPr>
          <w:rFonts w:ascii="Times New Roman" w:hAnsi="Times New Roman"/>
          <w:sz w:val="24"/>
          <w:szCs w:val="24"/>
          <w:lang w:val="sr-Cyrl-CS"/>
        </w:rPr>
        <w:t xml:space="preserve">, односно </w:t>
      </w:r>
      <w:r w:rsidR="00222B88" w:rsidRPr="00F64C15">
        <w:rPr>
          <w:rFonts w:ascii="Times New Roman" w:hAnsi="Times New Roman"/>
          <w:sz w:val="24"/>
          <w:szCs w:val="24"/>
          <w:lang w:val="sr-Cyrl-CS"/>
        </w:rPr>
        <w:t>јединице локалне самоуправе</w:t>
      </w:r>
      <w:r w:rsidR="003754A3" w:rsidRPr="00F64C15">
        <w:rPr>
          <w:rFonts w:ascii="Times New Roman" w:hAnsi="Times New Roman"/>
          <w:sz w:val="24"/>
          <w:szCs w:val="24"/>
          <w:lang w:val="sr-Cyrl-CS"/>
        </w:rPr>
        <w:t>;</w:t>
      </w:r>
    </w:p>
    <w:p w14:paraId="113CD90E" w14:textId="280E96F1" w:rsidR="003754A3" w:rsidRPr="00F64C15" w:rsidRDefault="00B829DD" w:rsidP="00F64C15">
      <w:pPr>
        <w:tabs>
          <w:tab w:val="left" w:pos="1418"/>
        </w:tabs>
        <w:spacing w:after="0" w:line="240" w:lineRule="auto"/>
        <w:ind w:firstLine="636"/>
        <w:rPr>
          <w:rFonts w:ascii="Times New Roman" w:hAnsi="Times New Roman"/>
          <w:sz w:val="24"/>
          <w:szCs w:val="24"/>
          <w:lang w:val="sr-Cyrl-CS"/>
        </w:rPr>
      </w:pPr>
      <w:r>
        <w:rPr>
          <w:rFonts w:ascii="Times New Roman" w:hAnsi="Times New Roman"/>
          <w:sz w:val="24"/>
          <w:szCs w:val="24"/>
          <w:lang w:val="sr-Cyrl-CS"/>
        </w:rPr>
        <w:tab/>
        <w:t>4)</w:t>
      </w:r>
      <w:r w:rsidR="00F64C15">
        <w:rPr>
          <w:rFonts w:ascii="Times New Roman" w:hAnsi="Times New Roman"/>
          <w:sz w:val="24"/>
          <w:szCs w:val="24"/>
          <w:lang w:val="sr-Cyrl-CS"/>
        </w:rPr>
        <w:t xml:space="preserve"> </w:t>
      </w:r>
      <w:r w:rsidR="007856EB" w:rsidRPr="00F64C15">
        <w:rPr>
          <w:rFonts w:ascii="Times New Roman" w:hAnsi="Times New Roman"/>
          <w:sz w:val="24"/>
          <w:szCs w:val="24"/>
          <w:lang w:val="sr-Cyrl-CS"/>
        </w:rPr>
        <w:t>п</w:t>
      </w:r>
      <w:r w:rsidR="00222B88" w:rsidRPr="00F64C15">
        <w:rPr>
          <w:rFonts w:ascii="Times New Roman" w:hAnsi="Times New Roman"/>
          <w:sz w:val="24"/>
          <w:szCs w:val="24"/>
          <w:lang w:val="sr-Cyrl-CS"/>
        </w:rPr>
        <w:t>рава и обавезе службеника</w:t>
      </w:r>
      <w:r w:rsidR="003754A3" w:rsidRPr="00F64C15">
        <w:rPr>
          <w:rFonts w:ascii="Times New Roman" w:hAnsi="Times New Roman"/>
          <w:sz w:val="24"/>
          <w:szCs w:val="24"/>
          <w:lang w:val="sr-Cyrl-CS"/>
        </w:rPr>
        <w:t>;</w:t>
      </w:r>
    </w:p>
    <w:p w14:paraId="665FA562" w14:textId="42D15D47" w:rsidR="003754A3" w:rsidRPr="00F64C15" w:rsidRDefault="00B829DD" w:rsidP="00F64C15">
      <w:pPr>
        <w:tabs>
          <w:tab w:val="left" w:pos="1418"/>
        </w:tabs>
        <w:spacing w:after="0" w:line="240" w:lineRule="auto"/>
        <w:ind w:firstLine="636"/>
        <w:rPr>
          <w:rFonts w:ascii="Times New Roman" w:hAnsi="Times New Roman"/>
          <w:sz w:val="24"/>
          <w:szCs w:val="24"/>
          <w:lang w:val="sr-Cyrl-CS"/>
        </w:rPr>
      </w:pPr>
      <w:r>
        <w:rPr>
          <w:rFonts w:ascii="Times New Roman" w:hAnsi="Times New Roman"/>
          <w:sz w:val="24"/>
          <w:szCs w:val="24"/>
          <w:lang w:val="sr-Cyrl-CS"/>
        </w:rPr>
        <w:tab/>
        <w:t>5)</w:t>
      </w:r>
      <w:r w:rsidR="00F64C15">
        <w:rPr>
          <w:rFonts w:ascii="Times New Roman" w:hAnsi="Times New Roman"/>
          <w:sz w:val="24"/>
          <w:szCs w:val="24"/>
          <w:lang w:val="sr-Cyrl-CS"/>
        </w:rPr>
        <w:t xml:space="preserve"> </w:t>
      </w:r>
      <w:r w:rsidR="007856EB" w:rsidRPr="00F64C15">
        <w:rPr>
          <w:rFonts w:ascii="Times New Roman" w:hAnsi="Times New Roman"/>
          <w:sz w:val="24"/>
          <w:szCs w:val="24"/>
          <w:lang w:val="sr-Cyrl-CS"/>
        </w:rPr>
        <w:t>п</w:t>
      </w:r>
      <w:r w:rsidR="003754A3" w:rsidRPr="00F64C15">
        <w:rPr>
          <w:rFonts w:ascii="Times New Roman" w:hAnsi="Times New Roman"/>
          <w:sz w:val="24"/>
          <w:szCs w:val="24"/>
          <w:lang w:val="sr-Cyrl-CS"/>
        </w:rPr>
        <w:t>рописи у области борбе против корупције и унапређења интегритета;</w:t>
      </w:r>
    </w:p>
    <w:p w14:paraId="7E587C63" w14:textId="3D4D4787" w:rsidR="003754A3" w:rsidRPr="00F64C15" w:rsidRDefault="00B829DD" w:rsidP="00F64C15">
      <w:pPr>
        <w:tabs>
          <w:tab w:val="left" w:pos="1418"/>
        </w:tabs>
        <w:spacing w:after="0" w:line="240" w:lineRule="auto"/>
        <w:ind w:firstLine="636"/>
        <w:rPr>
          <w:rFonts w:ascii="Times New Roman" w:hAnsi="Times New Roman"/>
          <w:i/>
          <w:sz w:val="24"/>
          <w:szCs w:val="24"/>
          <w:lang w:val="en-GB"/>
        </w:rPr>
      </w:pPr>
      <w:r>
        <w:rPr>
          <w:rFonts w:ascii="Times New Roman" w:hAnsi="Times New Roman"/>
          <w:sz w:val="24"/>
          <w:szCs w:val="24"/>
          <w:lang w:val="sr-Cyrl-CS"/>
        </w:rPr>
        <w:tab/>
        <w:t>6)</w:t>
      </w:r>
      <w:r w:rsidR="00F64C15">
        <w:rPr>
          <w:rFonts w:ascii="Times New Roman" w:hAnsi="Times New Roman"/>
          <w:sz w:val="24"/>
          <w:szCs w:val="24"/>
          <w:lang w:val="sr-Cyrl-CS"/>
        </w:rPr>
        <w:t xml:space="preserve"> </w:t>
      </w:r>
      <w:r w:rsidR="007856EB" w:rsidRPr="00F64C15">
        <w:rPr>
          <w:rFonts w:ascii="Times New Roman" w:hAnsi="Times New Roman"/>
          <w:sz w:val="24"/>
          <w:szCs w:val="24"/>
          <w:lang w:val="sr-Cyrl-CS"/>
        </w:rPr>
        <w:t>о</w:t>
      </w:r>
      <w:r w:rsidR="003754A3" w:rsidRPr="00F64C15">
        <w:rPr>
          <w:rFonts w:ascii="Times New Roman" w:hAnsi="Times New Roman"/>
          <w:sz w:val="24"/>
          <w:szCs w:val="24"/>
          <w:lang w:val="sr-Cyrl-CS"/>
        </w:rPr>
        <w:t>днос органа</w:t>
      </w:r>
      <w:r w:rsidR="00222B88" w:rsidRPr="00F64C15">
        <w:rPr>
          <w:rFonts w:ascii="Times New Roman" w:hAnsi="Times New Roman"/>
          <w:sz w:val="24"/>
          <w:szCs w:val="24"/>
          <w:lang w:val="sr-Cyrl-CS"/>
        </w:rPr>
        <w:t>, слу</w:t>
      </w:r>
      <w:r w:rsidR="008B6E00" w:rsidRPr="00F64C15">
        <w:rPr>
          <w:rFonts w:ascii="Times New Roman" w:hAnsi="Times New Roman"/>
          <w:sz w:val="24"/>
          <w:szCs w:val="24"/>
          <w:lang w:val="sr-Cyrl-CS"/>
        </w:rPr>
        <w:t>ж</w:t>
      </w:r>
      <w:r w:rsidR="00222B88" w:rsidRPr="00F64C15">
        <w:rPr>
          <w:rFonts w:ascii="Times New Roman" w:hAnsi="Times New Roman"/>
          <w:sz w:val="24"/>
          <w:szCs w:val="24"/>
          <w:lang w:val="sr-Cyrl-CS"/>
        </w:rPr>
        <w:t>би и организација</w:t>
      </w:r>
      <w:r w:rsidR="003754A3" w:rsidRPr="00F64C15">
        <w:rPr>
          <w:rFonts w:ascii="Times New Roman" w:hAnsi="Times New Roman"/>
          <w:sz w:val="24"/>
          <w:szCs w:val="24"/>
          <w:lang w:val="sr-Cyrl-CS"/>
        </w:rPr>
        <w:t xml:space="preserve"> са другим имаоцима јавних овлашћења</w:t>
      </w:r>
      <w:r w:rsidR="008B6E00" w:rsidRPr="00F64C15">
        <w:rPr>
          <w:rFonts w:ascii="Times New Roman" w:hAnsi="Times New Roman"/>
          <w:sz w:val="24"/>
          <w:szCs w:val="24"/>
          <w:lang w:val="sr-Cyrl-CS"/>
        </w:rPr>
        <w:t>;</w:t>
      </w:r>
    </w:p>
    <w:p w14:paraId="23A8CF5D" w14:textId="2EAAA127" w:rsidR="003754A3" w:rsidRPr="00F64C15" w:rsidRDefault="00B829DD" w:rsidP="00F64C15">
      <w:pPr>
        <w:tabs>
          <w:tab w:val="left" w:pos="1418"/>
        </w:tabs>
        <w:spacing w:after="0" w:line="240" w:lineRule="auto"/>
        <w:ind w:firstLine="636"/>
        <w:rPr>
          <w:rFonts w:ascii="Times New Roman" w:hAnsi="Times New Roman"/>
          <w:iCs/>
          <w:sz w:val="24"/>
          <w:szCs w:val="24"/>
          <w:lang w:val="en-GB"/>
        </w:rPr>
      </w:pPr>
      <w:r>
        <w:rPr>
          <w:rFonts w:ascii="Times New Roman" w:hAnsi="Times New Roman"/>
          <w:iCs/>
          <w:sz w:val="24"/>
          <w:szCs w:val="24"/>
          <w:lang w:val="sr-Cyrl-RS"/>
        </w:rPr>
        <w:tab/>
        <w:t>7</w:t>
      </w:r>
      <w:r>
        <w:rPr>
          <w:rFonts w:ascii="Times New Roman" w:hAnsi="Times New Roman"/>
          <w:sz w:val="24"/>
          <w:szCs w:val="24"/>
          <w:lang w:val="sr-Cyrl-CS"/>
        </w:rPr>
        <w:t>)</w:t>
      </w:r>
      <w:r w:rsidR="00F64C15">
        <w:rPr>
          <w:rFonts w:ascii="Times New Roman" w:hAnsi="Times New Roman"/>
          <w:iCs/>
          <w:sz w:val="24"/>
          <w:szCs w:val="24"/>
          <w:lang w:val="sr-Cyrl-RS"/>
        </w:rPr>
        <w:t xml:space="preserve"> </w:t>
      </w:r>
      <w:r w:rsidR="007856EB" w:rsidRPr="00F64C15">
        <w:rPr>
          <w:rFonts w:ascii="Times New Roman" w:hAnsi="Times New Roman"/>
          <w:iCs/>
          <w:sz w:val="24"/>
          <w:szCs w:val="24"/>
          <w:lang w:val="sr-Cyrl-RS"/>
        </w:rPr>
        <w:t>е</w:t>
      </w:r>
      <w:r w:rsidR="003754A3" w:rsidRPr="00F64C15">
        <w:rPr>
          <w:rFonts w:ascii="Times New Roman" w:hAnsi="Times New Roman"/>
          <w:iCs/>
          <w:sz w:val="24"/>
          <w:szCs w:val="24"/>
          <w:lang w:val="sr-Cyrl-RS"/>
        </w:rPr>
        <w:t>лектронска управа</w:t>
      </w:r>
      <w:r w:rsidR="007856EB" w:rsidRPr="00F64C15">
        <w:rPr>
          <w:rFonts w:ascii="Times New Roman" w:hAnsi="Times New Roman"/>
          <w:iCs/>
          <w:sz w:val="24"/>
          <w:szCs w:val="24"/>
          <w:lang w:val="sr-Cyrl-RS"/>
        </w:rPr>
        <w:t>.</w:t>
      </w:r>
    </w:p>
    <w:p w14:paraId="1626C631" w14:textId="269CC428" w:rsidR="006E73CB" w:rsidRDefault="006E73CB" w:rsidP="00F64C15">
      <w:pPr>
        <w:spacing w:after="60" w:line="240" w:lineRule="auto"/>
        <w:ind w:left="357"/>
        <w:rPr>
          <w:rFonts w:ascii="Times New Roman" w:hAnsi="Times New Roman" w:cs="Times New Roman"/>
          <w:b/>
          <w:bCs/>
          <w:iCs/>
          <w:sz w:val="24"/>
          <w:szCs w:val="24"/>
        </w:rPr>
      </w:pPr>
    </w:p>
    <w:p w14:paraId="671DEB7A" w14:textId="385B2735" w:rsidR="00F64C15" w:rsidRDefault="00F64C15" w:rsidP="00F64C15">
      <w:pPr>
        <w:spacing w:after="60" w:line="240" w:lineRule="auto"/>
        <w:ind w:left="357"/>
        <w:rPr>
          <w:rFonts w:ascii="Times New Roman" w:hAnsi="Times New Roman" w:cs="Times New Roman"/>
          <w:b/>
          <w:bCs/>
          <w:iCs/>
          <w:sz w:val="24"/>
          <w:szCs w:val="24"/>
        </w:rPr>
      </w:pPr>
    </w:p>
    <w:p w14:paraId="1BFBE935" w14:textId="2494125F" w:rsidR="00F64C15" w:rsidRDefault="00F64C15" w:rsidP="00F64C15">
      <w:pPr>
        <w:spacing w:after="60" w:line="240" w:lineRule="auto"/>
        <w:ind w:left="357"/>
        <w:rPr>
          <w:rFonts w:ascii="Times New Roman" w:hAnsi="Times New Roman" w:cs="Times New Roman"/>
          <w:b/>
          <w:bCs/>
          <w:iCs/>
          <w:sz w:val="24"/>
          <w:szCs w:val="24"/>
        </w:rPr>
      </w:pPr>
    </w:p>
    <w:p w14:paraId="5F9191F7" w14:textId="77777777" w:rsidR="00B829DD" w:rsidRDefault="00B829DD" w:rsidP="00F64C15">
      <w:pPr>
        <w:spacing w:after="60" w:line="240" w:lineRule="auto"/>
        <w:ind w:left="357"/>
        <w:rPr>
          <w:rFonts w:ascii="Times New Roman" w:hAnsi="Times New Roman" w:cs="Times New Roman"/>
          <w:b/>
          <w:bCs/>
          <w:iCs/>
          <w:sz w:val="24"/>
          <w:szCs w:val="24"/>
        </w:rPr>
      </w:pPr>
    </w:p>
    <w:p w14:paraId="2BAC47E5" w14:textId="305FDF77" w:rsidR="00F64C15" w:rsidRPr="00F64C15" w:rsidRDefault="00F64C15" w:rsidP="00F64C15">
      <w:pPr>
        <w:spacing w:after="60" w:line="240" w:lineRule="auto"/>
        <w:ind w:left="357"/>
        <w:rPr>
          <w:rFonts w:ascii="Times New Roman" w:hAnsi="Times New Roman" w:cs="Times New Roman"/>
          <w:b/>
          <w:bCs/>
          <w:iCs/>
          <w:sz w:val="24"/>
          <w:szCs w:val="24"/>
        </w:rPr>
      </w:pPr>
    </w:p>
    <w:p w14:paraId="7A730D13" w14:textId="1B8EC9B6"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lastRenderedPageBreak/>
        <w:t>Компетенција „Дигитална писменост”</w:t>
      </w:r>
    </w:p>
    <w:p w14:paraId="2AC99B8C" w14:textId="54901D81"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Члан 1</w:t>
      </w:r>
      <w:r w:rsidR="000F5B11" w:rsidRPr="00F64C15">
        <w:rPr>
          <w:rFonts w:ascii="Times New Roman" w:hAnsi="Times New Roman" w:cs="Times New Roman"/>
          <w:b/>
          <w:bCs/>
          <w:iCs/>
          <w:sz w:val="24"/>
          <w:szCs w:val="24"/>
          <w:lang w:val="sr-Cyrl-RS"/>
        </w:rPr>
        <w:t>2</w:t>
      </w:r>
      <w:r w:rsidRPr="00F64C15">
        <w:rPr>
          <w:rFonts w:ascii="Times New Roman" w:hAnsi="Times New Roman" w:cs="Times New Roman"/>
          <w:b/>
          <w:bCs/>
          <w:iCs/>
          <w:sz w:val="24"/>
          <w:szCs w:val="24"/>
        </w:rPr>
        <w:t>.</w:t>
      </w:r>
    </w:p>
    <w:p w14:paraId="13611743" w14:textId="77777777" w:rsidR="00B919C3" w:rsidRPr="00F64C15" w:rsidRDefault="00B919C3" w:rsidP="00EE0179">
      <w:pPr>
        <w:spacing w:after="60" w:line="240" w:lineRule="auto"/>
        <w:jc w:val="center"/>
        <w:rPr>
          <w:rFonts w:ascii="Times New Roman" w:hAnsi="Times New Roman" w:cs="Times New Roman"/>
          <w:sz w:val="24"/>
          <w:szCs w:val="24"/>
        </w:rPr>
      </w:pPr>
    </w:p>
    <w:p w14:paraId="0EC6312C" w14:textId="06A6B5D8" w:rsidR="00E8417B" w:rsidRPr="00F64C15" w:rsidRDefault="00F64C15" w:rsidP="00F64C15">
      <w:pPr>
        <w:tabs>
          <w:tab w:val="left" w:pos="1418"/>
        </w:tabs>
        <w:spacing w:after="60" w:line="240" w:lineRule="auto"/>
        <w:ind w:firstLine="714"/>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Компетенција „Дигитална писменост” односи се на </w:t>
      </w:r>
      <w:r w:rsidR="003754A3" w:rsidRPr="00F64C15">
        <w:rPr>
          <w:rFonts w:ascii="Times New Roman" w:hAnsi="Times New Roman"/>
          <w:sz w:val="24"/>
          <w:szCs w:val="24"/>
          <w:lang w:val="en-GB"/>
        </w:rPr>
        <w:t>поседовање знања и вештина за квалитетно и поуздано коришћење информационих технологија у раду и основних програмских апликација</w:t>
      </w:r>
      <w:r w:rsidR="003754A3" w:rsidRPr="00F64C15">
        <w:rPr>
          <w:rFonts w:ascii="Times New Roman" w:hAnsi="Times New Roman" w:cs="Times New Roman"/>
          <w:sz w:val="24"/>
          <w:szCs w:val="24"/>
        </w:rPr>
        <w:t>, и то:</w:t>
      </w:r>
    </w:p>
    <w:p w14:paraId="64591191" w14:textId="13DD1F24" w:rsidR="003754A3" w:rsidRPr="00F64C15" w:rsidRDefault="00B829DD" w:rsidP="00F64C15">
      <w:pPr>
        <w:tabs>
          <w:tab w:val="left" w:pos="1418"/>
        </w:tabs>
        <w:spacing w:after="0" w:line="240" w:lineRule="auto"/>
        <w:rPr>
          <w:rFonts w:ascii="Times New Roman" w:hAnsi="Times New Roman"/>
          <w:sz w:val="24"/>
          <w:szCs w:val="24"/>
          <w:lang w:val="sr-Cyrl-CS"/>
        </w:rPr>
      </w:pPr>
      <w:r>
        <w:rPr>
          <w:rFonts w:ascii="Times New Roman" w:hAnsi="Times New Roman"/>
          <w:sz w:val="24"/>
          <w:szCs w:val="24"/>
          <w:lang w:val="sr-Cyrl-CS"/>
        </w:rPr>
        <w:tab/>
        <w:t>1)</w:t>
      </w:r>
      <w:r w:rsidR="00F64C15">
        <w:rPr>
          <w:rFonts w:ascii="Times New Roman" w:hAnsi="Times New Roman"/>
          <w:sz w:val="24"/>
          <w:szCs w:val="24"/>
          <w:lang w:val="sr-Cyrl-CS"/>
        </w:rPr>
        <w:t xml:space="preserve"> </w:t>
      </w:r>
      <w:r w:rsidR="007856EB" w:rsidRPr="00F64C15">
        <w:rPr>
          <w:rFonts w:ascii="Times New Roman" w:hAnsi="Times New Roman"/>
          <w:sz w:val="24"/>
          <w:szCs w:val="24"/>
          <w:lang w:val="sr-Cyrl-CS"/>
        </w:rPr>
        <w:t>о</w:t>
      </w:r>
      <w:r w:rsidR="003754A3" w:rsidRPr="00F64C15">
        <w:rPr>
          <w:rFonts w:ascii="Times New Roman" w:hAnsi="Times New Roman"/>
          <w:sz w:val="24"/>
          <w:szCs w:val="24"/>
          <w:lang w:val="sr-Cyrl-CS"/>
        </w:rPr>
        <w:t>снове коришћења рачунара - коришћење уређаја, креирање и управљање фајловима, мреже и сигурносни аспекти;</w:t>
      </w:r>
    </w:p>
    <w:p w14:paraId="4803C470" w14:textId="5F4752F5" w:rsidR="003754A3" w:rsidRPr="00F64C15" w:rsidRDefault="00B829DD" w:rsidP="00F64C15">
      <w:pPr>
        <w:tabs>
          <w:tab w:val="left" w:pos="1418"/>
        </w:tabs>
        <w:spacing w:after="0" w:line="240" w:lineRule="auto"/>
        <w:rPr>
          <w:rFonts w:ascii="Times New Roman" w:hAnsi="Times New Roman"/>
          <w:sz w:val="24"/>
          <w:szCs w:val="24"/>
          <w:lang w:val="sr-Cyrl-CS"/>
        </w:rPr>
      </w:pPr>
      <w:r>
        <w:rPr>
          <w:rFonts w:ascii="Times New Roman" w:hAnsi="Times New Roman"/>
          <w:sz w:val="24"/>
          <w:szCs w:val="24"/>
          <w:lang w:val="sr-Cyrl-CS"/>
        </w:rPr>
        <w:tab/>
        <w:t>2)</w:t>
      </w:r>
      <w:r w:rsidR="00F64C15">
        <w:rPr>
          <w:rFonts w:ascii="Times New Roman" w:hAnsi="Times New Roman"/>
          <w:sz w:val="24"/>
          <w:szCs w:val="24"/>
          <w:lang w:val="sr-Cyrl-CS"/>
        </w:rPr>
        <w:t xml:space="preserve"> </w:t>
      </w:r>
      <w:r w:rsidR="007856EB" w:rsidRPr="00F64C15">
        <w:rPr>
          <w:rFonts w:ascii="Times New Roman" w:hAnsi="Times New Roman"/>
          <w:sz w:val="24"/>
          <w:szCs w:val="24"/>
          <w:lang w:val="sr-Cyrl-CS"/>
        </w:rPr>
        <w:t>о</w:t>
      </w:r>
      <w:r w:rsidR="003754A3" w:rsidRPr="00F64C15">
        <w:rPr>
          <w:rFonts w:ascii="Times New Roman" w:hAnsi="Times New Roman"/>
          <w:sz w:val="24"/>
          <w:szCs w:val="24"/>
          <w:lang w:val="sr-Cyrl-CS"/>
        </w:rPr>
        <w:t xml:space="preserve">снове коришћења интернета - веб претраживање, ефикасно проналажење информација, онлајн комуникација и </w:t>
      </w:r>
      <w:r w:rsidR="00D17C88" w:rsidRPr="00F64C15">
        <w:rPr>
          <w:rFonts w:ascii="Times New Roman" w:hAnsi="Times New Roman"/>
          <w:sz w:val="24"/>
          <w:szCs w:val="24"/>
          <w:lang w:val="sr-Latn-RS"/>
        </w:rPr>
        <w:t>e-mail</w:t>
      </w:r>
      <w:r w:rsidR="003754A3" w:rsidRPr="00F64C15">
        <w:rPr>
          <w:rFonts w:ascii="Times New Roman" w:hAnsi="Times New Roman"/>
          <w:sz w:val="24"/>
          <w:szCs w:val="24"/>
          <w:lang w:val="sr-Cyrl-CS"/>
        </w:rPr>
        <w:t xml:space="preserve"> поруке;</w:t>
      </w:r>
    </w:p>
    <w:p w14:paraId="5393D195" w14:textId="193ABE79" w:rsidR="003754A3" w:rsidRPr="00F64C15" w:rsidRDefault="00B829DD" w:rsidP="00F64C15">
      <w:pPr>
        <w:tabs>
          <w:tab w:val="left" w:pos="1418"/>
        </w:tabs>
        <w:spacing w:after="0" w:line="240" w:lineRule="auto"/>
        <w:rPr>
          <w:rFonts w:ascii="Times New Roman" w:hAnsi="Times New Roman"/>
          <w:sz w:val="24"/>
          <w:szCs w:val="24"/>
          <w:lang w:val="sr-Cyrl-CS"/>
        </w:rPr>
      </w:pPr>
      <w:r>
        <w:rPr>
          <w:rFonts w:ascii="Times New Roman" w:hAnsi="Times New Roman"/>
          <w:sz w:val="24"/>
          <w:szCs w:val="24"/>
          <w:lang w:val="sr-Cyrl-CS"/>
        </w:rPr>
        <w:tab/>
        <w:t>3)</w:t>
      </w:r>
      <w:r w:rsidR="00F64C15">
        <w:rPr>
          <w:rFonts w:ascii="Times New Roman" w:hAnsi="Times New Roman"/>
          <w:sz w:val="24"/>
          <w:szCs w:val="24"/>
          <w:lang w:val="sr-Cyrl-CS"/>
        </w:rPr>
        <w:t xml:space="preserve"> </w:t>
      </w:r>
      <w:r w:rsidR="007856EB" w:rsidRPr="00F64C15">
        <w:rPr>
          <w:rFonts w:ascii="Times New Roman" w:hAnsi="Times New Roman"/>
          <w:sz w:val="24"/>
          <w:szCs w:val="24"/>
          <w:lang w:val="sr-Cyrl-CS"/>
        </w:rPr>
        <w:t>о</w:t>
      </w:r>
      <w:r w:rsidR="003754A3" w:rsidRPr="00F64C15">
        <w:rPr>
          <w:rFonts w:ascii="Times New Roman" w:hAnsi="Times New Roman"/>
          <w:sz w:val="24"/>
          <w:szCs w:val="24"/>
          <w:lang w:val="sr-Cyrl-CS"/>
        </w:rPr>
        <w:t>брада текста - креирање, форматирање и завршна обрада текстуалних докумената;</w:t>
      </w:r>
    </w:p>
    <w:p w14:paraId="68DC1340" w14:textId="1A11CD8F" w:rsidR="00E8417B" w:rsidRPr="00F64C15" w:rsidRDefault="00B829DD" w:rsidP="00F64C15">
      <w:pPr>
        <w:tabs>
          <w:tab w:val="left" w:pos="1418"/>
        </w:tabs>
        <w:spacing w:after="0" w:line="240" w:lineRule="auto"/>
        <w:rPr>
          <w:rFonts w:ascii="Times New Roman" w:hAnsi="Times New Roman" w:cs="Times New Roman"/>
          <w:sz w:val="24"/>
          <w:szCs w:val="24"/>
        </w:rPr>
      </w:pPr>
      <w:r>
        <w:rPr>
          <w:rFonts w:ascii="Times New Roman" w:hAnsi="Times New Roman"/>
          <w:sz w:val="24"/>
          <w:szCs w:val="24"/>
          <w:lang w:val="sr-Cyrl-CS"/>
        </w:rPr>
        <w:tab/>
        <w:t>4)</w:t>
      </w:r>
      <w:r w:rsidR="00F64C15">
        <w:rPr>
          <w:rFonts w:ascii="Times New Roman" w:hAnsi="Times New Roman"/>
          <w:sz w:val="24"/>
          <w:szCs w:val="24"/>
          <w:lang w:val="sr-Cyrl-CS"/>
        </w:rPr>
        <w:t xml:space="preserve"> </w:t>
      </w:r>
      <w:r w:rsidR="007856EB" w:rsidRPr="00F64C15">
        <w:rPr>
          <w:rFonts w:ascii="Times New Roman" w:hAnsi="Times New Roman"/>
          <w:sz w:val="24"/>
          <w:szCs w:val="24"/>
          <w:lang w:val="sr-Cyrl-CS"/>
        </w:rPr>
        <w:t>т</w:t>
      </w:r>
      <w:r w:rsidR="003754A3" w:rsidRPr="00F64C15">
        <w:rPr>
          <w:rFonts w:ascii="Times New Roman" w:hAnsi="Times New Roman"/>
          <w:sz w:val="24"/>
          <w:szCs w:val="24"/>
          <w:lang w:val="sr-Cyrl-CS"/>
        </w:rPr>
        <w:t>абеларне калкулације - креирање, форматирање, измене и коришћење радних листова, стандардних формула, функција и креирање графикона</w:t>
      </w:r>
      <w:r w:rsidR="003754A3" w:rsidRPr="00F64C15">
        <w:rPr>
          <w:rFonts w:ascii="Times New Roman" w:hAnsi="Times New Roman" w:cs="Times New Roman"/>
          <w:sz w:val="24"/>
          <w:szCs w:val="24"/>
        </w:rPr>
        <w:t>.</w:t>
      </w:r>
    </w:p>
    <w:p w14:paraId="7D7F2377" w14:textId="399D7373" w:rsidR="000B4DE7" w:rsidRPr="00F64C15" w:rsidRDefault="000B4DE7" w:rsidP="00EE0179">
      <w:pPr>
        <w:spacing w:after="60" w:line="240" w:lineRule="auto"/>
        <w:rPr>
          <w:rFonts w:ascii="Times New Roman" w:hAnsi="Times New Roman" w:cs="Times New Roman"/>
          <w:sz w:val="24"/>
          <w:szCs w:val="24"/>
        </w:rPr>
      </w:pPr>
    </w:p>
    <w:p w14:paraId="434236DB" w14:textId="450C1241"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Компетенција „Пословна комуникација”</w:t>
      </w:r>
    </w:p>
    <w:p w14:paraId="5E3F3D8F" w14:textId="2E0D9A18" w:rsidR="00E8417B" w:rsidRPr="00F64C15" w:rsidRDefault="003754A3" w:rsidP="00EE0179">
      <w:pPr>
        <w:spacing w:after="60" w:line="240" w:lineRule="auto"/>
        <w:jc w:val="center"/>
        <w:rPr>
          <w:rFonts w:ascii="Times New Roman" w:hAnsi="Times New Roman" w:cs="Times New Roman"/>
          <w:b/>
          <w:bCs/>
          <w:iCs/>
          <w:sz w:val="24"/>
          <w:szCs w:val="24"/>
        </w:rPr>
      </w:pPr>
      <w:r w:rsidRPr="00F64C15">
        <w:rPr>
          <w:rFonts w:ascii="Times New Roman" w:hAnsi="Times New Roman" w:cs="Times New Roman"/>
          <w:b/>
          <w:bCs/>
          <w:iCs/>
          <w:sz w:val="24"/>
          <w:szCs w:val="24"/>
        </w:rPr>
        <w:t>Члан 1</w:t>
      </w:r>
      <w:r w:rsidR="000F5B11" w:rsidRPr="00F64C15">
        <w:rPr>
          <w:rFonts w:ascii="Times New Roman" w:hAnsi="Times New Roman" w:cs="Times New Roman"/>
          <w:b/>
          <w:bCs/>
          <w:iCs/>
          <w:sz w:val="24"/>
          <w:szCs w:val="24"/>
          <w:lang w:val="sr-Cyrl-RS"/>
        </w:rPr>
        <w:t>3</w:t>
      </w:r>
      <w:r w:rsidRPr="00F64C15">
        <w:rPr>
          <w:rFonts w:ascii="Times New Roman" w:hAnsi="Times New Roman" w:cs="Times New Roman"/>
          <w:b/>
          <w:bCs/>
          <w:iCs/>
          <w:sz w:val="24"/>
          <w:szCs w:val="24"/>
        </w:rPr>
        <w:t>.</w:t>
      </w:r>
    </w:p>
    <w:p w14:paraId="3B297429" w14:textId="5A38BF5F" w:rsidR="00B919C3" w:rsidRPr="00F64C15" w:rsidRDefault="00F64C15" w:rsidP="00EE0179">
      <w:pPr>
        <w:spacing w:after="60" w:line="240" w:lineRule="auto"/>
        <w:jc w:val="center"/>
        <w:rPr>
          <w:rFonts w:ascii="Times New Roman" w:hAnsi="Times New Roman" w:cs="Times New Roman"/>
          <w:sz w:val="24"/>
          <w:szCs w:val="24"/>
        </w:rPr>
      </w:pPr>
      <w:r>
        <w:rPr>
          <w:rFonts w:ascii="Times New Roman" w:hAnsi="Times New Roman" w:cs="Times New Roman"/>
          <w:sz w:val="24"/>
          <w:szCs w:val="24"/>
        </w:rPr>
        <w:tab/>
      </w:r>
    </w:p>
    <w:p w14:paraId="405A213C" w14:textId="50F81F71" w:rsidR="00E8417B" w:rsidRPr="00F64C15" w:rsidRDefault="00F64C15" w:rsidP="00F64C15">
      <w:pPr>
        <w:tabs>
          <w:tab w:val="left" w:pos="1418"/>
        </w:tabs>
        <w:spacing w:after="60" w:line="240" w:lineRule="auto"/>
        <w:ind w:firstLine="714"/>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Компетенција „Пословна комуникација” односи се на </w:t>
      </w:r>
      <w:r w:rsidR="003754A3" w:rsidRPr="00F64C15">
        <w:rPr>
          <w:rFonts w:ascii="Times New Roman" w:hAnsi="Times New Roman"/>
          <w:sz w:val="24"/>
          <w:szCs w:val="24"/>
          <w:lang w:val="en-GB"/>
        </w:rPr>
        <w:t>поседовање знања и вештина неопходних за ефикасну усмену и писану пословну комуникацију</w:t>
      </w:r>
      <w:r w:rsidR="003754A3" w:rsidRPr="00F64C15">
        <w:rPr>
          <w:rFonts w:ascii="Times New Roman" w:hAnsi="Times New Roman" w:cs="Times New Roman"/>
          <w:sz w:val="24"/>
          <w:szCs w:val="24"/>
        </w:rPr>
        <w:t>, и то:</w:t>
      </w:r>
    </w:p>
    <w:p w14:paraId="5CB9DA8E" w14:textId="588BD168" w:rsidR="003754A3" w:rsidRPr="00F64C15" w:rsidRDefault="00B829DD" w:rsidP="00F64C15">
      <w:pPr>
        <w:tabs>
          <w:tab w:val="left" w:pos="1418"/>
        </w:tabs>
        <w:autoSpaceDE w:val="0"/>
        <w:autoSpaceDN w:val="0"/>
        <w:adjustRightInd w:val="0"/>
        <w:spacing w:after="0" w:line="240" w:lineRule="auto"/>
        <w:ind w:left="714" w:firstLine="357"/>
        <w:jc w:val="both"/>
        <w:rPr>
          <w:rFonts w:ascii="Times New Roman" w:hAnsi="Times New Roman"/>
          <w:sz w:val="24"/>
          <w:szCs w:val="24"/>
          <w:lang w:val="sr-Cyrl-CS"/>
        </w:rPr>
      </w:pPr>
      <w:r>
        <w:rPr>
          <w:rFonts w:ascii="Times New Roman" w:hAnsi="Times New Roman"/>
          <w:bCs/>
          <w:sz w:val="24"/>
          <w:szCs w:val="24"/>
          <w:lang w:val="sr-Cyrl-CS"/>
        </w:rPr>
        <w:tab/>
        <w:t>1</w:t>
      </w:r>
      <w:r>
        <w:rPr>
          <w:rFonts w:ascii="Times New Roman" w:hAnsi="Times New Roman"/>
          <w:sz w:val="24"/>
          <w:szCs w:val="24"/>
          <w:lang w:val="sr-Cyrl-CS"/>
        </w:rPr>
        <w:t>)</w:t>
      </w:r>
      <w:r w:rsidR="00F64C15">
        <w:rPr>
          <w:rFonts w:ascii="Times New Roman" w:hAnsi="Times New Roman"/>
          <w:bCs/>
          <w:sz w:val="24"/>
          <w:szCs w:val="24"/>
          <w:lang w:val="sr-Cyrl-CS"/>
        </w:rPr>
        <w:t xml:space="preserve"> </w:t>
      </w:r>
      <w:r w:rsidR="007856EB" w:rsidRPr="00F64C15">
        <w:rPr>
          <w:rFonts w:ascii="Times New Roman" w:hAnsi="Times New Roman"/>
          <w:bCs/>
          <w:sz w:val="24"/>
          <w:szCs w:val="24"/>
          <w:lang w:val="sr-Cyrl-CS"/>
        </w:rPr>
        <w:t>в</w:t>
      </w:r>
      <w:r w:rsidR="003754A3" w:rsidRPr="00F64C15">
        <w:rPr>
          <w:rFonts w:ascii="Times New Roman" w:hAnsi="Times New Roman"/>
          <w:bCs/>
          <w:sz w:val="24"/>
          <w:szCs w:val="24"/>
          <w:lang w:val="sr-Cyrl-CS"/>
        </w:rPr>
        <w:t>ербална и невербална комуникација</w:t>
      </w:r>
      <w:r w:rsidR="007856EB" w:rsidRPr="00F64C15">
        <w:rPr>
          <w:rFonts w:ascii="Times New Roman" w:hAnsi="Times New Roman"/>
          <w:bCs/>
          <w:sz w:val="24"/>
          <w:szCs w:val="24"/>
          <w:lang w:val="sr-Cyrl-CS"/>
        </w:rPr>
        <w:t>;</w:t>
      </w:r>
    </w:p>
    <w:p w14:paraId="610258AB" w14:textId="041093B3" w:rsidR="003754A3" w:rsidRPr="00F64C15" w:rsidRDefault="00B829DD" w:rsidP="00F64C15">
      <w:pPr>
        <w:tabs>
          <w:tab w:val="left" w:pos="1418"/>
        </w:tabs>
        <w:autoSpaceDE w:val="0"/>
        <w:autoSpaceDN w:val="0"/>
        <w:adjustRightInd w:val="0"/>
        <w:spacing w:after="0" w:line="240" w:lineRule="auto"/>
        <w:ind w:left="714" w:firstLine="357"/>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t>2)</w:t>
      </w:r>
      <w:r w:rsidR="00F64C15">
        <w:rPr>
          <w:rFonts w:ascii="Times New Roman" w:hAnsi="Times New Roman"/>
          <w:sz w:val="24"/>
          <w:szCs w:val="24"/>
          <w:lang w:val="sr-Cyrl-CS"/>
        </w:rPr>
        <w:t xml:space="preserve"> </w:t>
      </w:r>
      <w:r w:rsidR="007856EB" w:rsidRPr="00F64C15">
        <w:rPr>
          <w:rFonts w:ascii="Times New Roman" w:hAnsi="Times New Roman"/>
          <w:sz w:val="24"/>
          <w:szCs w:val="24"/>
          <w:lang w:val="sr-Cyrl-CS"/>
        </w:rPr>
        <w:t>п</w:t>
      </w:r>
      <w:r w:rsidR="003754A3" w:rsidRPr="00F64C15">
        <w:rPr>
          <w:rFonts w:ascii="Times New Roman" w:hAnsi="Times New Roman"/>
          <w:sz w:val="24"/>
          <w:szCs w:val="24"/>
          <w:lang w:val="sr-Cyrl-CS"/>
        </w:rPr>
        <w:t xml:space="preserve">равопис и граматика српског језика; </w:t>
      </w:r>
    </w:p>
    <w:p w14:paraId="32108538" w14:textId="588F15E4" w:rsidR="003754A3" w:rsidRPr="00F64C15" w:rsidRDefault="00B829DD" w:rsidP="00F64C15">
      <w:pPr>
        <w:tabs>
          <w:tab w:val="left" w:pos="1418"/>
        </w:tabs>
        <w:autoSpaceDE w:val="0"/>
        <w:autoSpaceDN w:val="0"/>
        <w:adjustRightInd w:val="0"/>
        <w:spacing w:after="0" w:line="240" w:lineRule="auto"/>
        <w:ind w:left="714" w:firstLine="357"/>
        <w:jc w:val="both"/>
        <w:rPr>
          <w:rFonts w:ascii="Times New Roman" w:hAnsi="Times New Roman"/>
          <w:sz w:val="24"/>
          <w:szCs w:val="24"/>
          <w:lang w:val="sr-Cyrl-CS"/>
        </w:rPr>
      </w:pPr>
      <w:r>
        <w:rPr>
          <w:rFonts w:ascii="Times New Roman" w:hAnsi="Times New Roman"/>
          <w:bCs/>
          <w:sz w:val="24"/>
          <w:szCs w:val="24"/>
          <w:lang w:val="sr-Cyrl-CS"/>
        </w:rPr>
        <w:tab/>
        <w:t>3</w:t>
      </w:r>
      <w:r>
        <w:rPr>
          <w:rFonts w:ascii="Times New Roman" w:hAnsi="Times New Roman"/>
          <w:sz w:val="24"/>
          <w:szCs w:val="24"/>
          <w:lang w:val="sr-Cyrl-CS"/>
        </w:rPr>
        <w:t>)</w:t>
      </w:r>
      <w:r w:rsidR="00F64C15">
        <w:rPr>
          <w:rFonts w:ascii="Times New Roman" w:hAnsi="Times New Roman"/>
          <w:bCs/>
          <w:sz w:val="24"/>
          <w:szCs w:val="24"/>
          <w:lang w:val="sr-Cyrl-CS"/>
        </w:rPr>
        <w:t xml:space="preserve"> </w:t>
      </w:r>
      <w:r w:rsidR="007856EB" w:rsidRPr="00F64C15">
        <w:rPr>
          <w:rFonts w:ascii="Times New Roman" w:hAnsi="Times New Roman"/>
          <w:bCs/>
          <w:sz w:val="24"/>
          <w:szCs w:val="24"/>
          <w:lang w:val="sr-Cyrl-CS"/>
        </w:rPr>
        <w:t>п</w:t>
      </w:r>
      <w:r w:rsidR="003754A3" w:rsidRPr="00F64C15">
        <w:rPr>
          <w:rFonts w:ascii="Times New Roman" w:hAnsi="Times New Roman"/>
          <w:bCs/>
          <w:sz w:val="24"/>
          <w:szCs w:val="24"/>
          <w:lang w:val="sr-Cyrl-CS"/>
        </w:rPr>
        <w:t>исана пословна комуникација;</w:t>
      </w:r>
    </w:p>
    <w:p w14:paraId="3ED37ACD" w14:textId="08C47558" w:rsidR="003754A3" w:rsidRPr="00F64C15" w:rsidRDefault="00B829DD" w:rsidP="00F64C15">
      <w:pPr>
        <w:tabs>
          <w:tab w:val="left" w:pos="1418"/>
        </w:tabs>
        <w:autoSpaceDE w:val="0"/>
        <w:autoSpaceDN w:val="0"/>
        <w:adjustRightInd w:val="0"/>
        <w:spacing w:after="0" w:line="240" w:lineRule="auto"/>
        <w:ind w:left="714" w:firstLine="357"/>
        <w:jc w:val="both"/>
        <w:rPr>
          <w:rFonts w:ascii="Times New Roman" w:hAnsi="Times New Roman"/>
          <w:bCs/>
          <w:sz w:val="24"/>
          <w:szCs w:val="24"/>
          <w:lang w:val="sr-Cyrl-CS"/>
        </w:rPr>
      </w:pPr>
      <w:r>
        <w:rPr>
          <w:rFonts w:ascii="Times New Roman" w:hAnsi="Times New Roman"/>
          <w:bCs/>
          <w:sz w:val="24"/>
          <w:szCs w:val="24"/>
          <w:lang w:val="sr-Cyrl-CS"/>
        </w:rPr>
        <w:tab/>
        <w:t>4</w:t>
      </w:r>
      <w:r>
        <w:rPr>
          <w:rFonts w:ascii="Times New Roman" w:hAnsi="Times New Roman"/>
          <w:sz w:val="24"/>
          <w:szCs w:val="24"/>
          <w:lang w:val="sr-Cyrl-CS"/>
        </w:rPr>
        <w:t>)</w:t>
      </w:r>
      <w:r w:rsidR="00F64C15">
        <w:rPr>
          <w:rFonts w:ascii="Times New Roman" w:hAnsi="Times New Roman"/>
          <w:bCs/>
          <w:sz w:val="24"/>
          <w:szCs w:val="24"/>
          <w:lang w:val="sr-Cyrl-CS"/>
        </w:rPr>
        <w:t xml:space="preserve"> </w:t>
      </w:r>
      <w:r w:rsidR="007856EB" w:rsidRPr="00F64C15">
        <w:rPr>
          <w:rFonts w:ascii="Times New Roman" w:hAnsi="Times New Roman"/>
          <w:bCs/>
          <w:sz w:val="24"/>
          <w:szCs w:val="24"/>
          <w:lang w:val="sr-Cyrl-CS"/>
        </w:rPr>
        <w:t>у</w:t>
      </w:r>
      <w:r w:rsidR="003754A3" w:rsidRPr="00F64C15">
        <w:rPr>
          <w:rFonts w:ascii="Times New Roman" w:hAnsi="Times New Roman"/>
          <w:bCs/>
          <w:sz w:val="24"/>
          <w:szCs w:val="24"/>
          <w:lang w:val="sr-Cyrl-CS"/>
        </w:rPr>
        <w:t>смена пословна комуникација;</w:t>
      </w:r>
    </w:p>
    <w:p w14:paraId="521AF2EC" w14:textId="78474AC5" w:rsidR="00E8417B" w:rsidRPr="00F64C15" w:rsidRDefault="00B829DD" w:rsidP="00F64C15">
      <w:pPr>
        <w:tabs>
          <w:tab w:val="left" w:pos="1418"/>
        </w:tabs>
        <w:autoSpaceDE w:val="0"/>
        <w:autoSpaceDN w:val="0"/>
        <w:adjustRightInd w:val="0"/>
        <w:spacing w:after="0" w:line="240" w:lineRule="auto"/>
        <w:ind w:left="714" w:firstLine="357"/>
        <w:jc w:val="both"/>
        <w:rPr>
          <w:rFonts w:ascii="Times New Roman" w:hAnsi="Times New Roman" w:cs="Times New Roman"/>
          <w:sz w:val="24"/>
          <w:szCs w:val="24"/>
        </w:rPr>
      </w:pPr>
      <w:r>
        <w:rPr>
          <w:rFonts w:ascii="Times New Roman" w:hAnsi="Times New Roman"/>
          <w:bCs/>
          <w:sz w:val="24"/>
          <w:szCs w:val="24"/>
          <w:lang w:val="sr-Cyrl-CS"/>
        </w:rPr>
        <w:tab/>
        <w:t>5</w:t>
      </w:r>
      <w:r>
        <w:rPr>
          <w:rFonts w:ascii="Times New Roman" w:hAnsi="Times New Roman"/>
          <w:sz w:val="24"/>
          <w:szCs w:val="24"/>
          <w:lang w:val="sr-Cyrl-CS"/>
        </w:rPr>
        <w:t>)</w:t>
      </w:r>
      <w:r w:rsidR="00F64C15">
        <w:rPr>
          <w:rFonts w:ascii="Times New Roman" w:hAnsi="Times New Roman"/>
          <w:bCs/>
          <w:sz w:val="24"/>
          <w:szCs w:val="24"/>
          <w:lang w:val="sr-Cyrl-CS"/>
        </w:rPr>
        <w:t xml:space="preserve"> </w:t>
      </w:r>
      <w:r w:rsidR="007856EB" w:rsidRPr="00F64C15">
        <w:rPr>
          <w:rFonts w:ascii="Times New Roman" w:hAnsi="Times New Roman"/>
          <w:bCs/>
          <w:sz w:val="24"/>
          <w:szCs w:val="24"/>
          <w:lang w:val="sr-Cyrl-CS"/>
        </w:rPr>
        <w:t>т</w:t>
      </w:r>
      <w:r w:rsidR="003754A3" w:rsidRPr="00F64C15">
        <w:rPr>
          <w:rFonts w:ascii="Times New Roman" w:hAnsi="Times New Roman"/>
          <w:bCs/>
          <w:sz w:val="24"/>
          <w:szCs w:val="24"/>
          <w:lang w:val="sr-Cyrl-CS"/>
        </w:rPr>
        <w:t>елефонска</w:t>
      </w:r>
      <w:r w:rsidR="003754A3" w:rsidRPr="00F64C15">
        <w:rPr>
          <w:rFonts w:ascii="Times New Roman" w:hAnsi="Times New Roman"/>
          <w:bCs/>
          <w:sz w:val="24"/>
          <w:szCs w:val="24"/>
        </w:rPr>
        <w:t xml:space="preserve"> и електронска комуникација</w:t>
      </w:r>
      <w:r w:rsidR="003754A3" w:rsidRPr="00F64C15">
        <w:rPr>
          <w:rFonts w:ascii="Times New Roman" w:hAnsi="Times New Roman" w:cs="Times New Roman"/>
          <w:sz w:val="24"/>
          <w:szCs w:val="24"/>
        </w:rPr>
        <w:t>.</w:t>
      </w:r>
    </w:p>
    <w:p w14:paraId="6EE62983" w14:textId="77777777" w:rsidR="003754A3" w:rsidRPr="00F64C15" w:rsidRDefault="003754A3" w:rsidP="00EE0179">
      <w:pPr>
        <w:autoSpaceDE w:val="0"/>
        <w:autoSpaceDN w:val="0"/>
        <w:adjustRightInd w:val="0"/>
        <w:spacing w:after="60" w:line="240" w:lineRule="auto"/>
        <w:ind w:left="720"/>
        <w:jc w:val="both"/>
        <w:rPr>
          <w:rFonts w:ascii="Times New Roman" w:hAnsi="Times New Roman" w:cs="Times New Roman"/>
          <w:sz w:val="24"/>
          <w:szCs w:val="24"/>
        </w:rPr>
      </w:pPr>
    </w:p>
    <w:p w14:paraId="0ED3885E" w14:textId="03326454" w:rsidR="00E8417B" w:rsidRPr="00F64C15" w:rsidRDefault="003754A3" w:rsidP="00F64C15">
      <w:pPr>
        <w:tabs>
          <w:tab w:val="left" w:pos="709"/>
        </w:tabs>
        <w:spacing w:after="0"/>
        <w:jc w:val="center"/>
        <w:rPr>
          <w:rFonts w:ascii="Times New Roman" w:hAnsi="Times New Roman" w:cs="Times New Roman"/>
          <w:sz w:val="24"/>
          <w:szCs w:val="24"/>
        </w:rPr>
      </w:pPr>
      <w:r w:rsidRPr="00F64C15">
        <w:rPr>
          <w:rFonts w:ascii="Times New Roman" w:hAnsi="Times New Roman" w:cs="Times New Roman"/>
          <w:b/>
          <w:sz w:val="24"/>
          <w:szCs w:val="24"/>
        </w:rPr>
        <w:t>Посебне функционалне компетенције у одређеној области рада и заједничке области рада</w:t>
      </w:r>
    </w:p>
    <w:p w14:paraId="642348B3" w14:textId="7753F70E" w:rsidR="00E8417B" w:rsidRPr="00F64C15" w:rsidRDefault="003754A3" w:rsidP="00F64C15">
      <w:pPr>
        <w:spacing w:after="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Члан 1</w:t>
      </w:r>
      <w:r w:rsidR="000F5B11" w:rsidRPr="00F64C15">
        <w:rPr>
          <w:rFonts w:ascii="Times New Roman" w:hAnsi="Times New Roman" w:cs="Times New Roman"/>
          <w:b/>
          <w:bCs/>
          <w:sz w:val="24"/>
          <w:szCs w:val="24"/>
          <w:lang w:val="sr-Cyrl-RS"/>
        </w:rPr>
        <w:t>4</w:t>
      </w:r>
      <w:r w:rsidRPr="00F64C15">
        <w:rPr>
          <w:rFonts w:ascii="Times New Roman" w:hAnsi="Times New Roman" w:cs="Times New Roman"/>
          <w:b/>
          <w:bCs/>
          <w:sz w:val="24"/>
          <w:szCs w:val="24"/>
        </w:rPr>
        <w:t>.</w:t>
      </w:r>
    </w:p>
    <w:p w14:paraId="38A8F0F7" w14:textId="77777777" w:rsidR="00B919C3" w:rsidRPr="00F64C15" w:rsidRDefault="00B919C3" w:rsidP="00EE0179">
      <w:pPr>
        <w:spacing w:after="60" w:line="240" w:lineRule="auto"/>
        <w:jc w:val="center"/>
        <w:rPr>
          <w:rFonts w:ascii="Times New Roman" w:hAnsi="Times New Roman" w:cs="Times New Roman"/>
          <w:sz w:val="24"/>
          <w:szCs w:val="24"/>
        </w:rPr>
      </w:pPr>
    </w:p>
    <w:p w14:paraId="443109D3" w14:textId="6A43441A"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Посебне функционалне компетенције у одређеној области рада односе се на потребна општа и методолошка знања и вештине у оквиру одређене области рада које службеник треба да примењује у раду да би делотворно обавио посао.</w:t>
      </w:r>
    </w:p>
    <w:p w14:paraId="2852B22E" w14:textId="372330C2"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Одређене области рада заједничке за све органе су:</w:t>
      </w:r>
    </w:p>
    <w:p w14:paraId="047EF712" w14:textId="1AA2A52A" w:rsidR="00027552" w:rsidRPr="00F64C15" w:rsidRDefault="007D1639" w:rsidP="007D1639">
      <w:pPr>
        <w:tabs>
          <w:tab w:val="left" w:pos="1418"/>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027552" w:rsidRPr="00F64C15">
        <w:rPr>
          <w:rFonts w:ascii="Times New Roman" w:hAnsi="Times New Roman" w:cs="Times New Roman"/>
          <w:sz w:val="24"/>
          <w:szCs w:val="24"/>
        </w:rPr>
        <w:t>1) послови руковођења;</w:t>
      </w:r>
    </w:p>
    <w:p w14:paraId="078A4FFA" w14:textId="4255E3E2" w:rsidR="00E8417B" w:rsidRPr="00F64C15" w:rsidRDefault="007D1639" w:rsidP="007D1639">
      <w:pPr>
        <w:tabs>
          <w:tab w:val="left" w:pos="1418"/>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CS"/>
        </w:rPr>
        <w:tab/>
      </w:r>
      <w:r w:rsidR="00027552" w:rsidRPr="00F64C15">
        <w:rPr>
          <w:rFonts w:ascii="Times New Roman" w:hAnsi="Times New Roman" w:cs="Times New Roman"/>
          <w:sz w:val="24"/>
          <w:szCs w:val="24"/>
          <w:lang w:val="sr-Cyrl-CS"/>
        </w:rPr>
        <w:t>2</w:t>
      </w:r>
      <w:r w:rsidR="003754A3" w:rsidRPr="00F64C15">
        <w:rPr>
          <w:rFonts w:ascii="Times New Roman" w:hAnsi="Times New Roman" w:cs="Times New Roman"/>
          <w:sz w:val="24"/>
          <w:szCs w:val="24"/>
        </w:rPr>
        <w:t>) инспекцијски послови;</w:t>
      </w:r>
    </w:p>
    <w:p w14:paraId="602AE550" w14:textId="4E65312E" w:rsidR="00E8417B" w:rsidRPr="00F64C15" w:rsidRDefault="007D1639" w:rsidP="007D1639">
      <w:pPr>
        <w:tabs>
          <w:tab w:val="left" w:pos="1418"/>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CS"/>
        </w:rPr>
        <w:tab/>
      </w:r>
      <w:r w:rsidR="00027552" w:rsidRPr="00F64C15">
        <w:rPr>
          <w:rFonts w:ascii="Times New Roman" w:hAnsi="Times New Roman" w:cs="Times New Roman"/>
          <w:sz w:val="24"/>
          <w:szCs w:val="24"/>
          <w:lang w:val="sr-Cyrl-CS"/>
        </w:rPr>
        <w:t>3</w:t>
      </w:r>
      <w:r w:rsidR="003754A3" w:rsidRPr="00F64C15">
        <w:rPr>
          <w:rFonts w:ascii="Times New Roman" w:hAnsi="Times New Roman" w:cs="Times New Roman"/>
          <w:sz w:val="24"/>
          <w:szCs w:val="24"/>
        </w:rPr>
        <w:t>) нормативни послови;</w:t>
      </w:r>
    </w:p>
    <w:p w14:paraId="68AC1071" w14:textId="67B4BCE9" w:rsidR="00E8417B" w:rsidRPr="00F64C15" w:rsidRDefault="007D1639" w:rsidP="007D1639">
      <w:pPr>
        <w:tabs>
          <w:tab w:val="left" w:pos="1418"/>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CS"/>
        </w:rPr>
        <w:tab/>
      </w:r>
      <w:r w:rsidR="00027552" w:rsidRPr="00F64C15">
        <w:rPr>
          <w:rFonts w:ascii="Times New Roman" w:hAnsi="Times New Roman" w:cs="Times New Roman"/>
          <w:sz w:val="24"/>
          <w:szCs w:val="24"/>
          <w:lang w:val="sr-Cyrl-CS"/>
        </w:rPr>
        <w:t>4</w:t>
      </w:r>
      <w:r w:rsidR="003754A3" w:rsidRPr="00F64C15">
        <w:rPr>
          <w:rFonts w:ascii="Times New Roman" w:hAnsi="Times New Roman" w:cs="Times New Roman"/>
          <w:sz w:val="24"/>
          <w:szCs w:val="24"/>
        </w:rPr>
        <w:t>) студијско-аналитички послови;</w:t>
      </w:r>
    </w:p>
    <w:p w14:paraId="531A4BCF" w14:textId="61B08732" w:rsidR="008A326A" w:rsidRPr="00F64C15" w:rsidRDefault="007D1639" w:rsidP="007D1639">
      <w:pPr>
        <w:tabs>
          <w:tab w:val="left" w:pos="1418"/>
        </w:tabs>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27552" w:rsidRPr="00F64C15">
        <w:rPr>
          <w:rFonts w:ascii="Times New Roman" w:hAnsi="Times New Roman" w:cs="Times New Roman"/>
          <w:sz w:val="24"/>
          <w:szCs w:val="24"/>
          <w:lang w:val="sr-Cyrl-RS"/>
        </w:rPr>
        <w:t>5</w:t>
      </w:r>
      <w:r w:rsidR="008A326A" w:rsidRPr="00F64C15">
        <w:rPr>
          <w:rFonts w:ascii="Times New Roman" w:hAnsi="Times New Roman" w:cs="Times New Roman"/>
          <w:sz w:val="24"/>
          <w:szCs w:val="24"/>
          <w:lang w:val="sr-Cyrl-RS"/>
        </w:rPr>
        <w:t>) стручно-оперативни послови;</w:t>
      </w:r>
    </w:p>
    <w:p w14:paraId="4B0D016F" w14:textId="6E9C114D" w:rsidR="00027552" w:rsidRPr="00F64C15" w:rsidRDefault="007D1639" w:rsidP="007D1639">
      <w:pPr>
        <w:tabs>
          <w:tab w:val="left" w:pos="1418"/>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ab/>
      </w:r>
      <w:r w:rsidR="00027552" w:rsidRPr="00F64C15">
        <w:rPr>
          <w:rFonts w:ascii="Times New Roman" w:hAnsi="Times New Roman" w:cs="Times New Roman"/>
          <w:sz w:val="24"/>
          <w:szCs w:val="24"/>
          <w:lang w:val="sr-Cyrl-RS"/>
        </w:rPr>
        <w:t>6</w:t>
      </w:r>
      <w:r w:rsidR="00027552" w:rsidRPr="00F64C15">
        <w:rPr>
          <w:rFonts w:ascii="Times New Roman" w:hAnsi="Times New Roman" w:cs="Times New Roman"/>
          <w:sz w:val="24"/>
          <w:szCs w:val="24"/>
        </w:rPr>
        <w:t>) управно-правни послови;</w:t>
      </w:r>
    </w:p>
    <w:p w14:paraId="2BFFABD9" w14:textId="6C8A7294" w:rsidR="00E8417B" w:rsidRPr="00F64C15" w:rsidRDefault="007D1639" w:rsidP="007D1639">
      <w:pPr>
        <w:tabs>
          <w:tab w:val="left" w:pos="1418"/>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ab/>
      </w:r>
      <w:r w:rsidR="00027552" w:rsidRPr="00F64C15">
        <w:rPr>
          <w:rFonts w:ascii="Times New Roman" w:hAnsi="Times New Roman" w:cs="Times New Roman"/>
          <w:sz w:val="24"/>
          <w:szCs w:val="24"/>
          <w:lang w:val="sr-Cyrl-RS"/>
        </w:rPr>
        <w:t>7</w:t>
      </w:r>
      <w:r w:rsidR="003754A3" w:rsidRPr="00F64C15">
        <w:rPr>
          <w:rFonts w:ascii="Times New Roman" w:hAnsi="Times New Roman" w:cs="Times New Roman"/>
          <w:sz w:val="24"/>
          <w:szCs w:val="24"/>
        </w:rPr>
        <w:t>) финансијско-материјални послови;</w:t>
      </w:r>
    </w:p>
    <w:p w14:paraId="0A7073C9" w14:textId="473B467E" w:rsidR="00E8417B" w:rsidRPr="00F64C15" w:rsidRDefault="007D1639" w:rsidP="007D1639">
      <w:pPr>
        <w:tabs>
          <w:tab w:val="left" w:pos="1418"/>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ab/>
      </w:r>
      <w:r w:rsidR="00027552" w:rsidRPr="00F64C15">
        <w:rPr>
          <w:rFonts w:ascii="Times New Roman" w:hAnsi="Times New Roman" w:cs="Times New Roman"/>
          <w:sz w:val="24"/>
          <w:szCs w:val="24"/>
          <w:lang w:val="sr-Cyrl-RS"/>
        </w:rPr>
        <w:t>8</w:t>
      </w:r>
      <w:r w:rsidR="003754A3" w:rsidRPr="00F64C15">
        <w:rPr>
          <w:rFonts w:ascii="Times New Roman" w:hAnsi="Times New Roman" w:cs="Times New Roman"/>
          <w:sz w:val="24"/>
          <w:szCs w:val="24"/>
        </w:rPr>
        <w:t>) послови ревизије;</w:t>
      </w:r>
    </w:p>
    <w:p w14:paraId="1716923B" w14:textId="74F9C87A" w:rsidR="00E8417B" w:rsidRPr="00F64C15" w:rsidRDefault="007D1639" w:rsidP="007D1639">
      <w:pPr>
        <w:tabs>
          <w:tab w:val="left" w:pos="1418"/>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ab/>
      </w:r>
      <w:r w:rsidR="00027552" w:rsidRPr="00F64C15">
        <w:rPr>
          <w:rFonts w:ascii="Times New Roman" w:hAnsi="Times New Roman" w:cs="Times New Roman"/>
          <w:sz w:val="24"/>
          <w:szCs w:val="24"/>
          <w:lang w:val="sr-Cyrl-RS"/>
        </w:rPr>
        <w:t>9</w:t>
      </w:r>
      <w:r w:rsidR="003754A3" w:rsidRPr="00F64C15">
        <w:rPr>
          <w:rFonts w:ascii="Times New Roman" w:hAnsi="Times New Roman" w:cs="Times New Roman"/>
          <w:sz w:val="24"/>
          <w:szCs w:val="24"/>
        </w:rPr>
        <w:t>) информатички послови;</w:t>
      </w:r>
    </w:p>
    <w:p w14:paraId="57F49B5A" w14:textId="43E43B53" w:rsidR="00E8417B" w:rsidRPr="00F64C15" w:rsidRDefault="007D1639" w:rsidP="007D1639">
      <w:pPr>
        <w:tabs>
          <w:tab w:val="left" w:pos="1418"/>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ab/>
      </w:r>
      <w:r w:rsidR="00027552" w:rsidRPr="00F64C15">
        <w:rPr>
          <w:rFonts w:ascii="Times New Roman" w:hAnsi="Times New Roman" w:cs="Times New Roman"/>
          <w:sz w:val="24"/>
          <w:szCs w:val="24"/>
          <w:lang w:val="sr-Cyrl-RS"/>
        </w:rPr>
        <w:t>10</w:t>
      </w:r>
      <w:r w:rsidR="003754A3" w:rsidRPr="00F64C15">
        <w:rPr>
          <w:rFonts w:ascii="Times New Roman" w:hAnsi="Times New Roman" w:cs="Times New Roman"/>
          <w:sz w:val="24"/>
          <w:szCs w:val="24"/>
        </w:rPr>
        <w:t>) послови управљања људским ресурсима;</w:t>
      </w:r>
    </w:p>
    <w:p w14:paraId="294C0F6A" w14:textId="744E4FFC" w:rsidR="00C52304" w:rsidRPr="00F64C15" w:rsidRDefault="007D1639" w:rsidP="007D1639">
      <w:pPr>
        <w:tabs>
          <w:tab w:val="left" w:pos="1418"/>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ab/>
      </w:r>
      <w:r w:rsidR="004A497A" w:rsidRPr="00F64C15">
        <w:rPr>
          <w:rFonts w:ascii="Times New Roman" w:hAnsi="Times New Roman" w:cs="Times New Roman"/>
          <w:sz w:val="24"/>
          <w:szCs w:val="24"/>
          <w:lang w:val="sr-Cyrl-RS"/>
        </w:rPr>
        <w:t>1</w:t>
      </w:r>
      <w:r w:rsidR="00027552" w:rsidRPr="00F64C15">
        <w:rPr>
          <w:rFonts w:ascii="Times New Roman" w:hAnsi="Times New Roman" w:cs="Times New Roman"/>
          <w:sz w:val="24"/>
          <w:szCs w:val="24"/>
          <w:lang w:val="sr-Cyrl-RS"/>
        </w:rPr>
        <w:t>1</w:t>
      </w:r>
      <w:r w:rsidR="00C52304" w:rsidRPr="00F64C15">
        <w:rPr>
          <w:rFonts w:ascii="Times New Roman" w:hAnsi="Times New Roman" w:cs="Times New Roman"/>
          <w:sz w:val="24"/>
          <w:szCs w:val="24"/>
        </w:rPr>
        <w:t>) послови јавних набавки;</w:t>
      </w:r>
    </w:p>
    <w:p w14:paraId="7A93F9A7" w14:textId="30A85C61" w:rsidR="00C52304" w:rsidRPr="00F64C15" w:rsidRDefault="007D1639" w:rsidP="007D1639">
      <w:pPr>
        <w:tabs>
          <w:tab w:val="left" w:pos="1418"/>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C52304" w:rsidRPr="00F64C15">
        <w:rPr>
          <w:rFonts w:ascii="Times New Roman" w:hAnsi="Times New Roman" w:cs="Times New Roman"/>
          <w:sz w:val="24"/>
          <w:szCs w:val="24"/>
        </w:rPr>
        <w:t>1</w:t>
      </w:r>
      <w:r w:rsidR="00027552" w:rsidRPr="00F64C15">
        <w:rPr>
          <w:rFonts w:ascii="Times New Roman" w:hAnsi="Times New Roman" w:cs="Times New Roman"/>
          <w:sz w:val="24"/>
          <w:szCs w:val="24"/>
          <w:lang w:val="sr-Cyrl-RS"/>
        </w:rPr>
        <w:t>2</w:t>
      </w:r>
      <w:r w:rsidR="00C52304" w:rsidRPr="00F64C15">
        <w:rPr>
          <w:rFonts w:ascii="Times New Roman" w:hAnsi="Times New Roman" w:cs="Times New Roman"/>
          <w:sz w:val="24"/>
          <w:szCs w:val="24"/>
        </w:rPr>
        <w:t>) послови односа с јавношћу;</w:t>
      </w:r>
    </w:p>
    <w:p w14:paraId="19DD66AB" w14:textId="7614FA16" w:rsidR="00C52304" w:rsidRPr="00F64C15" w:rsidRDefault="007D1639" w:rsidP="007D1639">
      <w:pPr>
        <w:tabs>
          <w:tab w:val="left" w:pos="1418"/>
        </w:tabs>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ab/>
      </w:r>
      <w:r w:rsidR="00C52304" w:rsidRPr="00F64C15">
        <w:rPr>
          <w:rFonts w:ascii="Times New Roman" w:hAnsi="Times New Roman" w:cs="Times New Roman"/>
          <w:sz w:val="24"/>
          <w:szCs w:val="24"/>
        </w:rPr>
        <w:t>1</w:t>
      </w:r>
      <w:r w:rsidR="004A497A" w:rsidRPr="00F64C15">
        <w:rPr>
          <w:rFonts w:ascii="Times New Roman" w:hAnsi="Times New Roman" w:cs="Times New Roman"/>
          <w:sz w:val="24"/>
          <w:szCs w:val="24"/>
          <w:lang w:val="sr-Cyrl-RS"/>
        </w:rPr>
        <w:t>3</w:t>
      </w:r>
      <w:r w:rsidR="00C52304" w:rsidRPr="00F64C15">
        <w:rPr>
          <w:rFonts w:ascii="Times New Roman" w:hAnsi="Times New Roman" w:cs="Times New Roman"/>
          <w:sz w:val="24"/>
          <w:szCs w:val="24"/>
        </w:rPr>
        <w:t>) административн</w:t>
      </w:r>
      <w:r w:rsidR="008A326A" w:rsidRPr="00F64C15">
        <w:rPr>
          <w:rFonts w:ascii="Times New Roman" w:hAnsi="Times New Roman" w:cs="Times New Roman"/>
          <w:sz w:val="24"/>
          <w:szCs w:val="24"/>
          <w:lang w:val="sr-Cyrl-RS"/>
        </w:rPr>
        <w:t>о-технички</w:t>
      </w:r>
      <w:r w:rsidR="00C52304" w:rsidRPr="00F64C15">
        <w:rPr>
          <w:rFonts w:ascii="Times New Roman" w:hAnsi="Times New Roman" w:cs="Times New Roman"/>
          <w:sz w:val="24"/>
          <w:szCs w:val="24"/>
        </w:rPr>
        <w:t xml:space="preserve"> послови</w:t>
      </w:r>
      <w:r w:rsidR="005A03A6" w:rsidRPr="00F64C15">
        <w:rPr>
          <w:rFonts w:ascii="Times New Roman" w:hAnsi="Times New Roman" w:cs="Times New Roman"/>
          <w:sz w:val="24"/>
          <w:szCs w:val="24"/>
          <w:lang w:val="sr-Cyrl-CS"/>
        </w:rPr>
        <w:t>;</w:t>
      </w:r>
    </w:p>
    <w:p w14:paraId="5DB87048" w14:textId="2594E70D" w:rsidR="00C52304" w:rsidRPr="00F64C15" w:rsidRDefault="007D1639" w:rsidP="007D1639">
      <w:pPr>
        <w:tabs>
          <w:tab w:val="left" w:pos="1418"/>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C52304" w:rsidRPr="00F64C15">
        <w:rPr>
          <w:rFonts w:ascii="Times New Roman" w:hAnsi="Times New Roman" w:cs="Times New Roman"/>
          <w:sz w:val="24"/>
          <w:szCs w:val="24"/>
        </w:rPr>
        <w:t>1</w:t>
      </w:r>
      <w:r w:rsidR="004A497A" w:rsidRPr="00F64C15">
        <w:rPr>
          <w:rFonts w:ascii="Times New Roman" w:hAnsi="Times New Roman" w:cs="Times New Roman"/>
          <w:sz w:val="24"/>
          <w:szCs w:val="24"/>
          <w:lang w:val="sr-Cyrl-RS"/>
        </w:rPr>
        <w:t>4</w:t>
      </w:r>
      <w:r w:rsidR="00D17C88" w:rsidRPr="00F64C15">
        <w:rPr>
          <w:rFonts w:ascii="Times New Roman" w:hAnsi="Times New Roman" w:cs="Times New Roman"/>
          <w:sz w:val="24"/>
          <w:szCs w:val="24"/>
        </w:rPr>
        <w:t xml:space="preserve">) послови управљања </w:t>
      </w:r>
      <w:r w:rsidR="00704EC1" w:rsidRPr="00F64C15">
        <w:rPr>
          <w:rFonts w:ascii="Times New Roman" w:hAnsi="Times New Roman" w:cs="Times New Roman"/>
          <w:sz w:val="24"/>
          <w:szCs w:val="24"/>
          <w:lang w:val="sr-Cyrl-RS"/>
        </w:rPr>
        <w:t>п</w:t>
      </w:r>
      <w:r w:rsidR="001D3D2D" w:rsidRPr="00F64C15">
        <w:rPr>
          <w:rFonts w:ascii="Times New Roman" w:hAnsi="Times New Roman" w:cs="Times New Roman"/>
          <w:sz w:val="24"/>
          <w:szCs w:val="24"/>
          <w:lang w:val="sr-Cyrl-RS"/>
        </w:rPr>
        <w:t xml:space="preserve">рограмима и </w:t>
      </w:r>
      <w:r w:rsidR="00D17C88" w:rsidRPr="00F64C15">
        <w:rPr>
          <w:rFonts w:ascii="Times New Roman" w:hAnsi="Times New Roman" w:cs="Times New Roman"/>
          <w:sz w:val="24"/>
          <w:szCs w:val="24"/>
        </w:rPr>
        <w:t>пројектима;</w:t>
      </w:r>
    </w:p>
    <w:p w14:paraId="07B862E9" w14:textId="28518118" w:rsidR="00E8417B" w:rsidRPr="00F64C15" w:rsidRDefault="00C52304" w:rsidP="007D1639">
      <w:pPr>
        <w:tabs>
          <w:tab w:val="left" w:pos="1418"/>
        </w:tabs>
        <w:spacing w:after="0" w:line="240" w:lineRule="auto"/>
        <w:ind w:left="720" w:firstLine="720"/>
        <w:jc w:val="both"/>
        <w:rPr>
          <w:rFonts w:ascii="Times New Roman" w:hAnsi="Times New Roman" w:cs="Times New Roman"/>
          <w:sz w:val="24"/>
          <w:szCs w:val="24"/>
        </w:rPr>
      </w:pPr>
      <w:r w:rsidRPr="00F64C15">
        <w:rPr>
          <w:rFonts w:ascii="Times New Roman" w:hAnsi="Times New Roman" w:cs="Times New Roman"/>
          <w:sz w:val="24"/>
          <w:szCs w:val="24"/>
          <w:lang w:val="sr-Cyrl-RS"/>
        </w:rPr>
        <w:lastRenderedPageBreak/>
        <w:t>1</w:t>
      </w:r>
      <w:r w:rsidR="004A497A" w:rsidRPr="00F64C15">
        <w:rPr>
          <w:rFonts w:ascii="Times New Roman" w:hAnsi="Times New Roman" w:cs="Times New Roman"/>
          <w:sz w:val="24"/>
          <w:szCs w:val="24"/>
          <w:lang w:val="sr-Cyrl-RS"/>
        </w:rPr>
        <w:t>5</w:t>
      </w:r>
      <w:r w:rsidR="003754A3" w:rsidRPr="00F64C15">
        <w:rPr>
          <w:rFonts w:ascii="Times New Roman" w:hAnsi="Times New Roman" w:cs="Times New Roman"/>
          <w:sz w:val="24"/>
          <w:szCs w:val="24"/>
        </w:rPr>
        <w:t xml:space="preserve">) послови </w:t>
      </w:r>
      <w:r w:rsidRPr="00F64C15">
        <w:rPr>
          <w:rFonts w:ascii="Times New Roman" w:hAnsi="Times New Roman" w:cs="Times New Roman"/>
          <w:sz w:val="24"/>
          <w:szCs w:val="24"/>
          <w:lang w:val="sr-Cyrl-RS"/>
        </w:rPr>
        <w:t>комуналне милиције</w:t>
      </w:r>
      <w:r w:rsidR="003754A3" w:rsidRPr="00F64C15">
        <w:rPr>
          <w:rFonts w:ascii="Times New Roman" w:hAnsi="Times New Roman" w:cs="Times New Roman"/>
          <w:sz w:val="24"/>
          <w:szCs w:val="24"/>
        </w:rPr>
        <w:t>;</w:t>
      </w:r>
    </w:p>
    <w:p w14:paraId="47B73593" w14:textId="7414F4B0" w:rsidR="00C52304" w:rsidRPr="00F64C15" w:rsidRDefault="00C52304" w:rsidP="007D1639">
      <w:pPr>
        <w:tabs>
          <w:tab w:val="left" w:pos="1418"/>
        </w:tabs>
        <w:spacing w:after="0" w:line="240" w:lineRule="auto"/>
        <w:ind w:left="720" w:firstLine="720"/>
        <w:rPr>
          <w:rFonts w:ascii="Times New Roman" w:hAnsi="Times New Roman" w:cs="Times New Roman"/>
          <w:sz w:val="24"/>
          <w:szCs w:val="24"/>
          <w:lang w:val="sr-Cyrl-RS"/>
        </w:rPr>
      </w:pPr>
      <w:r w:rsidRPr="00F64C15">
        <w:rPr>
          <w:rFonts w:ascii="Times New Roman" w:hAnsi="Times New Roman" w:cs="Times New Roman"/>
          <w:sz w:val="24"/>
          <w:szCs w:val="24"/>
          <w:lang w:val="sr-Cyrl-RS"/>
        </w:rPr>
        <w:t>1</w:t>
      </w:r>
      <w:r w:rsidR="004A497A" w:rsidRPr="00F64C15">
        <w:rPr>
          <w:rFonts w:ascii="Times New Roman" w:hAnsi="Times New Roman" w:cs="Times New Roman"/>
          <w:sz w:val="24"/>
          <w:szCs w:val="24"/>
          <w:lang w:val="sr-Cyrl-RS"/>
        </w:rPr>
        <w:t>6</w:t>
      </w:r>
      <w:r w:rsidRPr="00F64C15">
        <w:rPr>
          <w:rFonts w:ascii="Times New Roman" w:hAnsi="Times New Roman" w:cs="Times New Roman"/>
          <w:sz w:val="24"/>
          <w:szCs w:val="24"/>
          <w:lang w:val="sr-Cyrl-RS"/>
        </w:rPr>
        <w:t>) послови правне помоћи грађанима.</w:t>
      </w:r>
    </w:p>
    <w:p w14:paraId="5A8F1354" w14:textId="77777777" w:rsidR="00C52304" w:rsidRPr="00F64C15" w:rsidRDefault="00C52304" w:rsidP="007D1639">
      <w:pPr>
        <w:tabs>
          <w:tab w:val="left" w:pos="1418"/>
        </w:tabs>
        <w:spacing w:after="60" w:line="240" w:lineRule="auto"/>
        <w:rPr>
          <w:rFonts w:ascii="Times New Roman" w:hAnsi="Times New Roman" w:cs="Times New Roman"/>
          <w:sz w:val="24"/>
          <w:szCs w:val="24"/>
          <w:lang w:val="sr-Cyrl-RS"/>
        </w:rPr>
      </w:pPr>
    </w:p>
    <w:p w14:paraId="37797AEC" w14:textId="503F1D2A" w:rsidR="00027552" w:rsidRPr="00F64C15" w:rsidRDefault="00027552" w:rsidP="00027552">
      <w:pPr>
        <w:pStyle w:val="ListParagraph"/>
        <w:spacing w:after="60" w:line="240" w:lineRule="auto"/>
        <w:contextualSpacing w:val="0"/>
        <w:jc w:val="center"/>
        <w:rPr>
          <w:rFonts w:ascii="Times New Roman" w:hAnsi="Times New Roman" w:cs="Times New Roman"/>
          <w:b/>
          <w:sz w:val="24"/>
          <w:szCs w:val="24"/>
          <w:lang w:val="sr-Cyrl-RS"/>
        </w:rPr>
      </w:pPr>
      <w:r w:rsidRPr="00F64C15">
        <w:rPr>
          <w:rFonts w:ascii="Times New Roman" w:hAnsi="Times New Roman" w:cs="Times New Roman"/>
          <w:b/>
          <w:sz w:val="24"/>
          <w:szCs w:val="24"/>
        </w:rPr>
        <w:t xml:space="preserve">Посебна функционална компетенција за област рада послови </w:t>
      </w:r>
      <w:r w:rsidRPr="00F64C15">
        <w:rPr>
          <w:rFonts w:ascii="Times New Roman" w:hAnsi="Times New Roman" w:cs="Times New Roman"/>
          <w:b/>
          <w:sz w:val="24"/>
          <w:szCs w:val="24"/>
          <w:lang w:val="sr-Cyrl-RS"/>
        </w:rPr>
        <w:t>руковођења</w:t>
      </w:r>
    </w:p>
    <w:p w14:paraId="4A6D6F93" w14:textId="213F12EA" w:rsidR="00027552" w:rsidRPr="00F64C15" w:rsidRDefault="00027552" w:rsidP="00027552">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 xml:space="preserve">Члан </w:t>
      </w:r>
      <w:r w:rsidR="0084336F" w:rsidRPr="00F64C15">
        <w:rPr>
          <w:rFonts w:ascii="Times New Roman" w:hAnsi="Times New Roman" w:cs="Times New Roman"/>
          <w:b/>
          <w:bCs/>
          <w:sz w:val="24"/>
          <w:szCs w:val="24"/>
          <w:lang w:val="sr-Cyrl-CS"/>
        </w:rPr>
        <w:t>1</w:t>
      </w:r>
      <w:r w:rsidR="000F5B11" w:rsidRPr="00F64C15">
        <w:rPr>
          <w:rFonts w:ascii="Times New Roman" w:hAnsi="Times New Roman" w:cs="Times New Roman"/>
          <w:b/>
          <w:bCs/>
          <w:sz w:val="24"/>
          <w:szCs w:val="24"/>
          <w:lang w:val="sr-Cyrl-CS"/>
        </w:rPr>
        <w:t>5</w:t>
      </w:r>
      <w:r w:rsidRPr="00F64C15">
        <w:rPr>
          <w:rFonts w:ascii="Times New Roman" w:hAnsi="Times New Roman" w:cs="Times New Roman"/>
          <w:b/>
          <w:bCs/>
          <w:sz w:val="24"/>
          <w:szCs w:val="24"/>
        </w:rPr>
        <w:t>.</w:t>
      </w:r>
    </w:p>
    <w:p w14:paraId="635E2AF3" w14:textId="77777777" w:rsidR="00027552" w:rsidRPr="00F64C15" w:rsidRDefault="00027552" w:rsidP="00027552">
      <w:pPr>
        <w:spacing w:after="60" w:line="240" w:lineRule="auto"/>
        <w:jc w:val="center"/>
        <w:rPr>
          <w:rFonts w:ascii="Times New Roman" w:hAnsi="Times New Roman" w:cs="Times New Roman"/>
          <w:sz w:val="24"/>
          <w:szCs w:val="24"/>
        </w:rPr>
      </w:pPr>
    </w:p>
    <w:p w14:paraId="2EA2903C" w14:textId="1B00AA79" w:rsidR="00027552"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027552" w:rsidRPr="00F64C15">
        <w:rPr>
          <w:rFonts w:ascii="Times New Roman" w:hAnsi="Times New Roman" w:cs="Times New Roman"/>
          <w:sz w:val="24"/>
          <w:szCs w:val="24"/>
        </w:rPr>
        <w:t xml:space="preserve">Посебна функционална компетенција за област рада послови </w:t>
      </w:r>
      <w:r w:rsidR="00027552" w:rsidRPr="00F64C15">
        <w:rPr>
          <w:rFonts w:ascii="Times New Roman" w:hAnsi="Times New Roman" w:cs="Times New Roman"/>
          <w:sz w:val="24"/>
          <w:szCs w:val="24"/>
          <w:lang w:val="sr-Cyrl-RS"/>
        </w:rPr>
        <w:t>руковођења</w:t>
      </w:r>
      <w:r w:rsidR="00027552" w:rsidRPr="00F64C15">
        <w:rPr>
          <w:rFonts w:ascii="Times New Roman" w:hAnsi="Times New Roman" w:cs="Times New Roman"/>
          <w:sz w:val="24"/>
          <w:szCs w:val="24"/>
        </w:rPr>
        <w:t xml:space="preserve"> однос</w:t>
      </w:r>
      <w:r w:rsidR="00027552" w:rsidRPr="00F64C15">
        <w:rPr>
          <w:rFonts w:ascii="Times New Roman" w:hAnsi="Times New Roman" w:cs="Times New Roman"/>
          <w:sz w:val="24"/>
          <w:szCs w:val="24"/>
          <w:lang w:val="sr-Cyrl-CS"/>
        </w:rPr>
        <w:t>и</w:t>
      </w:r>
      <w:r w:rsidR="00027552" w:rsidRPr="00F64C15">
        <w:rPr>
          <w:rFonts w:ascii="Times New Roman" w:hAnsi="Times New Roman" w:cs="Times New Roman"/>
          <w:sz w:val="24"/>
          <w:szCs w:val="24"/>
        </w:rPr>
        <w:t xml:space="preserve"> се на области знања и вештина:</w:t>
      </w:r>
    </w:p>
    <w:p w14:paraId="2D840D1D" w14:textId="49D29886" w:rsidR="00027552" w:rsidRPr="00F64C15" w:rsidRDefault="00027552" w:rsidP="007D1639">
      <w:pPr>
        <w:tabs>
          <w:tab w:val="left" w:pos="884"/>
          <w:tab w:val="left" w:pos="1276"/>
          <w:tab w:val="left" w:pos="1418"/>
        </w:tabs>
        <w:spacing w:after="0" w:line="240" w:lineRule="auto"/>
        <w:jc w:val="both"/>
        <w:rPr>
          <w:rFonts w:ascii="Times New Roman" w:hAnsi="Times New Roman"/>
          <w:sz w:val="24"/>
          <w:szCs w:val="24"/>
        </w:rPr>
      </w:pPr>
      <w:r w:rsidRPr="00F64C15">
        <w:rPr>
          <w:rFonts w:ascii="Times New Roman" w:hAnsi="Times New Roman"/>
          <w:sz w:val="24"/>
          <w:szCs w:val="24"/>
        </w:rPr>
        <w:tab/>
      </w:r>
      <w:r w:rsidR="007D1639">
        <w:rPr>
          <w:rFonts w:ascii="Times New Roman" w:hAnsi="Times New Roman"/>
          <w:sz w:val="24"/>
          <w:szCs w:val="24"/>
        </w:rPr>
        <w:tab/>
      </w:r>
      <w:r w:rsidR="007D1639">
        <w:rPr>
          <w:rFonts w:ascii="Times New Roman" w:hAnsi="Times New Roman"/>
          <w:sz w:val="24"/>
          <w:szCs w:val="24"/>
        </w:rPr>
        <w:tab/>
      </w:r>
      <w:r w:rsidRPr="00F64C15">
        <w:rPr>
          <w:rFonts w:ascii="Times New Roman" w:hAnsi="Times New Roman"/>
          <w:sz w:val="24"/>
          <w:szCs w:val="24"/>
        </w:rPr>
        <w:t xml:space="preserve">1) општи, стратегијски и финансијски менаџмент; </w:t>
      </w:r>
    </w:p>
    <w:p w14:paraId="3DF7D7AB" w14:textId="12D0AA21" w:rsidR="00027552" w:rsidRPr="00F64C15" w:rsidRDefault="00027552" w:rsidP="007D1639">
      <w:pPr>
        <w:tabs>
          <w:tab w:val="left" w:pos="884"/>
          <w:tab w:val="left" w:pos="1276"/>
          <w:tab w:val="left" w:pos="1418"/>
        </w:tabs>
        <w:spacing w:after="0" w:line="240" w:lineRule="auto"/>
        <w:jc w:val="both"/>
        <w:rPr>
          <w:rFonts w:ascii="Times New Roman" w:hAnsi="Times New Roman"/>
          <w:sz w:val="24"/>
          <w:szCs w:val="24"/>
        </w:rPr>
      </w:pPr>
      <w:r w:rsidRPr="00F64C15">
        <w:rPr>
          <w:rFonts w:ascii="Times New Roman" w:hAnsi="Times New Roman"/>
          <w:sz w:val="24"/>
          <w:szCs w:val="24"/>
        </w:rPr>
        <w:tab/>
      </w:r>
      <w:r w:rsidR="007D1639">
        <w:rPr>
          <w:rFonts w:ascii="Times New Roman" w:hAnsi="Times New Roman"/>
          <w:sz w:val="24"/>
          <w:szCs w:val="24"/>
        </w:rPr>
        <w:tab/>
      </w:r>
      <w:r w:rsidR="007D1639">
        <w:rPr>
          <w:rFonts w:ascii="Times New Roman" w:hAnsi="Times New Roman"/>
          <w:sz w:val="24"/>
          <w:szCs w:val="24"/>
        </w:rPr>
        <w:tab/>
      </w:r>
      <w:r w:rsidRPr="00F64C15">
        <w:rPr>
          <w:rFonts w:ascii="Times New Roman" w:hAnsi="Times New Roman"/>
          <w:sz w:val="24"/>
          <w:szCs w:val="24"/>
        </w:rPr>
        <w:t xml:space="preserve">2) </w:t>
      </w:r>
      <w:r w:rsidRPr="00F64C15">
        <w:rPr>
          <w:rFonts w:ascii="Times New Roman" w:hAnsi="Times New Roman"/>
          <w:sz w:val="24"/>
          <w:szCs w:val="24"/>
          <w:lang w:val="sr-Cyrl-RS"/>
        </w:rPr>
        <w:t>у</w:t>
      </w:r>
      <w:r w:rsidRPr="00F64C15">
        <w:rPr>
          <w:rFonts w:ascii="Times New Roman" w:hAnsi="Times New Roman"/>
          <w:sz w:val="24"/>
          <w:szCs w:val="24"/>
        </w:rPr>
        <w:t>прављањ</w:t>
      </w:r>
      <w:r w:rsidRPr="00F64C15">
        <w:rPr>
          <w:rFonts w:ascii="Times New Roman" w:hAnsi="Times New Roman"/>
          <w:sz w:val="24"/>
          <w:szCs w:val="24"/>
          <w:lang w:val="sr-Cyrl-RS"/>
        </w:rPr>
        <w:t>е</w:t>
      </w:r>
      <w:r w:rsidRPr="00F64C15">
        <w:rPr>
          <w:rFonts w:ascii="Times New Roman" w:hAnsi="Times New Roman"/>
          <w:sz w:val="24"/>
          <w:szCs w:val="24"/>
        </w:rPr>
        <w:t xml:space="preserve"> људским ресурсима; </w:t>
      </w:r>
    </w:p>
    <w:p w14:paraId="6819958F" w14:textId="1E3F6055" w:rsidR="00027552" w:rsidRPr="00F64C15" w:rsidRDefault="00027552" w:rsidP="007D1639">
      <w:pPr>
        <w:tabs>
          <w:tab w:val="left" w:pos="884"/>
          <w:tab w:val="left" w:pos="1276"/>
          <w:tab w:val="left" w:pos="1418"/>
        </w:tabs>
        <w:spacing w:after="0" w:line="240" w:lineRule="auto"/>
        <w:jc w:val="both"/>
        <w:rPr>
          <w:rFonts w:ascii="Times New Roman" w:hAnsi="Times New Roman"/>
          <w:sz w:val="24"/>
          <w:szCs w:val="24"/>
        </w:rPr>
      </w:pPr>
      <w:r w:rsidRPr="00F64C15">
        <w:rPr>
          <w:rFonts w:ascii="Times New Roman" w:hAnsi="Times New Roman"/>
          <w:sz w:val="24"/>
          <w:szCs w:val="24"/>
        </w:rPr>
        <w:tab/>
      </w:r>
      <w:r w:rsidR="007D1639">
        <w:rPr>
          <w:rFonts w:ascii="Times New Roman" w:hAnsi="Times New Roman"/>
          <w:sz w:val="24"/>
          <w:szCs w:val="24"/>
        </w:rPr>
        <w:tab/>
      </w:r>
      <w:r w:rsidR="007D1639">
        <w:rPr>
          <w:rFonts w:ascii="Times New Roman" w:hAnsi="Times New Roman"/>
          <w:sz w:val="24"/>
          <w:szCs w:val="24"/>
        </w:rPr>
        <w:tab/>
      </w:r>
      <w:r w:rsidRPr="00F64C15">
        <w:rPr>
          <w:rFonts w:ascii="Times New Roman" w:hAnsi="Times New Roman"/>
          <w:sz w:val="24"/>
          <w:szCs w:val="24"/>
        </w:rPr>
        <w:t xml:space="preserve">3) организационо понашање; </w:t>
      </w:r>
    </w:p>
    <w:p w14:paraId="388B7201" w14:textId="2F30DD53" w:rsidR="00027552" w:rsidRPr="00F64C15" w:rsidRDefault="00027552" w:rsidP="007D1639">
      <w:pPr>
        <w:tabs>
          <w:tab w:val="left" w:pos="884"/>
          <w:tab w:val="left" w:pos="1276"/>
          <w:tab w:val="left" w:pos="1418"/>
        </w:tabs>
        <w:spacing w:after="0" w:line="240" w:lineRule="auto"/>
        <w:jc w:val="both"/>
        <w:rPr>
          <w:rFonts w:ascii="Times New Roman" w:hAnsi="Times New Roman"/>
          <w:sz w:val="24"/>
          <w:szCs w:val="24"/>
        </w:rPr>
      </w:pPr>
      <w:r w:rsidRPr="00F64C15">
        <w:rPr>
          <w:rFonts w:ascii="Times New Roman" w:hAnsi="Times New Roman"/>
          <w:sz w:val="24"/>
          <w:szCs w:val="24"/>
        </w:rPr>
        <w:tab/>
      </w:r>
      <w:r w:rsidR="007D1639">
        <w:rPr>
          <w:rFonts w:ascii="Times New Roman" w:hAnsi="Times New Roman"/>
          <w:sz w:val="24"/>
          <w:szCs w:val="24"/>
        </w:rPr>
        <w:tab/>
      </w:r>
      <w:r w:rsidR="007D1639">
        <w:rPr>
          <w:rFonts w:ascii="Times New Roman" w:hAnsi="Times New Roman"/>
          <w:sz w:val="24"/>
          <w:szCs w:val="24"/>
        </w:rPr>
        <w:tab/>
      </w:r>
      <w:r w:rsidRPr="00F64C15">
        <w:rPr>
          <w:rFonts w:ascii="Times New Roman" w:hAnsi="Times New Roman"/>
          <w:sz w:val="24"/>
          <w:szCs w:val="24"/>
        </w:rPr>
        <w:t xml:space="preserve">4) управљање променама; </w:t>
      </w:r>
    </w:p>
    <w:p w14:paraId="58A16F25" w14:textId="4203CD13" w:rsidR="00027552" w:rsidRPr="00F64C15" w:rsidRDefault="00027552" w:rsidP="007D1639">
      <w:pPr>
        <w:tabs>
          <w:tab w:val="left" w:pos="884"/>
          <w:tab w:val="left" w:pos="1276"/>
          <w:tab w:val="left" w:pos="1418"/>
        </w:tabs>
        <w:spacing w:after="0" w:line="240" w:lineRule="auto"/>
        <w:jc w:val="both"/>
        <w:rPr>
          <w:rFonts w:ascii="Times New Roman" w:hAnsi="Times New Roman"/>
          <w:sz w:val="24"/>
          <w:szCs w:val="24"/>
        </w:rPr>
      </w:pPr>
      <w:r w:rsidRPr="00F64C15">
        <w:rPr>
          <w:rFonts w:ascii="Times New Roman" w:hAnsi="Times New Roman"/>
          <w:sz w:val="24"/>
          <w:szCs w:val="24"/>
        </w:rPr>
        <w:tab/>
      </w:r>
      <w:r w:rsidR="007D1639">
        <w:rPr>
          <w:rFonts w:ascii="Times New Roman" w:hAnsi="Times New Roman"/>
          <w:sz w:val="24"/>
          <w:szCs w:val="24"/>
        </w:rPr>
        <w:tab/>
      </w:r>
      <w:r w:rsidR="007D1639">
        <w:rPr>
          <w:rFonts w:ascii="Times New Roman" w:hAnsi="Times New Roman"/>
          <w:sz w:val="24"/>
          <w:szCs w:val="24"/>
        </w:rPr>
        <w:tab/>
      </w:r>
      <w:r w:rsidRPr="00F64C15">
        <w:rPr>
          <w:rFonts w:ascii="Times New Roman" w:hAnsi="Times New Roman"/>
          <w:sz w:val="24"/>
          <w:szCs w:val="24"/>
        </w:rPr>
        <w:t xml:space="preserve">5) управљање пројектима; </w:t>
      </w:r>
    </w:p>
    <w:p w14:paraId="463658A7" w14:textId="77D7D020" w:rsidR="00D678E1" w:rsidRPr="00F64C15" w:rsidRDefault="00027552" w:rsidP="007D1639">
      <w:pPr>
        <w:tabs>
          <w:tab w:val="left" w:pos="884"/>
          <w:tab w:val="left" w:pos="1276"/>
          <w:tab w:val="left" w:pos="1418"/>
        </w:tabs>
        <w:spacing w:after="0" w:line="240" w:lineRule="auto"/>
        <w:jc w:val="both"/>
        <w:rPr>
          <w:rFonts w:ascii="Times New Roman" w:hAnsi="Times New Roman"/>
          <w:sz w:val="24"/>
          <w:szCs w:val="24"/>
        </w:rPr>
      </w:pPr>
      <w:r w:rsidRPr="00F64C15">
        <w:rPr>
          <w:rFonts w:ascii="Times New Roman" w:hAnsi="Times New Roman"/>
          <w:sz w:val="24"/>
          <w:szCs w:val="24"/>
        </w:rPr>
        <w:tab/>
      </w:r>
      <w:r w:rsidR="007D1639">
        <w:rPr>
          <w:rFonts w:ascii="Times New Roman" w:hAnsi="Times New Roman"/>
          <w:sz w:val="24"/>
          <w:szCs w:val="24"/>
        </w:rPr>
        <w:tab/>
      </w:r>
      <w:r w:rsidR="007D1639">
        <w:rPr>
          <w:rFonts w:ascii="Times New Roman" w:hAnsi="Times New Roman"/>
          <w:sz w:val="24"/>
          <w:szCs w:val="24"/>
        </w:rPr>
        <w:tab/>
      </w:r>
      <w:r w:rsidRPr="00F64C15">
        <w:rPr>
          <w:rFonts w:ascii="Times New Roman" w:hAnsi="Times New Roman"/>
          <w:sz w:val="24"/>
          <w:szCs w:val="24"/>
        </w:rPr>
        <w:t xml:space="preserve">6) стратегије и канали комуникације; </w:t>
      </w:r>
    </w:p>
    <w:p w14:paraId="46ECA07C" w14:textId="51320FF0" w:rsidR="00027552" w:rsidRPr="00F64C15" w:rsidRDefault="00D678E1" w:rsidP="007D1639">
      <w:pPr>
        <w:tabs>
          <w:tab w:val="left" w:pos="884"/>
          <w:tab w:val="left" w:pos="1276"/>
          <w:tab w:val="left" w:pos="1418"/>
        </w:tabs>
        <w:spacing w:after="0" w:line="240" w:lineRule="auto"/>
        <w:jc w:val="both"/>
        <w:rPr>
          <w:rFonts w:ascii="Times New Roman" w:hAnsi="Times New Roman"/>
          <w:sz w:val="24"/>
          <w:szCs w:val="24"/>
        </w:rPr>
      </w:pPr>
      <w:r w:rsidRPr="00F64C15">
        <w:rPr>
          <w:rFonts w:ascii="Times New Roman" w:hAnsi="Times New Roman"/>
          <w:sz w:val="24"/>
          <w:szCs w:val="24"/>
        </w:rPr>
        <w:tab/>
      </w:r>
      <w:r w:rsidR="007D1639">
        <w:rPr>
          <w:rFonts w:ascii="Times New Roman" w:hAnsi="Times New Roman"/>
          <w:sz w:val="24"/>
          <w:szCs w:val="24"/>
        </w:rPr>
        <w:tab/>
      </w:r>
      <w:r w:rsidR="007D1639">
        <w:rPr>
          <w:rFonts w:ascii="Times New Roman" w:hAnsi="Times New Roman"/>
          <w:sz w:val="24"/>
          <w:szCs w:val="24"/>
        </w:rPr>
        <w:tab/>
      </w:r>
      <w:r w:rsidR="00027552" w:rsidRPr="00F64C15">
        <w:rPr>
          <w:rFonts w:ascii="Times New Roman" w:hAnsi="Times New Roman"/>
          <w:sz w:val="24"/>
          <w:szCs w:val="24"/>
        </w:rPr>
        <w:t xml:space="preserve">7) </w:t>
      </w:r>
      <w:r w:rsidR="00027552" w:rsidRPr="00F64C15">
        <w:rPr>
          <w:rFonts w:ascii="Times New Roman" w:hAnsi="Times New Roman"/>
          <w:sz w:val="24"/>
          <w:szCs w:val="24"/>
          <w:lang w:val="sr-Cyrl-RS"/>
        </w:rPr>
        <w:t>управљање ј</w:t>
      </w:r>
      <w:r w:rsidR="00027552" w:rsidRPr="00F64C15">
        <w:rPr>
          <w:rFonts w:ascii="Times New Roman" w:hAnsi="Times New Roman"/>
          <w:sz w:val="24"/>
          <w:szCs w:val="24"/>
        </w:rPr>
        <w:t>авни</w:t>
      </w:r>
      <w:r w:rsidR="00027552" w:rsidRPr="00F64C15">
        <w:rPr>
          <w:rFonts w:ascii="Times New Roman" w:hAnsi="Times New Roman"/>
          <w:sz w:val="24"/>
          <w:szCs w:val="24"/>
          <w:lang w:val="sr-Cyrl-RS"/>
        </w:rPr>
        <w:t>м</w:t>
      </w:r>
      <w:r w:rsidR="00027552" w:rsidRPr="00F64C15">
        <w:rPr>
          <w:rFonts w:ascii="Times New Roman" w:hAnsi="Times New Roman"/>
          <w:sz w:val="24"/>
          <w:szCs w:val="24"/>
        </w:rPr>
        <w:t xml:space="preserve"> политика</w:t>
      </w:r>
      <w:r w:rsidR="00027552" w:rsidRPr="00F64C15">
        <w:rPr>
          <w:rFonts w:ascii="Times New Roman" w:hAnsi="Times New Roman"/>
          <w:sz w:val="24"/>
          <w:szCs w:val="24"/>
          <w:lang w:val="sr-Cyrl-RS"/>
        </w:rPr>
        <w:t>ма</w:t>
      </w:r>
      <w:r w:rsidR="00027552" w:rsidRPr="00F64C15">
        <w:rPr>
          <w:rFonts w:ascii="Times New Roman" w:hAnsi="Times New Roman" w:cs="Times New Roman"/>
          <w:sz w:val="24"/>
          <w:szCs w:val="24"/>
        </w:rPr>
        <w:t>.</w:t>
      </w:r>
    </w:p>
    <w:p w14:paraId="1F75100D" w14:textId="77777777" w:rsidR="00027552" w:rsidRPr="00F64C15" w:rsidRDefault="00027552" w:rsidP="007D1639">
      <w:pPr>
        <w:pStyle w:val="ListParagraph"/>
        <w:tabs>
          <w:tab w:val="left" w:pos="1276"/>
          <w:tab w:val="left" w:pos="1418"/>
        </w:tabs>
        <w:spacing w:after="60" w:line="240" w:lineRule="auto"/>
        <w:contextualSpacing w:val="0"/>
        <w:rPr>
          <w:rFonts w:ascii="Times New Roman" w:hAnsi="Times New Roman" w:cs="Times New Roman"/>
          <w:b/>
          <w:sz w:val="24"/>
          <w:szCs w:val="24"/>
        </w:rPr>
      </w:pPr>
    </w:p>
    <w:p w14:paraId="3DE56FEE" w14:textId="6D51D5AF" w:rsidR="00E8417B" w:rsidRPr="00F64C15" w:rsidRDefault="003754A3" w:rsidP="00027552">
      <w:pPr>
        <w:spacing w:after="60" w:line="240" w:lineRule="auto"/>
        <w:ind w:left="360"/>
        <w:jc w:val="center"/>
        <w:rPr>
          <w:rFonts w:ascii="Times New Roman" w:hAnsi="Times New Roman" w:cs="Times New Roman"/>
          <w:b/>
          <w:sz w:val="24"/>
          <w:szCs w:val="24"/>
          <w:lang w:val="sr-Cyrl-CS"/>
        </w:rPr>
      </w:pPr>
      <w:r w:rsidRPr="00F64C15">
        <w:rPr>
          <w:rFonts w:ascii="Times New Roman" w:hAnsi="Times New Roman" w:cs="Times New Roman"/>
          <w:b/>
          <w:sz w:val="24"/>
          <w:szCs w:val="24"/>
        </w:rPr>
        <w:t>Области знања и вештина за посебну функционалну компетенцију за област рада инспекцијски послов</w:t>
      </w:r>
      <w:r w:rsidR="00432F4D" w:rsidRPr="00F64C15">
        <w:rPr>
          <w:rFonts w:ascii="Times New Roman" w:hAnsi="Times New Roman" w:cs="Times New Roman"/>
          <w:b/>
          <w:sz w:val="24"/>
          <w:szCs w:val="24"/>
          <w:lang w:val="sr-Cyrl-CS"/>
        </w:rPr>
        <w:t>и</w:t>
      </w:r>
    </w:p>
    <w:p w14:paraId="2603E550" w14:textId="01C7A0C8"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 xml:space="preserve">Члан </w:t>
      </w:r>
      <w:r w:rsidR="000F5B11" w:rsidRPr="00F64C15">
        <w:rPr>
          <w:rFonts w:ascii="Times New Roman" w:hAnsi="Times New Roman" w:cs="Times New Roman"/>
          <w:b/>
          <w:bCs/>
          <w:sz w:val="24"/>
          <w:szCs w:val="24"/>
          <w:lang w:val="sr-Cyrl-RS"/>
        </w:rPr>
        <w:t>16</w:t>
      </w:r>
      <w:r w:rsidRPr="00F64C15">
        <w:rPr>
          <w:rFonts w:ascii="Times New Roman" w:hAnsi="Times New Roman" w:cs="Times New Roman"/>
          <w:b/>
          <w:bCs/>
          <w:sz w:val="24"/>
          <w:szCs w:val="24"/>
        </w:rPr>
        <w:t>.</w:t>
      </w:r>
    </w:p>
    <w:p w14:paraId="7E80FE75" w14:textId="77777777" w:rsidR="00B919C3" w:rsidRPr="00F64C15" w:rsidRDefault="00B919C3" w:rsidP="00EE0179">
      <w:pPr>
        <w:spacing w:after="60" w:line="240" w:lineRule="auto"/>
        <w:jc w:val="center"/>
        <w:rPr>
          <w:rFonts w:ascii="Times New Roman" w:hAnsi="Times New Roman" w:cs="Times New Roman"/>
          <w:sz w:val="24"/>
          <w:szCs w:val="24"/>
        </w:rPr>
      </w:pPr>
    </w:p>
    <w:p w14:paraId="35AECAE3" w14:textId="50BA0552" w:rsidR="00E8417B" w:rsidRPr="00F64C15" w:rsidRDefault="007D1639" w:rsidP="007D1639">
      <w:pPr>
        <w:tabs>
          <w:tab w:val="left" w:pos="1418"/>
        </w:tabs>
        <w:ind w:firstLine="720"/>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Области знања и вештина за посебну функционалну компетенцију за област рада инспекцијски послов</w:t>
      </w:r>
      <w:r w:rsidR="0072010E" w:rsidRPr="00F64C15">
        <w:rPr>
          <w:rFonts w:ascii="Times New Roman" w:hAnsi="Times New Roman" w:cs="Times New Roman"/>
          <w:sz w:val="24"/>
          <w:szCs w:val="24"/>
          <w:lang w:val="sr-Cyrl-CS"/>
        </w:rPr>
        <w:t>и</w:t>
      </w:r>
      <w:r w:rsidR="003754A3" w:rsidRPr="00F64C15">
        <w:rPr>
          <w:rFonts w:ascii="Times New Roman" w:hAnsi="Times New Roman" w:cs="Times New Roman"/>
          <w:sz w:val="24"/>
          <w:szCs w:val="24"/>
        </w:rPr>
        <w:t xml:space="preserve"> односе се на:</w:t>
      </w:r>
    </w:p>
    <w:p w14:paraId="2D987EB9" w14:textId="77777777" w:rsidR="004A497A" w:rsidRPr="00F64C15" w:rsidRDefault="004A497A" w:rsidP="007D1639">
      <w:pPr>
        <w:tabs>
          <w:tab w:val="left" w:pos="1418"/>
        </w:tabs>
        <w:spacing w:after="0" w:line="240" w:lineRule="auto"/>
        <w:ind w:left="144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1) општи управни поступак и</w:t>
      </w:r>
      <w:r w:rsidRPr="00F64C15">
        <w:rPr>
          <w:rFonts w:ascii="Times New Roman" w:eastAsia="Calibri" w:hAnsi="Times New Roman" w:cs="Times New Roman"/>
          <w:noProof/>
          <w:sz w:val="24"/>
          <w:szCs w:val="24"/>
          <w:lang w:val="sr-Cyrl-RS"/>
        </w:rPr>
        <w:t xml:space="preserve"> основе</w:t>
      </w:r>
      <w:r w:rsidRPr="00F64C15">
        <w:rPr>
          <w:rFonts w:ascii="Times New Roman" w:eastAsia="Calibri" w:hAnsi="Times New Roman" w:cs="Times New Roman"/>
          <w:noProof/>
          <w:sz w:val="24"/>
          <w:szCs w:val="24"/>
          <w:lang w:val="sr-Latn-CS"/>
        </w:rPr>
        <w:t xml:space="preserve"> управн</w:t>
      </w:r>
      <w:r w:rsidRPr="00F64C15">
        <w:rPr>
          <w:rFonts w:ascii="Times New Roman" w:eastAsia="Calibri" w:hAnsi="Times New Roman" w:cs="Times New Roman"/>
          <w:noProof/>
          <w:sz w:val="24"/>
          <w:szCs w:val="24"/>
          <w:lang w:val="sr-Cyrl-RS"/>
        </w:rPr>
        <w:t>их</w:t>
      </w:r>
      <w:r w:rsidRPr="00F64C15">
        <w:rPr>
          <w:rFonts w:ascii="Times New Roman" w:eastAsia="Calibri" w:hAnsi="Times New Roman" w:cs="Times New Roman"/>
          <w:noProof/>
          <w:sz w:val="24"/>
          <w:szCs w:val="24"/>
          <w:lang w:val="sr-Latn-CS"/>
        </w:rPr>
        <w:t xml:space="preserve"> споров</w:t>
      </w:r>
      <w:r w:rsidRPr="00F64C15">
        <w:rPr>
          <w:rFonts w:ascii="Times New Roman" w:eastAsia="Calibri" w:hAnsi="Times New Roman" w:cs="Times New Roman"/>
          <w:noProof/>
          <w:sz w:val="24"/>
          <w:szCs w:val="24"/>
          <w:lang w:val="sr-Cyrl-RS"/>
        </w:rPr>
        <w:t>а</w:t>
      </w:r>
      <w:r w:rsidRPr="00F64C15">
        <w:rPr>
          <w:rFonts w:ascii="Times New Roman" w:eastAsia="Calibri" w:hAnsi="Times New Roman" w:cs="Times New Roman"/>
          <w:noProof/>
          <w:sz w:val="24"/>
          <w:szCs w:val="24"/>
          <w:lang w:val="sr-Latn-CS"/>
        </w:rPr>
        <w:t>;</w:t>
      </w:r>
    </w:p>
    <w:p w14:paraId="4E42474A" w14:textId="77777777" w:rsidR="004A497A" w:rsidRPr="00F64C15" w:rsidRDefault="004A497A" w:rsidP="007D1639">
      <w:pPr>
        <w:tabs>
          <w:tab w:val="left" w:pos="1418"/>
        </w:tabs>
        <w:spacing w:after="0" w:line="240" w:lineRule="auto"/>
        <w:ind w:left="144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2) основе казненог права и казнен</w:t>
      </w:r>
      <w:r w:rsidRPr="00F64C15">
        <w:rPr>
          <w:rFonts w:ascii="Times New Roman" w:eastAsia="Calibri" w:hAnsi="Times New Roman" w:cs="Times New Roman"/>
          <w:noProof/>
          <w:sz w:val="24"/>
          <w:szCs w:val="24"/>
          <w:lang w:val="sr-Cyrl-RS"/>
        </w:rPr>
        <w:t>их</w:t>
      </w:r>
      <w:r w:rsidRPr="00F64C15">
        <w:rPr>
          <w:rFonts w:ascii="Times New Roman" w:eastAsia="Calibri" w:hAnsi="Times New Roman" w:cs="Times New Roman"/>
          <w:noProof/>
          <w:sz w:val="24"/>
          <w:szCs w:val="24"/>
          <w:lang w:val="sr-Latn-CS"/>
        </w:rPr>
        <w:t xml:space="preserve"> поступ</w:t>
      </w:r>
      <w:r w:rsidRPr="00F64C15">
        <w:rPr>
          <w:rFonts w:ascii="Times New Roman" w:eastAsia="Calibri" w:hAnsi="Times New Roman" w:cs="Times New Roman"/>
          <w:noProof/>
          <w:sz w:val="24"/>
          <w:szCs w:val="24"/>
          <w:lang w:val="sr-Cyrl-RS"/>
        </w:rPr>
        <w:t>а</w:t>
      </w:r>
      <w:r w:rsidRPr="00F64C15">
        <w:rPr>
          <w:rFonts w:ascii="Times New Roman" w:eastAsia="Calibri" w:hAnsi="Times New Roman" w:cs="Times New Roman"/>
          <w:noProof/>
          <w:sz w:val="24"/>
          <w:szCs w:val="24"/>
          <w:lang w:val="sr-Latn-CS"/>
        </w:rPr>
        <w:t xml:space="preserve">ка; </w:t>
      </w:r>
    </w:p>
    <w:p w14:paraId="5FB5B1AE" w14:textId="77777777" w:rsidR="004A497A" w:rsidRPr="00F64C15" w:rsidRDefault="004A497A" w:rsidP="007D1639">
      <w:pPr>
        <w:tabs>
          <w:tab w:val="left" w:pos="1418"/>
        </w:tabs>
        <w:spacing w:after="0" w:line="240" w:lineRule="auto"/>
        <w:ind w:left="144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3) основе прекршајног права и прекршајни поступак;</w:t>
      </w:r>
    </w:p>
    <w:p w14:paraId="586E4B35" w14:textId="77777777" w:rsidR="004A497A" w:rsidRPr="00F64C15" w:rsidRDefault="004A497A" w:rsidP="007D1639">
      <w:pPr>
        <w:tabs>
          <w:tab w:val="left" w:pos="1418"/>
        </w:tabs>
        <w:spacing w:after="0" w:line="240" w:lineRule="auto"/>
        <w:ind w:left="144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4) основе привредног права и привредног пословања;</w:t>
      </w:r>
    </w:p>
    <w:p w14:paraId="1A4818C8" w14:textId="77777777" w:rsidR="004A497A" w:rsidRPr="00F64C15" w:rsidRDefault="004A497A" w:rsidP="007D1639">
      <w:pPr>
        <w:tabs>
          <w:tab w:val="left" w:pos="1418"/>
        </w:tabs>
        <w:spacing w:after="0" w:line="240" w:lineRule="auto"/>
        <w:ind w:left="144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5) поступак инспекцијског надзора и метод</w:t>
      </w:r>
      <w:r w:rsidRPr="00F64C15">
        <w:rPr>
          <w:rFonts w:ascii="Times New Roman" w:eastAsia="Calibri" w:hAnsi="Times New Roman" w:cs="Times New Roman"/>
          <w:noProof/>
          <w:sz w:val="24"/>
          <w:szCs w:val="24"/>
          <w:lang w:val="sr-Cyrl-CS"/>
        </w:rPr>
        <w:t>е</w:t>
      </w:r>
      <w:r w:rsidRPr="00F64C15">
        <w:rPr>
          <w:rFonts w:ascii="Times New Roman" w:eastAsia="Calibri" w:hAnsi="Times New Roman" w:cs="Times New Roman"/>
          <w:noProof/>
          <w:sz w:val="24"/>
          <w:szCs w:val="24"/>
          <w:lang w:val="sr-Latn-CS"/>
        </w:rPr>
        <w:t xml:space="preserve"> анализе ризика; </w:t>
      </w:r>
    </w:p>
    <w:p w14:paraId="5AEB730B" w14:textId="77777777" w:rsidR="004A497A" w:rsidRPr="00F64C15" w:rsidRDefault="004A497A" w:rsidP="007D1639">
      <w:pPr>
        <w:tabs>
          <w:tab w:val="left" w:pos="1418"/>
        </w:tabs>
        <w:spacing w:after="0" w:line="240" w:lineRule="auto"/>
        <w:ind w:left="144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6) функционални јединствени информациони систем;</w:t>
      </w:r>
    </w:p>
    <w:p w14:paraId="15A9444A" w14:textId="75EBE709" w:rsidR="004A497A" w:rsidRPr="00F64C15" w:rsidRDefault="004A497A" w:rsidP="007D1639">
      <w:pPr>
        <w:tabs>
          <w:tab w:val="left" w:pos="1418"/>
        </w:tabs>
        <w:spacing w:after="0" w:line="240" w:lineRule="auto"/>
        <w:ind w:left="1440"/>
        <w:rPr>
          <w:rFonts w:ascii="Times New Roman" w:eastAsia="Calibri" w:hAnsi="Times New Roman" w:cs="Times New Roman"/>
          <w:noProof/>
          <w:sz w:val="24"/>
          <w:szCs w:val="24"/>
          <w:lang w:val="sr-Cyrl-RS"/>
        </w:rPr>
      </w:pPr>
      <w:r w:rsidRPr="00F64C15">
        <w:rPr>
          <w:rFonts w:ascii="Times New Roman" w:eastAsia="Calibri" w:hAnsi="Times New Roman" w:cs="Times New Roman"/>
          <w:noProof/>
          <w:sz w:val="24"/>
          <w:szCs w:val="24"/>
          <w:lang w:val="sr-Latn-CS"/>
        </w:rPr>
        <w:t>7) основе вештин</w:t>
      </w:r>
      <w:r w:rsidR="00B76BFF" w:rsidRPr="00F64C15">
        <w:rPr>
          <w:rFonts w:ascii="Times New Roman" w:eastAsia="Calibri" w:hAnsi="Times New Roman" w:cs="Times New Roman"/>
          <w:noProof/>
          <w:sz w:val="24"/>
          <w:szCs w:val="24"/>
          <w:lang w:val="sr-Latn-CS"/>
        </w:rPr>
        <w:t>a</w:t>
      </w:r>
      <w:r w:rsidRPr="00F64C15">
        <w:rPr>
          <w:rFonts w:ascii="Times New Roman" w:eastAsia="Calibri" w:hAnsi="Times New Roman" w:cs="Times New Roman"/>
          <w:noProof/>
          <w:sz w:val="24"/>
          <w:szCs w:val="24"/>
          <w:lang w:val="sr-Latn-CS"/>
        </w:rPr>
        <w:t xml:space="preserve"> комуникације</w:t>
      </w:r>
      <w:r w:rsidRPr="00F64C15">
        <w:rPr>
          <w:rFonts w:ascii="Times New Roman" w:eastAsia="Calibri" w:hAnsi="Times New Roman" w:cs="Times New Roman"/>
          <w:noProof/>
          <w:sz w:val="24"/>
          <w:szCs w:val="24"/>
          <w:lang w:val="sr-Cyrl-CS"/>
        </w:rPr>
        <w:t>,</w:t>
      </w:r>
      <w:r w:rsidRPr="00F64C15">
        <w:rPr>
          <w:rFonts w:ascii="Times New Roman" w:eastAsia="Calibri" w:hAnsi="Times New Roman" w:cs="Times New Roman"/>
          <w:noProof/>
          <w:sz w:val="24"/>
          <w:szCs w:val="24"/>
          <w:lang w:val="sr-Latn-CS"/>
        </w:rPr>
        <w:t xml:space="preserve"> конструктивног решавања конфликата</w:t>
      </w:r>
      <w:r w:rsidRPr="00F64C15">
        <w:rPr>
          <w:rFonts w:ascii="Times New Roman" w:eastAsia="Calibri" w:hAnsi="Times New Roman" w:cs="Times New Roman"/>
          <w:noProof/>
          <w:sz w:val="24"/>
          <w:szCs w:val="24"/>
          <w:lang w:val="sr-Cyrl-RS"/>
        </w:rPr>
        <w:t xml:space="preserve"> и управљања стресом;</w:t>
      </w:r>
    </w:p>
    <w:p w14:paraId="19AD95D0" w14:textId="77777777" w:rsidR="004A497A" w:rsidRPr="00F64C15" w:rsidRDefault="004A497A" w:rsidP="007D1639">
      <w:pPr>
        <w:tabs>
          <w:tab w:val="left" w:pos="1418"/>
        </w:tabs>
        <w:spacing w:after="0" w:line="240" w:lineRule="auto"/>
        <w:ind w:left="144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RS"/>
        </w:rPr>
        <w:t>8) кодекс понашања и етике инспектора</w:t>
      </w:r>
      <w:r w:rsidRPr="00F64C15">
        <w:rPr>
          <w:rFonts w:ascii="Times New Roman" w:eastAsia="Calibri" w:hAnsi="Times New Roman" w:cs="Times New Roman"/>
          <w:noProof/>
          <w:sz w:val="24"/>
          <w:szCs w:val="24"/>
          <w:lang w:val="sr-Latn-CS"/>
        </w:rPr>
        <w:t>.</w:t>
      </w:r>
    </w:p>
    <w:p w14:paraId="1D7ED298" w14:textId="77777777" w:rsidR="00C52304" w:rsidRPr="00F64C15" w:rsidRDefault="00C52304" w:rsidP="007D1639">
      <w:pPr>
        <w:tabs>
          <w:tab w:val="left" w:pos="1418"/>
        </w:tabs>
        <w:spacing w:after="60" w:line="240" w:lineRule="auto"/>
        <w:jc w:val="center"/>
        <w:rPr>
          <w:rFonts w:ascii="Times New Roman" w:hAnsi="Times New Roman" w:cs="Times New Roman"/>
          <w:sz w:val="24"/>
          <w:szCs w:val="24"/>
        </w:rPr>
      </w:pPr>
    </w:p>
    <w:p w14:paraId="2561C72B" w14:textId="765A1DB5" w:rsidR="00E8417B" w:rsidRPr="00F64C15" w:rsidRDefault="003754A3" w:rsidP="00B829DD">
      <w:pPr>
        <w:jc w:val="center"/>
        <w:rPr>
          <w:rFonts w:ascii="Times New Roman" w:hAnsi="Times New Roman" w:cs="Times New Roman"/>
          <w:b/>
          <w:sz w:val="24"/>
          <w:szCs w:val="24"/>
          <w:lang w:val="sr-Cyrl-CS"/>
        </w:rPr>
      </w:pPr>
      <w:r w:rsidRPr="00F64C15">
        <w:rPr>
          <w:rFonts w:ascii="Times New Roman" w:hAnsi="Times New Roman" w:cs="Times New Roman"/>
          <w:b/>
          <w:sz w:val="24"/>
          <w:szCs w:val="24"/>
        </w:rPr>
        <w:t>Области знања и вештина за посебну функционалну компетенцију за област рада нормативни послов</w:t>
      </w:r>
      <w:r w:rsidR="00432F4D" w:rsidRPr="00F64C15">
        <w:rPr>
          <w:rFonts w:ascii="Times New Roman" w:hAnsi="Times New Roman" w:cs="Times New Roman"/>
          <w:b/>
          <w:sz w:val="24"/>
          <w:szCs w:val="24"/>
          <w:lang w:val="sr-Cyrl-CS"/>
        </w:rPr>
        <w:t>и</w:t>
      </w:r>
    </w:p>
    <w:p w14:paraId="33228E12" w14:textId="20CF8B1B"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 xml:space="preserve">Члан </w:t>
      </w:r>
      <w:r w:rsidR="000F5B11" w:rsidRPr="00F64C15">
        <w:rPr>
          <w:rFonts w:ascii="Times New Roman" w:hAnsi="Times New Roman" w:cs="Times New Roman"/>
          <w:b/>
          <w:bCs/>
          <w:sz w:val="24"/>
          <w:szCs w:val="24"/>
          <w:lang w:val="sr-Cyrl-RS"/>
        </w:rPr>
        <w:t>17</w:t>
      </w:r>
      <w:r w:rsidRPr="00F64C15">
        <w:rPr>
          <w:rFonts w:ascii="Times New Roman" w:hAnsi="Times New Roman" w:cs="Times New Roman"/>
          <w:b/>
          <w:bCs/>
          <w:sz w:val="24"/>
          <w:szCs w:val="24"/>
        </w:rPr>
        <w:t>.</w:t>
      </w:r>
    </w:p>
    <w:p w14:paraId="4FB10D06" w14:textId="77777777" w:rsidR="00B919C3" w:rsidRPr="00F64C15" w:rsidRDefault="00B919C3" w:rsidP="00EE0179">
      <w:pPr>
        <w:spacing w:after="60" w:line="240" w:lineRule="auto"/>
        <w:jc w:val="center"/>
        <w:rPr>
          <w:rFonts w:ascii="Times New Roman" w:hAnsi="Times New Roman" w:cs="Times New Roman"/>
          <w:sz w:val="24"/>
          <w:szCs w:val="24"/>
        </w:rPr>
      </w:pPr>
    </w:p>
    <w:p w14:paraId="564D79C4" w14:textId="73917C2A"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Области знања и вештина за посебну функционалну компетенцију за област рада нормативни послов</w:t>
      </w:r>
      <w:r w:rsidR="0072010E" w:rsidRPr="00F64C15">
        <w:rPr>
          <w:rFonts w:ascii="Times New Roman" w:hAnsi="Times New Roman" w:cs="Times New Roman"/>
          <w:sz w:val="24"/>
          <w:szCs w:val="24"/>
          <w:lang w:val="sr-Cyrl-CS"/>
        </w:rPr>
        <w:t>и</w:t>
      </w:r>
      <w:r w:rsidR="003754A3" w:rsidRPr="00F64C15">
        <w:rPr>
          <w:rFonts w:ascii="Times New Roman" w:hAnsi="Times New Roman" w:cs="Times New Roman"/>
          <w:sz w:val="24"/>
          <w:szCs w:val="24"/>
        </w:rPr>
        <w:t xml:space="preserve"> односе се на:</w:t>
      </w:r>
    </w:p>
    <w:p w14:paraId="75454531" w14:textId="2AA1F13D" w:rsidR="00FD7F27" w:rsidRPr="00F64C15" w:rsidRDefault="00FD7F27" w:rsidP="005D5B62">
      <w:pPr>
        <w:pStyle w:val="ListParagraph"/>
        <w:numPr>
          <w:ilvl w:val="0"/>
          <w:numId w:val="28"/>
        </w:numPr>
        <w:spacing w:after="0" w:line="240" w:lineRule="auto"/>
        <w:jc w:val="both"/>
        <w:rPr>
          <w:rFonts w:ascii="Times New Roman" w:hAnsi="Times New Roman"/>
          <w:sz w:val="24"/>
          <w:szCs w:val="24"/>
          <w:lang w:val="sr-Cyrl-RS"/>
        </w:rPr>
      </w:pPr>
      <w:r w:rsidRPr="00F64C15">
        <w:rPr>
          <w:rFonts w:ascii="Times New Roman" w:hAnsi="Times New Roman"/>
          <w:sz w:val="24"/>
          <w:szCs w:val="24"/>
          <w:lang w:val="sr-Cyrl-RS"/>
        </w:rPr>
        <w:t>стратешк</w:t>
      </w:r>
      <w:r w:rsidR="00B31903" w:rsidRPr="00F64C15">
        <w:rPr>
          <w:rFonts w:ascii="Times New Roman" w:hAnsi="Times New Roman"/>
          <w:sz w:val="24"/>
          <w:szCs w:val="24"/>
          <w:lang w:val="sr-Cyrl-RS"/>
        </w:rPr>
        <w:t>е</w:t>
      </w:r>
      <w:r w:rsidRPr="00F64C15">
        <w:rPr>
          <w:rFonts w:ascii="Times New Roman" w:hAnsi="Times New Roman"/>
          <w:sz w:val="24"/>
          <w:szCs w:val="24"/>
          <w:lang w:val="sr-Cyrl-RS"/>
        </w:rPr>
        <w:t xml:space="preserve"> циљев</w:t>
      </w:r>
      <w:r w:rsidR="00B31903" w:rsidRPr="00F64C15">
        <w:rPr>
          <w:rFonts w:ascii="Times New Roman" w:hAnsi="Times New Roman"/>
          <w:sz w:val="24"/>
          <w:szCs w:val="24"/>
          <w:lang w:val="sr-Cyrl-RS"/>
        </w:rPr>
        <w:t>е</w:t>
      </w:r>
      <w:r w:rsidRPr="00F64C15">
        <w:rPr>
          <w:rFonts w:ascii="Times New Roman" w:hAnsi="Times New Roman"/>
          <w:sz w:val="24"/>
          <w:szCs w:val="24"/>
          <w:lang w:val="sr-Cyrl-RS"/>
        </w:rPr>
        <w:t xml:space="preserve"> аутономне покрајине и </w:t>
      </w:r>
      <w:r w:rsidR="00D17C88" w:rsidRPr="00F64C15">
        <w:rPr>
          <w:rFonts w:ascii="Times New Roman" w:hAnsi="Times New Roman"/>
          <w:sz w:val="24"/>
          <w:szCs w:val="24"/>
          <w:lang w:val="sr-Cyrl-RS"/>
        </w:rPr>
        <w:t xml:space="preserve">јединице </w:t>
      </w:r>
      <w:r w:rsidRPr="00F64C15">
        <w:rPr>
          <w:rFonts w:ascii="Times New Roman" w:hAnsi="Times New Roman"/>
          <w:sz w:val="24"/>
          <w:szCs w:val="24"/>
          <w:lang w:val="sr-Cyrl-RS"/>
        </w:rPr>
        <w:t>локалне самоуправе у различитим областима;</w:t>
      </w:r>
    </w:p>
    <w:p w14:paraId="7D7C65B4" w14:textId="4B06A2C2" w:rsidR="00FD7F27" w:rsidRPr="00F64C15" w:rsidRDefault="00FD7F27" w:rsidP="005D5B62">
      <w:pPr>
        <w:pStyle w:val="ListParagraph"/>
        <w:numPr>
          <w:ilvl w:val="0"/>
          <w:numId w:val="28"/>
        </w:numPr>
        <w:spacing w:after="0" w:line="240" w:lineRule="auto"/>
        <w:jc w:val="both"/>
        <w:rPr>
          <w:rFonts w:ascii="Times New Roman" w:hAnsi="Times New Roman"/>
          <w:sz w:val="24"/>
          <w:szCs w:val="24"/>
          <w:lang w:val="sr-Cyrl-RS"/>
        </w:rPr>
      </w:pPr>
      <w:r w:rsidRPr="00F64C15">
        <w:rPr>
          <w:rFonts w:ascii="Times New Roman" w:hAnsi="Times New Roman"/>
          <w:sz w:val="24"/>
          <w:szCs w:val="24"/>
          <w:lang w:val="sr-Cyrl-RS"/>
        </w:rPr>
        <w:t>процес доношења нормативних аката из надлежности органа</w:t>
      </w:r>
      <w:r w:rsidR="00F32789" w:rsidRPr="00F64C15">
        <w:rPr>
          <w:rFonts w:ascii="Times New Roman" w:hAnsi="Times New Roman"/>
          <w:sz w:val="24"/>
          <w:szCs w:val="24"/>
          <w:lang w:val="sr-Cyrl-RS"/>
        </w:rPr>
        <w:t>, служби и организација</w:t>
      </w:r>
      <w:r w:rsidRPr="00F64C15">
        <w:rPr>
          <w:rFonts w:ascii="Times New Roman" w:hAnsi="Times New Roman"/>
          <w:sz w:val="24"/>
          <w:szCs w:val="24"/>
          <w:lang w:val="sr-Cyrl-RS"/>
        </w:rPr>
        <w:t xml:space="preserve"> и партиципација јавности</w:t>
      </w:r>
      <w:r w:rsidR="00F32789" w:rsidRPr="00F64C15">
        <w:rPr>
          <w:rFonts w:ascii="Times New Roman" w:hAnsi="Times New Roman"/>
          <w:sz w:val="24"/>
          <w:szCs w:val="24"/>
          <w:lang w:val="sr-Cyrl-RS"/>
        </w:rPr>
        <w:t>;</w:t>
      </w:r>
      <w:r w:rsidRPr="00F64C15">
        <w:rPr>
          <w:rFonts w:ascii="Times New Roman" w:hAnsi="Times New Roman"/>
          <w:sz w:val="24"/>
          <w:szCs w:val="24"/>
          <w:lang w:val="sr-Cyrl-RS"/>
        </w:rPr>
        <w:t xml:space="preserve"> </w:t>
      </w:r>
    </w:p>
    <w:p w14:paraId="2856A2CD" w14:textId="0ECC83F0" w:rsidR="00FD7F27" w:rsidRPr="00F64C15" w:rsidRDefault="00FD7F27" w:rsidP="005D5B62">
      <w:pPr>
        <w:pStyle w:val="ListParagraph"/>
        <w:numPr>
          <w:ilvl w:val="0"/>
          <w:numId w:val="28"/>
        </w:numPr>
        <w:spacing w:after="0" w:line="240" w:lineRule="auto"/>
        <w:jc w:val="both"/>
        <w:rPr>
          <w:rFonts w:ascii="Times New Roman" w:hAnsi="Times New Roman"/>
          <w:sz w:val="24"/>
          <w:szCs w:val="24"/>
          <w:lang w:val="sr-Cyrl-RS"/>
        </w:rPr>
      </w:pPr>
      <w:r w:rsidRPr="00F64C15">
        <w:rPr>
          <w:rFonts w:ascii="Times New Roman" w:hAnsi="Times New Roman"/>
          <w:sz w:val="24"/>
          <w:szCs w:val="24"/>
          <w:lang w:val="sr-Cyrl-RS"/>
        </w:rPr>
        <w:t>методолошка правила за израду нормативних аката из надлежности органа</w:t>
      </w:r>
      <w:r w:rsidR="00F32789" w:rsidRPr="00F64C15">
        <w:rPr>
          <w:rFonts w:ascii="Times New Roman" w:hAnsi="Times New Roman"/>
          <w:sz w:val="24"/>
          <w:szCs w:val="24"/>
          <w:lang w:val="sr-Cyrl-RS"/>
        </w:rPr>
        <w:t>, служби и организација</w:t>
      </w:r>
      <w:r w:rsidRPr="00F64C15">
        <w:rPr>
          <w:rFonts w:ascii="Times New Roman" w:hAnsi="Times New Roman"/>
          <w:sz w:val="24"/>
          <w:szCs w:val="24"/>
          <w:lang w:val="sr-Cyrl-RS"/>
        </w:rPr>
        <w:t>;</w:t>
      </w:r>
    </w:p>
    <w:p w14:paraId="1EB0686B" w14:textId="199B5404" w:rsidR="00FD7F27" w:rsidRPr="00F64C15" w:rsidRDefault="00FD7F27" w:rsidP="005D5B62">
      <w:pPr>
        <w:pStyle w:val="ListParagraph"/>
        <w:numPr>
          <w:ilvl w:val="0"/>
          <w:numId w:val="28"/>
        </w:numPr>
        <w:spacing w:after="0" w:line="240" w:lineRule="auto"/>
        <w:jc w:val="both"/>
        <w:rPr>
          <w:rFonts w:ascii="Times New Roman" w:hAnsi="Times New Roman"/>
          <w:sz w:val="24"/>
          <w:szCs w:val="24"/>
          <w:lang w:val="sr-Cyrl-RS"/>
        </w:rPr>
      </w:pPr>
      <w:r w:rsidRPr="00F64C15">
        <w:rPr>
          <w:rFonts w:ascii="Times New Roman" w:hAnsi="Times New Roman"/>
          <w:sz w:val="24"/>
          <w:szCs w:val="24"/>
          <w:lang w:val="sr-Cyrl-RS"/>
        </w:rPr>
        <w:t>примен</w:t>
      </w:r>
      <w:r w:rsidR="00B31903" w:rsidRPr="00F64C15">
        <w:rPr>
          <w:rFonts w:ascii="Times New Roman" w:hAnsi="Times New Roman"/>
          <w:sz w:val="24"/>
          <w:szCs w:val="24"/>
          <w:lang w:val="sr-Cyrl-RS"/>
        </w:rPr>
        <w:t>у</w:t>
      </w:r>
      <w:r w:rsidRPr="00F64C15">
        <w:rPr>
          <w:rFonts w:ascii="Times New Roman" w:hAnsi="Times New Roman"/>
          <w:sz w:val="24"/>
          <w:szCs w:val="24"/>
          <w:lang w:val="sr-Cyrl-RS"/>
        </w:rPr>
        <w:t xml:space="preserve"> номотехничких и правно-техничких правила за израду правних аката;</w:t>
      </w:r>
    </w:p>
    <w:p w14:paraId="70A29175" w14:textId="02BFE85A" w:rsidR="00FD7F27" w:rsidRPr="00F64C15" w:rsidRDefault="00FD7F27" w:rsidP="005D5B62">
      <w:pPr>
        <w:pStyle w:val="ListParagraph"/>
        <w:numPr>
          <w:ilvl w:val="0"/>
          <w:numId w:val="28"/>
        </w:numPr>
        <w:spacing w:after="0" w:line="240" w:lineRule="auto"/>
        <w:jc w:val="both"/>
        <w:rPr>
          <w:rFonts w:ascii="Times New Roman" w:hAnsi="Times New Roman"/>
          <w:sz w:val="24"/>
          <w:szCs w:val="24"/>
        </w:rPr>
      </w:pPr>
      <w:r w:rsidRPr="00F64C15">
        <w:rPr>
          <w:rFonts w:ascii="Times New Roman" w:hAnsi="Times New Roman"/>
          <w:sz w:val="24"/>
          <w:szCs w:val="24"/>
        </w:rPr>
        <w:lastRenderedPageBreak/>
        <w:t>припрем</w:t>
      </w:r>
      <w:r w:rsidR="00B31903" w:rsidRPr="00F64C15">
        <w:rPr>
          <w:rFonts w:ascii="Times New Roman" w:hAnsi="Times New Roman"/>
          <w:sz w:val="24"/>
          <w:szCs w:val="24"/>
          <w:lang w:val="sr-Cyrl-CS"/>
        </w:rPr>
        <w:t>у</w:t>
      </w:r>
      <w:r w:rsidRPr="00F64C15">
        <w:rPr>
          <w:rFonts w:ascii="Times New Roman" w:hAnsi="Times New Roman"/>
          <w:sz w:val="24"/>
          <w:szCs w:val="24"/>
        </w:rPr>
        <w:t xml:space="preserve"> и израд</w:t>
      </w:r>
      <w:r w:rsidR="00B31903" w:rsidRPr="00F64C15">
        <w:rPr>
          <w:rFonts w:ascii="Times New Roman" w:hAnsi="Times New Roman"/>
          <w:sz w:val="24"/>
          <w:szCs w:val="24"/>
          <w:lang w:val="sr-Cyrl-CS"/>
        </w:rPr>
        <w:t>у</w:t>
      </w:r>
      <w:r w:rsidRPr="00F64C15">
        <w:rPr>
          <w:rFonts w:ascii="Times New Roman" w:hAnsi="Times New Roman"/>
          <w:sz w:val="24"/>
          <w:szCs w:val="24"/>
        </w:rPr>
        <w:t xml:space="preserve"> стручних мишљења и образложења различитих правних аката </w:t>
      </w:r>
      <w:r w:rsidRPr="00F64C15">
        <w:rPr>
          <w:rFonts w:ascii="Times New Roman" w:hAnsi="Times New Roman"/>
          <w:sz w:val="24"/>
          <w:szCs w:val="24"/>
          <w:lang w:val="sr-Cyrl-RS"/>
        </w:rPr>
        <w:t xml:space="preserve">из делокруга рада </w:t>
      </w:r>
      <w:r w:rsidR="00F32789" w:rsidRPr="00F64C15">
        <w:rPr>
          <w:rFonts w:ascii="Times New Roman" w:hAnsi="Times New Roman"/>
          <w:sz w:val="24"/>
          <w:szCs w:val="24"/>
          <w:lang w:val="sr-Cyrl-RS"/>
        </w:rPr>
        <w:t>органа, службе и организације</w:t>
      </w:r>
      <w:r w:rsidRPr="00F64C15">
        <w:rPr>
          <w:rFonts w:ascii="Times New Roman" w:hAnsi="Times New Roman"/>
          <w:sz w:val="24"/>
          <w:szCs w:val="24"/>
          <w:lang w:val="sr-Cyrl-RS"/>
        </w:rPr>
        <w:t>;</w:t>
      </w:r>
      <w:r w:rsidRPr="00F64C15">
        <w:rPr>
          <w:rFonts w:ascii="Times New Roman" w:hAnsi="Times New Roman"/>
          <w:sz w:val="24"/>
          <w:szCs w:val="24"/>
        </w:rPr>
        <w:t xml:space="preserve"> </w:t>
      </w:r>
    </w:p>
    <w:p w14:paraId="27B32560" w14:textId="5D4F7FC4" w:rsidR="00E8417B" w:rsidRPr="00F64C15" w:rsidRDefault="00FD7F27" w:rsidP="005D5B62">
      <w:pPr>
        <w:pStyle w:val="ListParagraph"/>
        <w:numPr>
          <w:ilvl w:val="0"/>
          <w:numId w:val="28"/>
        </w:numPr>
        <w:spacing w:after="0" w:line="240" w:lineRule="auto"/>
        <w:jc w:val="both"/>
        <w:rPr>
          <w:rFonts w:ascii="Times New Roman" w:hAnsi="Times New Roman" w:cs="Times New Roman"/>
          <w:sz w:val="24"/>
          <w:szCs w:val="24"/>
        </w:rPr>
      </w:pPr>
      <w:r w:rsidRPr="00F64C15">
        <w:rPr>
          <w:rFonts w:ascii="Times New Roman" w:hAnsi="Times New Roman"/>
          <w:sz w:val="24"/>
          <w:szCs w:val="24"/>
        </w:rPr>
        <w:t>методологиј</w:t>
      </w:r>
      <w:r w:rsidR="00B31903" w:rsidRPr="00F64C15">
        <w:rPr>
          <w:rFonts w:ascii="Times New Roman" w:hAnsi="Times New Roman"/>
          <w:sz w:val="24"/>
          <w:szCs w:val="24"/>
          <w:lang w:val="sr-Cyrl-CS"/>
        </w:rPr>
        <w:t>у</w:t>
      </w:r>
      <w:r w:rsidRPr="00F64C15">
        <w:rPr>
          <w:rFonts w:ascii="Times New Roman" w:hAnsi="Times New Roman"/>
          <w:sz w:val="24"/>
          <w:szCs w:val="24"/>
        </w:rPr>
        <w:t xml:space="preserve"> праћења примене и ефеката донетих прописа и извештавање релевантним телима и органима</w:t>
      </w:r>
      <w:r w:rsidR="003754A3" w:rsidRPr="00F64C15">
        <w:rPr>
          <w:rFonts w:ascii="Times New Roman" w:hAnsi="Times New Roman" w:cs="Times New Roman"/>
          <w:sz w:val="24"/>
          <w:szCs w:val="24"/>
        </w:rPr>
        <w:t>.</w:t>
      </w:r>
    </w:p>
    <w:p w14:paraId="1EAD8EB2" w14:textId="77777777" w:rsidR="00FD7F27" w:rsidRPr="00F64C15" w:rsidRDefault="00FD7F27" w:rsidP="00EE0179">
      <w:pPr>
        <w:spacing w:after="60" w:line="240" w:lineRule="auto"/>
        <w:rPr>
          <w:rFonts w:ascii="Times New Roman" w:hAnsi="Times New Roman" w:cs="Times New Roman"/>
          <w:sz w:val="24"/>
          <w:szCs w:val="24"/>
        </w:rPr>
      </w:pPr>
    </w:p>
    <w:p w14:paraId="03480CB2" w14:textId="4BC697C5" w:rsidR="00E8417B" w:rsidRPr="00F64C15" w:rsidRDefault="003754A3" w:rsidP="00B829DD">
      <w:pPr>
        <w:pStyle w:val="ListParagraph"/>
        <w:spacing w:after="60" w:line="240" w:lineRule="auto"/>
        <w:contextualSpacing w:val="0"/>
        <w:jc w:val="center"/>
        <w:rPr>
          <w:rFonts w:ascii="Times New Roman" w:hAnsi="Times New Roman" w:cs="Times New Roman"/>
          <w:b/>
          <w:sz w:val="24"/>
          <w:szCs w:val="24"/>
          <w:lang w:val="sr-Cyrl-CS"/>
        </w:rPr>
      </w:pPr>
      <w:r w:rsidRPr="00F64C15">
        <w:rPr>
          <w:rFonts w:ascii="Times New Roman" w:hAnsi="Times New Roman" w:cs="Times New Roman"/>
          <w:b/>
          <w:sz w:val="24"/>
          <w:szCs w:val="24"/>
        </w:rPr>
        <w:t>Области знања и вештина за посебну функционалну компетенцију за област рада студијско-аналитички послов</w:t>
      </w:r>
      <w:r w:rsidR="00432F4D" w:rsidRPr="00F64C15">
        <w:rPr>
          <w:rFonts w:ascii="Times New Roman" w:hAnsi="Times New Roman" w:cs="Times New Roman"/>
          <w:b/>
          <w:sz w:val="24"/>
          <w:szCs w:val="24"/>
          <w:lang w:val="sr-Cyrl-CS"/>
        </w:rPr>
        <w:t>и</w:t>
      </w:r>
    </w:p>
    <w:p w14:paraId="7E1BCDD2" w14:textId="01EBC67A"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 xml:space="preserve">Члан </w:t>
      </w:r>
      <w:r w:rsidR="000F5B11" w:rsidRPr="00F64C15">
        <w:rPr>
          <w:rFonts w:ascii="Times New Roman" w:hAnsi="Times New Roman" w:cs="Times New Roman"/>
          <w:b/>
          <w:bCs/>
          <w:sz w:val="24"/>
          <w:szCs w:val="24"/>
          <w:lang w:val="sr-Cyrl-RS"/>
        </w:rPr>
        <w:t>18</w:t>
      </w:r>
      <w:r w:rsidRPr="00F64C15">
        <w:rPr>
          <w:rFonts w:ascii="Times New Roman" w:hAnsi="Times New Roman" w:cs="Times New Roman"/>
          <w:b/>
          <w:bCs/>
          <w:sz w:val="24"/>
          <w:szCs w:val="24"/>
        </w:rPr>
        <w:t>.</w:t>
      </w:r>
    </w:p>
    <w:p w14:paraId="0BB3E43C" w14:textId="77777777" w:rsidR="00B919C3" w:rsidRPr="00F64C15" w:rsidRDefault="00B919C3" w:rsidP="00EE0179">
      <w:pPr>
        <w:spacing w:after="60" w:line="240" w:lineRule="auto"/>
        <w:jc w:val="center"/>
        <w:rPr>
          <w:rFonts w:ascii="Times New Roman" w:hAnsi="Times New Roman" w:cs="Times New Roman"/>
          <w:sz w:val="24"/>
          <w:szCs w:val="24"/>
        </w:rPr>
      </w:pPr>
    </w:p>
    <w:p w14:paraId="08706152" w14:textId="279C9C96" w:rsidR="00E91292"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Области знања и вештина за посебну функционалну компетенцију за област рада студијско-аналитички послов</w:t>
      </w:r>
      <w:r w:rsidR="0072010E" w:rsidRPr="00F64C15">
        <w:rPr>
          <w:rFonts w:ascii="Times New Roman" w:hAnsi="Times New Roman" w:cs="Times New Roman"/>
          <w:sz w:val="24"/>
          <w:szCs w:val="24"/>
          <w:lang w:val="sr-Cyrl-CS"/>
        </w:rPr>
        <w:t>и</w:t>
      </w:r>
      <w:r w:rsidR="003754A3" w:rsidRPr="00F64C15">
        <w:rPr>
          <w:rFonts w:ascii="Times New Roman" w:hAnsi="Times New Roman" w:cs="Times New Roman"/>
          <w:sz w:val="24"/>
          <w:szCs w:val="24"/>
        </w:rPr>
        <w:t xml:space="preserve"> однос</w:t>
      </w:r>
      <w:r w:rsidR="005A03A6" w:rsidRPr="00F64C15">
        <w:rPr>
          <w:rFonts w:ascii="Times New Roman" w:hAnsi="Times New Roman" w:cs="Times New Roman"/>
          <w:sz w:val="24"/>
          <w:szCs w:val="24"/>
          <w:lang w:val="sr-Cyrl-CS"/>
        </w:rPr>
        <w:t>е</w:t>
      </w:r>
      <w:r w:rsidR="003754A3" w:rsidRPr="00F64C15">
        <w:rPr>
          <w:rFonts w:ascii="Times New Roman" w:hAnsi="Times New Roman" w:cs="Times New Roman"/>
          <w:sz w:val="24"/>
          <w:szCs w:val="24"/>
        </w:rPr>
        <w:t xml:space="preserve"> се на:</w:t>
      </w:r>
    </w:p>
    <w:p w14:paraId="6215FB67" w14:textId="5FAD89A7" w:rsidR="004A497A" w:rsidRPr="00F64C15" w:rsidRDefault="004A497A" w:rsidP="007D1639">
      <w:pPr>
        <w:pStyle w:val="ListParagraph"/>
        <w:numPr>
          <w:ilvl w:val="0"/>
          <w:numId w:val="34"/>
        </w:numPr>
        <w:spacing w:after="60" w:line="240" w:lineRule="auto"/>
        <w:ind w:left="1791" w:hanging="357"/>
        <w:jc w:val="both"/>
        <w:rPr>
          <w:rFonts w:ascii="Times New Roman" w:hAnsi="Times New Roman" w:cs="Times New Roman"/>
          <w:sz w:val="24"/>
          <w:szCs w:val="24"/>
        </w:rPr>
      </w:pPr>
      <w:r w:rsidRPr="00F64C15">
        <w:rPr>
          <w:rFonts w:ascii="Times New Roman" w:eastAsia="Calibri" w:hAnsi="Times New Roman" w:cs="Times New Roman"/>
          <w:noProof/>
          <w:sz w:val="24"/>
          <w:szCs w:val="24"/>
          <w:lang w:val="sr-Cyrl-CS"/>
        </w:rPr>
        <w:t>методе и технике анализирања планских докумената и прописа и израде извештаја</w:t>
      </w:r>
      <w:r w:rsidR="000D4DD0" w:rsidRPr="00F64C15">
        <w:rPr>
          <w:rFonts w:ascii="Times New Roman" w:eastAsia="Calibri" w:hAnsi="Times New Roman" w:cs="Times New Roman"/>
          <w:noProof/>
          <w:sz w:val="24"/>
          <w:szCs w:val="24"/>
        </w:rPr>
        <w:t xml:space="preserve"> </w:t>
      </w:r>
      <w:r w:rsidR="000D4DD0" w:rsidRPr="00F64C15">
        <w:rPr>
          <w:rFonts w:ascii="Times New Roman" w:eastAsia="Calibri" w:hAnsi="Times New Roman" w:cs="Times New Roman"/>
          <w:noProof/>
          <w:sz w:val="24"/>
          <w:szCs w:val="24"/>
          <w:lang w:val="sr-Cyrl-RS"/>
        </w:rPr>
        <w:t>о стању у области</w:t>
      </w:r>
      <w:r w:rsidRPr="00F64C15">
        <w:rPr>
          <w:rFonts w:ascii="Times New Roman" w:eastAsia="Calibri" w:hAnsi="Times New Roman" w:cs="Times New Roman"/>
          <w:noProof/>
          <w:sz w:val="24"/>
          <w:szCs w:val="24"/>
          <w:lang w:val="sr-Latn-CS"/>
        </w:rPr>
        <w:t>;</w:t>
      </w:r>
    </w:p>
    <w:p w14:paraId="005A84B3" w14:textId="3CF69FDA" w:rsidR="004A497A" w:rsidRPr="00F64C15" w:rsidRDefault="000D4DD0" w:rsidP="007D1639">
      <w:pPr>
        <w:pStyle w:val="ListParagraph"/>
        <w:numPr>
          <w:ilvl w:val="0"/>
          <w:numId w:val="34"/>
        </w:numPr>
        <w:spacing w:after="0" w:line="240" w:lineRule="auto"/>
        <w:ind w:left="1791" w:hanging="357"/>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RS"/>
        </w:rPr>
        <w:t xml:space="preserve">технике и методе спровођења </w:t>
      </w:r>
      <w:r w:rsidR="004A497A" w:rsidRPr="00F64C15">
        <w:rPr>
          <w:rFonts w:ascii="Times New Roman" w:eastAsia="Calibri" w:hAnsi="Times New Roman" w:cs="Times New Roman"/>
          <w:noProof/>
          <w:sz w:val="24"/>
          <w:szCs w:val="24"/>
          <w:lang w:val="sr-Latn-CS"/>
        </w:rPr>
        <w:t>еx-ante и еx-post анализ</w:t>
      </w:r>
      <w:r w:rsidRPr="00F64C15">
        <w:rPr>
          <w:rFonts w:ascii="Times New Roman" w:eastAsia="Calibri" w:hAnsi="Times New Roman" w:cs="Times New Roman"/>
          <w:noProof/>
          <w:sz w:val="24"/>
          <w:szCs w:val="24"/>
          <w:lang w:val="sr-Cyrl-RS"/>
        </w:rPr>
        <w:t>е</w:t>
      </w:r>
      <w:r w:rsidR="004A497A" w:rsidRPr="00F64C15">
        <w:rPr>
          <w:rFonts w:ascii="Times New Roman" w:eastAsia="Calibri" w:hAnsi="Times New Roman" w:cs="Times New Roman"/>
          <w:noProof/>
          <w:sz w:val="24"/>
          <w:szCs w:val="24"/>
          <w:lang w:val="sr-Latn-CS"/>
        </w:rPr>
        <w:t xml:space="preserve"> ефеката јавних политика/прописа</w:t>
      </w:r>
      <w:r w:rsidRPr="00F64C15">
        <w:rPr>
          <w:rFonts w:ascii="Times New Roman" w:eastAsia="Calibri" w:hAnsi="Times New Roman" w:cs="Times New Roman"/>
          <w:noProof/>
          <w:sz w:val="24"/>
          <w:szCs w:val="24"/>
          <w:lang w:val="sr-Cyrl-RS"/>
        </w:rPr>
        <w:t xml:space="preserve"> и консултативног процеса и израде одговарајућих извештаја</w:t>
      </w:r>
      <w:r w:rsidR="004A497A" w:rsidRPr="00F64C15">
        <w:rPr>
          <w:rFonts w:ascii="Times New Roman" w:eastAsia="Calibri" w:hAnsi="Times New Roman" w:cs="Times New Roman"/>
          <w:noProof/>
          <w:sz w:val="24"/>
          <w:szCs w:val="24"/>
          <w:lang w:val="sr-Latn-CS"/>
        </w:rPr>
        <w:t>;</w:t>
      </w:r>
    </w:p>
    <w:p w14:paraId="2BA1782F" w14:textId="51B452FD" w:rsidR="004A497A" w:rsidRPr="00F64C15" w:rsidRDefault="004A497A" w:rsidP="007D1639">
      <w:pPr>
        <w:pStyle w:val="ListParagraph"/>
        <w:numPr>
          <w:ilvl w:val="0"/>
          <w:numId w:val="34"/>
        </w:numPr>
        <w:spacing w:after="0" w:line="240" w:lineRule="auto"/>
        <w:ind w:left="1791" w:hanging="357"/>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 xml:space="preserve">идентификовање ресурса неопходних за управљање јавним политикама - </w:t>
      </w:r>
      <w:r w:rsidRPr="00F64C15">
        <w:rPr>
          <w:rFonts w:ascii="Times New Roman" w:eastAsia="Calibri" w:hAnsi="Times New Roman" w:cs="Times New Roman"/>
          <w:noProof/>
          <w:sz w:val="24"/>
          <w:szCs w:val="24"/>
        </w:rPr>
        <w:t>costing</w:t>
      </w:r>
      <w:r w:rsidRPr="00F64C15">
        <w:rPr>
          <w:rFonts w:ascii="Times New Roman" w:eastAsia="Calibri" w:hAnsi="Times New Roman" w:cs="Times New Roman"/>
          <w:noProof/>
          <w:sz w:val="24"/>
          <w:szCs w:val="24"/>
          <w:lang w:val="sr-Latn-CS"/>
        </w:rPr>
        <w:t>;</w:t>
      </w:r>
    </w:p>
    <w:p w14:paraId="6C8C5C8B" w14:textId="0DE09552" w:rsidR="004A497A" w:rsidRPr="00F64C15" w:rsidRDefault="004A497A" w:rsidP="007D1639">
      <w:pPr>
        <w:pStyle w:val="ListParagraph"/>
        <w:numPr>
          <w:ilvl w:val="0"/>
          <w:numId w:val="34"/>
        </w:numPr>
        <w:spacing w:after="0" w:line="240" w:lineRule="auto"/>
        <w:ind w:left="1791" w:hanging="357"/>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методологију припреме докумената јавних политика и формалну процедуру за њихово усвајање;</w:t>
      </w:r>
    </w:p>
    <w:p w14:paraId="5FC734EF" w14:textId="7BCD235B" w:rsidR="004A497A" w:rsidRPr="00F64C15" w:rsidRDefault="004A497A" w:rsidP="007D1639">
      <w:pPr>
        <w:pStyle w:val="ListParagraph"/>
        <w:numPr>
          <w:ilvl w:val="0"/>
          <w:numId w:val="34"/>
        </w:numPr>
        <w:spacing w:after="0" w:line="240" w:lineRule="auto"/>
        <w:ind w:left="1791" w:hanging="357"/>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методологију праћења, спровођења, вредновања и извештавања о ефектима јавних политика.</w:t>
      </w:r>
    </w:p>
    <w:p w14:paraId="51FFBF2C" w14:textId="77777777" w:rsidR="00FD7F27" w:rsidRPr="00F64C15" w:rsidRDefault="00FD7F27" w:rsidP="007D1639">
      <w:pPr>
        <w:spacing w:after="60" w:line="240" w:lineRule="auto"/>
        <w:ind w:left="357"/>
        <w:jc w:val="center"/>
        <w:rPr>
          <w:rFonts w:ascii="Times New Roman" w:hAnsi="Times New Roman"/>
          <w:sz w:val="24"/>
          <w:szCs w:val="24"/>
          <w:lang w:val="sr-Cyrl-CS"/>
        </w:rPr>
      </w:pPr>
    </w:p>
    <w:p w14:paraId="473A05A6" w14:textId="2F3D88E6" w:rsidR="004A497A" w:rsidRPr="00F64C15" w:rsidRDefault="004A497A" w:rsidP="00027552">
      <w:pPr>
        <w:spacing w:after="60" w:line="240" w:lineRule="auto"/>
        <w:ind w:left="360"/>
        <w:jc w:val="center"/>
        <w:rPr>
          <w:rFonts w:ascii="Times New Roman" w:hAnsi="Times New Roman" w:cs="Times New Roman"/>
          <w:b/>
          <w:sz w:val="24"/>
          <w:szCs w:val="24"/>
        </w:rPr>
      </w:pPr>
      <w:r w:rsidRPr="00F64C15">
        <w:rPr>
          <w:rFonts w:ascii="Times New Roman" w:hAnsi="Times New Roman" w:cs="Times New Roman"/>
          <w:b/>
          <w:sz w:val="24"/>
          <w:szCs w:val="24"/>
        </w:rPr>
        <w:t xml:space="preserve">Области знања и вештина за посебну функционалну компетенцију за област рада </w:t>
      </w:r>
      <w:r w:rsidRPr="00F64C15">
        <w:rPr>
          <w:rFonts w:ascii="Times New Roman" w:hAnsi="Times New Roman" w:cs="Times New Roman"/>
          <w:b/>
          <w:sz w:val="24"/>
          <w:szCs w:val="24"/>
          <w:lang w:val="sr-Cyrl-RS"/>
        </w:rPr>
        <w:t>стручно-оперативни</w:t>
      </w:r>
      <w:r w:rsidRPr="00F64C15">
        <w:rPr>
          <w:rFonts w:ascii="Times New Roman" w:hAnsi="Times New Roman" w:cs="Times New Roman"/>
          <w:b/>
          <w:sz w:val="24"/>
          <w:szCs w:val="24"/>
        </w:rPr>
        <w:t xml:space="preserve"> послов</w:t>
      </w:r>
      <w:r w:rsidRPr="00F64C15">
        <w:rPr>
          <w:rFonts w:ascii="Times New Roman" w:hAnsi="Times New Roman" w:cs="Times New Roman"/>
          <w:b/>
          <w:sz w:val="24"/>
          <w:szCs w:val="24"/>
          <w:lang w:val="sr-Cyrl-RS"/>
        </w:rPr>
        <w:t>и</w:t>
      </w:r>
    </w:p>
    <w:p w14:paraId="17F783E1" w14:textId="42F7F84A" w:rsidR="004A497A" w:rsidRPr="00F64C15" w:rsidRDefault="004A497A"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 xml:space="preserve">Члан </w:t>
      </w:r>
      <w:r w:rsidR="000F5B11" w:rsidRPr="00F64C15">
        <w:rPr>
          <w:rFonts w:ascii="Times New Roman" w:hAnsi="Times New Roman" w:cs="Times New Roman"/>
          <w:b/>
          <w:bCs/>
          <w:sz w:val="24"/>
          <w:szCs w:val="24"/>
          <w:lang w:val="sr-Cyrl-RS"/>
        </w:rPr>
        <w:t>19</w:t>
      </w:r>
      <w:r w:rsidRPr="00F64C15">
        <w:rPr>
          <w:rFonts w:ascii="Times New Roman" w:hAnsi="Times New Roman" w:cs="Times New Roman"/>
          <w:b/>
          <w:bCs/>
          <w:sz w:val="24"/>
          <w:szCs w:val="24"/>
        </w:rPr>
        <w:t>.</w:t>
      </w:r>
    </w:p>
    <w:p w14:paraId="3DFCF457" w14:textId="77777777" w:rsidR="000B4DE7" w:rsidRPr="00F64C15" w:rsidRDefault="000B4DE7" w:rsidP="00EE0179">
      <w:pPr>
        <w:spacing w:after="60" w:line="240" w:lineRule="auto"/>
        <w:jc w:val="center"/>
        <w:rPr>
          <w:rFonts w:ascii="Times New Roman" w:hAnsi="Times New Roman" w:cs="Times New Roman"/>
          <w:b/>
          <w:bCs/>
          <w:sz w:val="24"/>
          <w:szCs w:val="24"/>
        </w:rPr>
      </w:pPr>
    </w:p>
    <w:p w14:paraId="4370A0D0" w14:textId="1618A9DB" w:rsidR="004A497A" w:rsidRPr="00F64C15" w:rsidRDefault="007D1639" w:rsidP="007D1639">
      <w:pPr>
        <w:tabs>
          <w:tab w:val="left" w:pos="1418"/>
        </w:tabs>
        <w:spacing w:after="60" w:line="240" w:lineRule="auto"/>
        <w:ind w:firstLine="720"/>
        <w:jc w:val="both"/>
        <w:rPr>
          <w:rFonts w:ascii="Times New Roman" w:eastAsia="Calibri" w:hAnsi="Times New Roman" w:cs="Times New Roman"/>
          <w:noProof/>
          <w:sz w:val="24"/>
          <w:szCs w:val="24"/>
          <w:lang w:val="sr-Cyrl-CS"/>
        </w:rPr>
      </w:pPr>
      <w:r>
        <w:rPr>
          <w:rFonts w:ascii="Times New Roman" w:eastAsia="Calibri" w:hAnsi="Times New Roman" w:cs="Times New Roman"/>
          <w:noProof/>
          <w:sz w:val="24"/>
          <w:szCs w:val="24"/>
          <w:lang w:val="sr-Cyrl-CS"/>
        </w:rPr>
        <w:tab/>
      </w:r>
      <w:r w:rsidR="004A497A" w:rsidRPr="00F64C15">
        <w:rPr>
          <w:rFonts w:ascii="Times New Roman" w:eastAsia="Calibri" w:hAnsi="Times New Roman" w:cs="Times New Roman"/>
          <w:noProof/>
          <w:sz w:val="24"/>
          <w:szCs w:val="24"/>
          <w:lang w:val="sr-Cyrl-CS"/>
        </w:rPr>
        <w:t>Области знања и вештина за посебну функционалну компетенцију за област рада стручно-оперативни послов</w:t>
      </w:r>
      <w:r w:rsidR="0072010E" w:rsidRPr="00F64C15">
        <w:rPr>
          <w:rFonts w:ascii="Times New Roman" w:eastAsia="Calibri" w:hAnsi="Times New Roman" w:cs="Times New Roman"/>
          <w:noProof/>
          <w:sz w:val="24"/>
          <w:szCs w:val="24"/>
          <w:lang w:val="sr-Cyrl-CS"/>
        </w:rPr>
        <w:t>и</w:t>
      </w:r>
      <w:r w:rsidR="004A497A" w:rsidRPr="00F64C15">
        <w:rPr>
          <w:rFonts w:ascii="Times New Roman" w:eastAsia="Calibri" w:hAnsi="Times New Roman" w:cs="Times New Roman"/>
          <w:noProof/>
          <w:sz w:val="24"/>
          <w:szCs w:val="24"/>
          <w:lang w:val="sr-Cyrl-CS"/>
        </w:rPr>
        <w:t xml:space="preserve"> односе се на:</w:t>
      </w:r>
    </w:p>
    <w:p w14:paraId="0D8AFD2F" w14:textId="02D7AD57" w:rsidR="004A497A" w:rsidRPr="00F64C15" w:rsidRDefault="004A497A" w:rsidP="000F5B11">
      <w:pPr>
        <w:pStyle w:val="ListParagraph"/>
        <w:numPr>
          <w:ilvl w:val="0"/>
          <w:numId w:val="22"/>
        </w:numPr>
        <w:tabs>
          <w:tab w:val="left" w:pos="1418"/>
        </w:tabs>
        <w:spacing w:after="0" w:line="240" w:lineRule="auto"/>
        <w:ind w:left="1780" w:hanging="357"/>
        <w:contextualSpacing w:val="0"/>
        <w:jc w:val="both"/>
        <w:rPr>
          <w:rFonts w:ascii="Times New Roman" w:eastAsia="Calibri" w:hAnsi="Times New Roman" w:cs="Times New Roman"/>
          <w:noProof/>
          <w:sz w:val="24"/>
          <w:szCs w:val="24"/>
          <w:lang w:val="sr-Cyrl-CS"/>
        </w:rPr>
      </w:pPr>
      <w:r w:rsidRPr="00F64C15">
        <w:rPr>
          <w:rFonts w:ascii="Times New Roman" w:eastAsia="Calibri" w:hAnsi="Times New Roman" w:cs="Times New Roman"/>
          <w:noProof/>
          <w:sz w:val="24"/>
          <w:szCs w:val="24"/>
          <w:lang w:val="sr-Cyrl-CS"/>
        </w:rPr>
        <w:t>методе и технике оп</w:t>
      </w:r>
      <w:r w:rsidR="00451C9D" w:rsidRPr="00F64C15">
        <w:rPr>
          <w:rFonts w:ascii="Times New Roman" w:eastAsia="Calibri" w:hAnsi="Times New Roman" w:cs="Times New Roman"/>
          <w:noProof/>
          <w:sz w:val="24"/>
          <w:szCs w:val="24"/>
          <w:lang w:val="sr-Cyrl-CS"/>
        </w:rPr>
        <w:t>с</w:t>
      </w:r>
      <w:r w:rsidRPr="00F64C15">
        <w:rPr>
          <w:rFonts w:ascii="Times New Roman" w:eastAsia="Calibri" w:hAnsi="Times New Roman" w:cs="Times New Roman"/>
          <w:noProof/>
          <w:sz w:val="24"/>
          <w:szCs w:val="24"/>
          <w:lang w:val="sr-Cyrl-CS"/>
        </w:rPr>
        <w:t>ервације, прикупљања и евидентирања података;</w:t>
      </w:r>
    </w:p>
    <w:p w14:paraId="281FBC9B" w14:textId="77777777" w:rsidR="004A497A" w:rsidRPr="00F64C15" w:rsidRDefault="004A497A" w:rsidP="000F5B11">
      <w:pPr>
        <w:pStyle w:val="ListParagraph"/>
        <w:numPr>
          <w:ilvl w:val="0"/>
          <w:numId w:val="22"/>
        </w:numPr>
        <w:tabs>
          <w:tab w:val="left" w:pos="1418"/>
        </w:tabs>
        <w:spacing w:after="0" w:line="240" w:lineRule="auto"/>
        <w:ind w:left="1780" w:hanging="357"/>
        <w:contextualSpacing w:val="0"/>
        <w:jc w:val="both"/>
        <w:rPr>
          <w:rFonts w:ascii="Times New Roman" w:eastAsia="Calibri" w:hAnsi="Times New Roman" w:cs="Times New Roman"/>
          <w:noProof/>
          <w:sz w:val="24"/>
          <w:szCs w:val="24"/>
          <w:lang w:val="sr-Cyrl-CS"/>
        </w:rPr>
      </w:pPr>
      <w:r w:rsidRPr="00F64C15">
        <w:rPr>
          <w:rFonts w:ascii="Times New Roman" w:eastAsia="Calibri" w:hAnsi="Times New Roman" w:cs="Times New Roman"/>
          <w:noProof/>
          <w:sz w:val="24"/>
          <w:szCs w:val="24"/>
          <w:lang w:val="sr-Cyrl-CS"/>
        </w:rPr>
        <w:t>технике обраде и израде прегледа података;</w:t>
      </w:r>
    </w:p>
    <w:p w14:paraId="6493598D" w14:textId="77777777" w:rsidR="004A497A" w:rsidRPr="00F64C15" w:rsidRDefault="004A497A" w:rsidP="000F5B11">
      <w:pPr>
        <w:pStyle w:val="ListParagraph"/>
        <w:numPr>
          <w:ilvl w:val="0"/>
          <w:numId w:val="22"/>
        </w:numPr>
        <w:tabs>
          <w:tab w:val="left" w:pos="1418"/>
        </w:tabs>
        <w:spacing w:after="0" w:line="240" w:lineRule="auto"/>
        <w:ind w:left="1780" w:hanging="357"/>
        <w:contextualSpacing w:val="0"/>
        <w:jc w:val="both"/>
        <w:rPr>
          <w:rFonts w:ascii="Times New Roman" w:eastAsia="Calibri" w:hAnsi="Times New Roman" w:cs="Times New Roman"/>
          <w:noProof/>
          <w:sz w:val="24"/>
          <w:szCs w:val="24"/>
          <w:lang w:val="sr-Cyrl-CS"/>
        </w:rPr>
      </w:pPr>
      <w:r w:rsidRPr="00F64C15">
        <w:rPr>
          <w:rFonts w:ascii="Times New Roman" w:eastAsia="Calibri" w:hAnsi="Times New Roman" w:cs="Times New Roman"/>
          <w:noProof/>
          <w:sz w:val="24"/>
          <w:szCs w:val="24"/>
          <w:lang w:val="sr-Cyrl-CS"/>
        </w:rPr>
        <w:t>методе анализе и закључивања о стању у области;</w:t>
      </w:r>
    </w:p>
    <w:p w14:paraId="03DF6EDC" w14:textId="77777777" w:rsidR="004A497A" w:rsidRPr="00F64C15" w:rsidRDefault="004A497A" w:rsidP="000F5B11">
      <w:pPr>
        <w:pStyle w:val="ListParagraph"/>
        <w:numPr>
          <w:ilvl w:val="0"/>
          <w:numId w:val="22"/>
        </w:numPr>
        <w:tabs>
          <w:tab w:val="left" w:pos="1418"/>
        </w:tabs>
        <w:spacing w:after="0" w:line="240" w:lineRule="auto"/>
        <w:ind w:left="1780" w:hanging="357"/>
        <w:contextualSpacing w:val="0"/>
        <w:jc w:val="both"/>
        <w:rPr>
          <w:rFonts w:ascii="Times New Roman" w:eastAsia="Calibri" w:hAnsi="Times New Roman" w:cs="Times New Roman"/>
          <w:noProof/>
          <w:sz w:val="24"/>
          <w:szCs w:val="24"/>
          <w:lang w:val="sr-Cyrl-CS"/>
        </w:rPr>
      </w:pPr>
      <w:r w:rsidRPr="00F64C15">
        <w:rPr>
          <w:rFonts w:ascii="Times New Roman" w:eastAsia="Calibri" w:hAnsi="Times New Roman" w:cs="Times New Roman"/>
          <w:noProof/>
          <w:sz w:val="24"/>
          <w:szCs w:val="24"/>
          <w:lang w:val="sr-Cyrl-CS"/>
        </w:rPr>
        <w:t>поступак израде стручних налаза;</w:t>
      </w:r>
    </w:p>
    <w:p w14:paraId="2DACB255" w14:textId="77777777" w:rsidR="004A497A" w:rsidRPr="00F64C15" w:rsidRDefault="004A497A" w:rsidP="000F5B11">
      <w:pPr>
        <w:pStyle w:val="ListParagraph"/>
        <w:numPr>
          <w:ilvl w:val="0"/>
          <w:numId w:val="22"/>
        </w:numPr>
        <w:tabs>
          <w:tab w:val="left" w:pos="1418"/>
        </w:tabs>
        <w:spacing w:after="0" w:line="240" w:lineRule="auto"/>
        <w:ind w:left="1780" w:hanging="357"/>
        <w:contextualSpacing w:val="0"/>
        <w:jc w:val="both"/>
        <w:rPr>
          <w:rFonts w:ascii="Times New Roman" w:eastAsia="Calibri" w:hAnsi="Times New Roman" w:cs="Times New Roman"/>
          <w:noProof/>
          <w:sz w:val="24"/>
          <w:szCs w:val="24"/>
          <w:lang w:val="sr-Cyrl-CS"/>
        </w:rPr>
      </w:pPr>
      <w:r w:rsidRPr="00F64C15">
        <w:rPr>
          <w:rFonts w:ascii="Times New Roman" w:eastAsia="Calibri" w:hAnsi="Times New Roman" w:cs="Times New Roman"/>
          <w:noProof/>
          <w:sz w:val="24"/>
          <w:szCs w:val="24"/>
          <w:lang w:val="sr-Cyrl-CS"/>
        </w:rPr>
        <w:t>методе и технике израде извештаја на основу одређених евиденција;</w:t>
      </w:r>
    </w:p>
    <w:p w14:paraId="55423A7F" w14:textId="77777777" w:rsidR="004A497A" w:rsidRPr="00F64C15" w:rsidRDefault="004A497A" w:rsidP="000F5B11">
      <w:pPr>
        <w:pStyle w:val="ListParagraph"/>
        <w:numPr>
          <w:ilvl w:val="0"/>
          <w:numId w:val="22"/>
        </w:numPr>
        <w:tabs>
          <w:tab w:val="left" w:pos="1418"/>
        </w:tabs>
        <w:spacing w:after="0" w:line="240" w:lineRule="auto"/>
        <w:ind w:left="1780" w:hanging="357"/>
        <w:contextualSpacing w:val="0"/>
        <w:jc w:val="both"/>
        <w:rPr>
          <w:rFonts w:ascii="Times New Roman" w:eastAsia="Calibri" w:hAnsi="Times New Roman" w:cs="Times New Roman"/>
          <w:noProof/>
          <w:sz w:val="24"/>
          <w:szCs w:val="24"/>
          <w:lang w:val="sr-Cyrl-CS"/>
        </w:rPr>
      </w:pPr>
      <w:r w:rsidRPr="00F64C15">
        <w:rPr>
          <w:rFonts w:ascii="Times New Roman" w:eastAsia="Calibri" w:hAnsi="Times New Roman" w:cs="Times New Roman"/>
          <w:noProof/>
          <w:sz w:val="24"/>
          <w:szCs w:val="24"/>
          <w:lang w:val="sr-Cyrl-CS"/>
        </w:rPr>
        <w:t xml:space="preserve">технике израде </w:t>
      </w:r>
      <w:r w:rsidRPr="00F64C15">
        <w:rPr>
          <w:rFonts w:ascii="Times New Roman" w:eastAsia="Calibri" w:hAnsi="Times New Roman" w:cs="Times New Roman"/>
          <w:noProof/>
          <w:sz w:val="24"/>
          <w:szCs w:val="24"/>
          <w:lang w:val="sr-Cyrl-RS"/>
        </w:rPr>
        <w:t xml:space="preserve">општих, појединачних и других </w:t>
      </w:r>
      <w:r w:rsidRPr="00F64C15">
        <w:rPr>
          <w:rFonts w:ascii="Times New Roman" w:eastAsia="Calibri" w:hAnsi="Times New Roman" w:cs="Times New Roman"/>
          <w:noProof/>
          <w:sz w:val="24"/>
          <w:szCs w:val="24"/>
          <w:lang w:val="sr-Cyrl-CS"/>
        </w:rPr>
        <w:t>правних и осталих аката;</w:t>
      </w:r>
    </w:p>
    <w:p w14:paraId="68CB0F3F" w14:textId="77777777" w:rsidR="004A497A" w:rsidRPr="00F64C15" w:rsidRDefault="004A497A" w:rsidP="000F5B11">
      <w:pPr>
        <w:pStyle w:val="ListParagraph"/>
        <w:numPr>
          <w:ilvl w:val="0"/>
          <w:numId w:val="22"/>
        </w:numPr>
        <w:tabs>
          <w:tab w:val="left" w:pos="1418"/>
        </w:tabs>
        <w:spacing w:after="0" w:line="240" w:lineRule="auto"/>
        <w:ind w:left="1780" w:hanging="357"/>
        <w:contextualSpacing w:val="0"/>
        <w:jc w:val="both"/>
        <w:rPr>
          <w:rFonts w:ascii="Times New Roman" w:eastAsia="Calibri" w:hAnsi="Times New Roman" w:cs="Times New Roman"/>
          <w:noProof/>
          <w:sz w:val="24"/>
          <w:szCs w:val="24"/>
          <w:lang w:val="sr-Cyrl-CS"/>
        </w:rPr>
      </w:pPr>
      <w:r w:rsidRPr="00F64C15">
        <w:rPr>
          <w:rFonts w:ascii="Times New Roman" w:eastAsia="Calibri" w:hAnsi="Times New Roman" w:cs="Times New Roman"/>
          <w:noProof/>
          <w:sz w:val="24"/>
          <w:szCs w:val="24"/>
          <w:lang w:val="sr-Cyrl-CS"/>
        </w:rPr>
        <w:t>облигационе односе;</w:t>
      </w:r>
    </w:p>
    <w:p w14:paraId="5114E06B" w14:textId="77777777" w:rsidR="004A497A" w:rsidRPr="00F64C15" w:rsidRDefault="004A497A" w:rsidP="000F5B11">
      <w:pPr>
        <w:pStyle w:val="ListParagraph"/>
        <w:numPr>
          <w:ilvl w:val="0"/>
          <w:numId w:val="22"/>
        </w:numPr>
        <w:tabs>
          <w:tab w:val="left" w:pos="1418"/>
        </w:tabs>
        <w:spacing w:after="0" w:line="240" w:lineRule="auto"/>
        <w:ind w:left="1780" w:hanging="357"/>
        <w:contextualSpacing w:val="0"/>
        <w:jc w:val="both"/>
        <w:rPr>
          <w:rFonts w:ascii="Times New Roman" w:eastAsia="Calibri" w:hAnsi="Times New Roman" w:cs="Times New Roman"/>
          <w:noProof/>
          <w:sz w:val="24"/>
          <w:szCs w:val="24"/>
          <w:lang w:val="sr-Cyrl-CS"/>
        </w:rPr>
      </w:pPr>
      <w:r w:rsidRPr="00F64C15">
        <w:rPr>
          <w:rFonts w:ascii="Times New Roman" w:eastAsia="Calibri" w:hAnsi="Times New Roman" w:cs="Times New Roman"/>
          <w:noProof/>
          <w:sz w:val="24"/>
          <w:szCs w:val="24"/>
          <w:lang w:val="sr-Cyrl-CS"/>
        </w:rPr>
        <w:t>имовинско-правне односе.</w:t>
      </w:r>
    </w:p>
    <w:p w14:paraId="7C1226E2" w14:textId="0D8B08A9" w:rsidR="004A497A" w:rsidRPr="00F64C15" w:rsidRDefault="004A497A" w:rsidP="00EE0179">
      <w:pPr>
        <w:pStyle w:val="ListParagraph"/>
        <w:spacing w:after="60" w:line="240" w:lineRule="auto"/>
        <w:contextualSpacing w:val="0"/>
        <w:rPr>
          <w:rFonts w:ascii="Times New Roman" w:hAnsi="Times New Roman" w:cs="Times New Roman"/>
          <w:b/>
          <w:sz w:val="24"/>
          <w:szCs w:val="24"/>
        </w:rPr>
      </w:pPr>
    </w:p>
    <w:p w14:paraId="2F8BA1AE" w14:textId="01CCEF67" w:rsidR="00027552" w:rsidRPr="00B829DD" w:rsidRDefault="00027552" w:rsidP="00B829DD">
      <w:pPr>
        <w:spacing w:after="60" w:line="240" w:lineRule="auto"/>
        <w:jc w:val="center"/>
        <w:rPr>
          <w:rFonts w:ascii="Times New Roman" w:hAnsi="Times New Roman" w:cs="Times New Roman"/>
          <w:b/>
          <w:sz w:val="24"/>
          <w:szCs w:val="24"/>
        </w:rPr>
      </w:pPr>
      <w:r w:rsidRPr="00B829DD">
        <w:rPr>
          <w:rFonts w:ascii="Times New Roman" w:hAnsi="Times New Roman" w:cs="Times New Roman"/>
          <w:b/>
          <w:sz w:val="24"/>
          <w:szCs w:val="24"/>
        </w:rPr>
        <w:t xml:space="preserve">Области знања и вештина за посебну функционалну компетенцију за област рада </w:t>
      </w:r>
      <w:r w:rsidRPr="00B829DD">
        <w:rPr>
          <w:rFonts w:ascii="Times New Roman" w:hAnsi="Times New Roman" w:cs="Times New Roman"/>
          <w:b/>
          <w:sz w:val="24"/>
          <w:szCs w:val="24"/>
          <w:lang w:val="sr-Cyrl-RS"/>
        </w:rPr>
        <w:t xml:space="preserve">управно-правни </w:t>
      </w:r>
      <w:r w:rsidRPr="00B829DD">
        <w:rPr>
          <w:rFonts w:ascii="Times New Roman" w:hAnsi="Times New Roman" w:cs="Times New Roman"/>
          <w:b/>
          <w:sz w:val="24"/>
          <w:szCs w:val="24"/>
        </w:rPr>
        <w:t>послови</w:t>
      </w:r>
    </w:p>
    <w:p w14:paraId="1AC66EC6" w14:textId="65907EFA" w:rsidR="00027552" w:rsidRPr="00F64C15" w:rsidRDefault="00027552" w:rsidP="00027552">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Члан 2</w:t>
      </w:r>
      <w:r w:rsidR="000F5B11" w:rsidRPr="00F64C15">
        <w:rPr>
          <w:rFonts w:ascii="Times New Roman" w:hAnsi="Times New Roman" w:cs="Times New Roman"/>
          <w:b/>
          <w:bCs/>
          <w:sz w:val="24"/>
          <w:szCs w:val="24"/>
          <w:lang w:val="sr-Cyrl-RS"/>
        </w:rPr>
        <w:t>0</w:t>
      </w:r>
      <w:r w:rsidRPr="00F64C15">
        <w:rPr>
          <w:rFonts w:ascii="Times New Roman" w:hAnsi="Times New Roman" w:cs="Times New Roman"/>
          <w:b/>
          <w:bCs/>
          <w:sz w:val="24"/>
          <w:szCs w:val="24"/>
        </w:rPr>
        <w:t>.</w:t>
      </w:r>
    </w:p>
    <w:p w14:paraId="49945E3F" w14:textId="77777777" w:rsidR="00027552" w:rsidRPr="00F64C15" w:rsidRDefault="00027552" w:rsidP="00027552">
      <w:pPr>
        <w:spacing w:after="60" w:line="240" w:lineRule="auto"/>
        <w:jc w:val="center"/>
        <w:rPr>
          <w:rFonts w:ascii="Times New Roman" w:hAnsi="Times New Roman" w:cs="Times New Roman"/>
          <w:sz w:val="24"/>
          <w:szCs w:val="24"/>
        </w:rPr>
      </w:pPr>
    </w:p>
    <w:p w14:paraId="5BF07931" w14:textId="047B549D" w:rsidR="00027552"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027552" w:rsidRPr="00F64C15">
        <w:rPr>
          <w:rFonts w:ascii="Times New Roman" w:hAnsi="Times New Roman" w:cs="Times New Roman"/>
          <w:sz w:val="24"/>
          <w:szCs w:val="24"/>
        </w:rPr>
        <w:t xml:space="preserve">Области знања и вештина за посебну функционалну компетенцију за област рада </w:t>
      </w:r>
      <w:r w:rsidR="00027552" w:rsidRPr="00F64C15">
        <w:rPr>
          <w:rFonts w:ascii="Times New Roman" w:hAnsi="Times New Roman" w:cs="Times New Roman"/>
          <w:sz w:val="24"/>
          <w:szCs w:val="24"/>
          <w:lang w:val="sr-Cyrl-RS"/>
        </w:rPr>
        <w:t>управно-правни послови</w:t>
      </w:r>
      <w:r w:rsidR="00027552" w:rsidRPr="00F64C15">
        <w:rPr>
          <w:rFonts w:ascii="Times New Roman" w:hAnsi="Times New Roman" w:cs="Times New Roman"/>
          <w:sz w:val="24"/>
          <w:szCs w:val="24"/>
        </w:rPr>
        <w:t xml:space="preserve"> однос</w:t>
      </w:r>
      <w:r w:rsidR="00027552" w:rsidRPr="00F64C15">
        <w:rPr>
          <w:rFonts w:ascii="Times New Roman" w:hAnsi="Times New Roman" w:cs="Times New Roman"/>
          <w:sz w:val="24"/>
          <w:szCs w:val="24"/>
          <w:lang w:val="sr-Cyrl-CS"/>
        </w:rPr>
        <w:t>е</w:t>
      </w:r>
      <w:r w:rsidR="00027552" w:rsidRPr="00F64C15">
        <w:rPr>
          <w:rFonts w:ascii="Times New Roman" w:hAnsi="Times New Roman" w:cs="Times New Roman"/>
          <w:sz w:val="24"/>
          <w:szCs w:val="24"/>
        </w:rPr>
        <w:t xml:space="preserve"> се на:</w:t>
      </w:r>
    </w:p>
    <w:p w14:paraId="336632A1" w14:textId="77777777" w:rsidR="00027552" w:rsidRPr="00F64C15" w:rsidRDefault="00027552" w:rsidP="007D1639">
      <w:pPr>
        <w:spacing w:after="0" w:line="240" w:lineRule="auto"/>
        <w:ind w:left="720" w:firstLine="720"/>
        <w:jc w:val="both"/>
        <w:rPr>
          <w:rFonts w:ascii="Times New Roman" w:hAnsi="Times New Roman"/>
          <w:sz w:val="24"/>
          <w:szCs w:val="24"/>
        </w:rPr>
      </w:pPr>
      <w:r w:rsidRPr="00F64C15">
        <w:rPr>
          <w:rFonts w:ascii="Times New Roman" w:hAnsi="Times New Roman"/>
          <w:sz w:val="24"/>
          <w:szCs w:val="24"/>
        </w:rPr>
        <w:t xml:space="preserve">1) општи управни поступак; </w:t>
      </w:r>
    </w:p>
    <w:p w14:paraId="72B11E8E" w14:textId="77777777" w:rsidR="00027552" w:rsidRPr="00F64C15" w:rsidRDefault="00027552" w:rsidP="007D1639">
      <w:pPr>
        <w:spacing w:after="0" w:line="240" w:lineRule="auto"/>
        <w:ind w:left="720" w:firstLine="720"/>
        <w:jc w:val="both"/>
        <w:rPr>
          <w:rFonts w:ascii="Times New Roman" w:hAnsi="Times New Roman"/>
          <w:sz w:val="24"/>
          <w:szCs w:val="24"/>
        </w:rPr>
      </w:pPr>
      <w:r w:rsidRPr="00F64C15">
        <w:rPr>
          <w:rFonts w:ascii="Times New Roman" w:hAnsi="Times New Roman"/>
          <w:sz w:val="24"/>
          <w:szCs w:val="24"/>
        </w:rPr>
        <w:t xml:space="preserve">2) </w:t>
      </w:r>
      <w:r w:rsidRPr="00F64C15">
        <w:rPr>
          <w:rFonts w:ascii="Times New Roman" w:hAnsi="Times New Roman"/>
          <w:sz w:val="24"/>
          <w:szCs w:val="24"/>
          <w:lang w:val="sr-Cyrl-RS"/>
        </w:rPr>
        <w:t>правила извршења решења донетих у управним поступцима</w:t>
      </w:r>
      <w:r w:rsidRPr="00F64C15">
        <w:rPr>
          <w:rFonts w:ascii="Times New Roman" w:hAnsi="Times New Roman"/>
          <w:sz w:val="24"/>
          <w:szCs w:val="24"/>
        </w:rPr>
        <w:t xml:space="preserve">; </w:t>
      </w:r>
    </w:p>
    <w:p w14:paraId="0FEE2626" w14:textId="77777777" w:rsidR="00027552" w:rsidRPr="00F64C15" w:rsidRDefault="00027552" w:rsidP="007D1639">
      <w:pPr>
        <w:spacing w:after="0" w:line="240" w:lineRule="auto"/>
        <w:ind w:left="720" w:firstLine="720"/>
        <w:jc w:val="both"/>
        <w:rPr>
          <w:rFonts w:ascii="Times New Roman" w:hAnsi="Times New Roman"/>
          <w:sz w:val="24"/>
          <w:szCs w:val="24"/>
        </w:rPr>
      </w:pPr>
      <w:r w:rsidRPr="00F64C15">
        <w:rPr>
          <w:rFonts w:ascii="Times New Roman" w:hAnsi="Times New Roman"/>
          <w:sz w:val="24"/>
          <w:szCs w:val="24"/>
        </w:rPr>
        <w:lastRenderedPageBreak/>
        <w:t>3) посебн</w:t>
      </w:r>
      <w:r w:rsidRPr="00F64C15">
        <w:rPr>
          <w:rFonts w:ascii="Times New Roman" w:hAnsi="Times New Roman"/>
          <w:sz w:val="24"/>
          <w:szCs w:val="24"/>
          <w:lang w:val="sr-Cyrl-RS"/>
        </w:rPr>
        <w:t>е</w:t>
      </w:r>
      <w:r w:rsidRPr="00F64C15">
        <w:rPr>
          <w:rFonts w:ascii="Times New Roman" w:hAnsi="Times New Roman"/>
          <w:sz w:val="24"/>
          <w:szCs w:val="24"/>
        </w:rPr>
        <w:t xml:space="preserve"> управн</w:t>
      </w:r>
      <w:r w:rsidRPr="00F64C15">
        <w:rPr>
          <w:rFonts w:ascii="Times New Roman" w:hAnsi="Times New Roman"/>
          <w:sz w:val="24"/>
          <w:szCs w:val="24"/>
          <w:lang w:val="sr-Cyrl-RS"/>
        </w:rPr>
        <w:t>е</w:t>
      </w:r>
      <w:r w:rsidRPr="00F64C15">
        <w:rPr>
          <w:rFonts w:ascii="Times New Roman" w:hAnsi="Times New Roman"/>
          <w:sz w:val="24"/>
          <w:szCs w:val="24"/>
        </w:rPr>
        <w:t xml:space="preserve"> поступ</w:t>
      </w:r>
      <w:r w:rsidRPr="00F64C15">
        <w:rPr>
          <w:rFonts w:ascii="Times New Roman" w:hAnsi="Times New Roman"/>
          <w:sz w:val="24"/>
          <w:szCs w:val="24"/>
          <w:lang w:val="sr-Cyrl-RS"/>
        </w:rPr>
        <w:t>ке</w:t>
      </w:r>
      <w:r w:rsidRPr="00F64C15">
        <w:rPr>
          <w:rFonts w:ascii="Times New Roman" w:hAnsi="Times New Roman"/>
          <w:sz w:val="24"/>
          <w:szCs w:val="24"/>
        </w:rPr>
        <w:t xml:space="preserve">; </w:t>
      </w:r>
    </w:p>
    <w:p w14:paraId="3E3A3D52" w14:textId="77777777" w:rsidR="00027552" w:rsidRPr="00F64C15" w:rsidRDefault="00027552" w:rsidP="007D1639">
      <w:pPr>
        <w:spacing w:after="0" w:line="240" w:lineRule="auto"/>
        <w:ind w:left="720" w:firstLine="720"/>
        <w:jc w:val="both"/>
        <w:rPr>
          <w:rFonts w:ascii="Times New Roman" w:hAnsi="Times New Roman"/>
          <w:sz w:val="24"/>
          <w:szCs w:val="24"/>
        </w:rPr>
      </w:pPr>
      <w:r w:rsidRPr="00F64C15">
        <w:rPr>
          <w:rFonts w:ascii="Times New Roman" w:hAnsi="Times New Roman"/>
          <w:sz w:val="24"/>
          <w:szCs w:val="24"/>
        </w:rPr>
        <w:t>4) управн</w:t>
      </w:r>
      <w:r w:rsidRPr="00F64C15">
        <w:rPr>
          <w:rFonts w:ascii="Times New Roman" w:hAnsi="Times New Roman"/>
          <w:sz w:val="24"/>
          <w:szCs w:val="24"/>
          <w:lang w:val="sr-Cyrl-RS"/>
        </w:rPr>
        <w:t>е</w:t>
      </w:r>
      <w:r w:rsidRPr="00F64C15">
        <w:rPr>
          <w:rFonts w:ascii="Times New Roman" w:hAnsi="Times New Roman"/>
          <w:sz w:val="24"/>
          <w:szCs w:val="24"/>
        </w:rPr>
        <w:t xml:space="preserve"> споров</w:t>
      </w:r>
      <w:r w:rsidRPr="00F64C15">
        <w:rPr>
          <w:rFonts w:ascii="Times New Roman" w:hAnsi="Times New Roman"/>
          <w:sz w:val="24"/>
          <w:szCs w:val="24"/>
          <w:lang w:val="sr-Cyrl-RS"/>
        </w:rPr>
        <w:t>е</w:t>
      </w:r>
      <w:r w:rsidRPr="00F64C15">
        <w:rPr>
          <w:rFonts w:ascii="Times New Roman" w:hAnsi="Times New Roman"/>
          <w:sz w:val="24"/>
          <w:szCs w:val="24"/>
        </w:rPr>
        <w:t xml:space="preserve">, извршење донетих судских пресуда; </w:t>
      </w:r>
    </w:p>
    <w:p w14:paraId="36ECE8C0" w14:textId="34876A49" w:rsidR="000B4DE7" w:rsidRPr="007D1639" w:rsidRDefault="00027552" w:rsidP="007D1639">
      <w:pPr>
        <w:spacing w:after="0" w:line="240" w:lineRule="auto"/>
        <w:ind w:left="720" w:firstLine="720"/>
        <w:jc w:val="both"/>
        <w:rPr>
          <w:rFonts w:ascii="Times New Roman" w:hAnsi="Times New Roman" w:cs="Times New Roman"/>
          <w:sz w:val="24"/>
          <w:szCs w:val="24"/>
        </w:rPr>
      </w:pPr>
      <w:r w:rsidRPr="00F64C15">
        <w:rPr>
          <w:rFonts w:ascii="Times New Roman" w:hAnsi="Times New Roman"/>
          <w:sz w:val="24"/>
          <w:szCs w:val="24"/>
        </w:rPr>
        <w:t>5) пракс</w:t>
      </w:r>
      <w:r w:rsidRPr="00F64C15">
        <w:rPr>
          <w:rFonts w:ascii="Times New Roman" w:hAnsi="Times New Roman"/>
          <w:sz w:val="24"/>
          <w:szCs w:val="24"/>
          <w:lang w:val="sr-Cyrl-RS"/>
        </w:rPr>
        <w:t>у</w:t>
      </w:r>
      <w:r w:rsidRPr="00F64C15">
        <w:rPr>
          <w:rFonts w:ascii="Times New Roman" w:hAnsi="Times New Roman"/>
          <w:sz w:val="24"/>
          <w:szCs w:val="24"/>
        </w:rPr>
        <w:t>/ставов</w:t>
      </w:r>
      <w:r w:rsidRPr="00F64C15">
        <w:rPr>
          <w:rFonts w:ascii="Times New Roman" w:hAnsi="Times New Roman"/>
          <w:sz w:val="24"/>
          <w:szCs w:val="24"/>
          <w:lang w:val="sr-Cyrl-RS"/>
        </w:rPr>
        <w:t>е</w:t>
      </w:r>
      <w:r w:rsidRPr="00F64C15">
        <w:rPr>
          <w:rFonts w:ascii="Times New Roman" w:hAnsi="Times New Roman"/>
          <w:sz w:val="24"/>
          <w:szCs w:val="24"/>
        </w:rPr>
        <w:t xml:space="preserve"> </w:t>
      </w:r>
      <w:r w:rsidRPr="00F64C15">
        <w:rPr>
          <w:rFonts w:ascii="Times New Roman" w:hAnsi="Times New Roman"/>
          <w:sz w:val="24"/>
          <w:szCs w:val="24"/>
          <w:lang w:val="sr-Cyrl-RS"/>
        </w:rPr>
        <w:t>судова у управним споровима</w:t>
      </w:r>
      <w:r w:rsidR="007D1639">
        <w:rPr>
          <w:rFonts w:ascii="Times New Roman" w:hAnsi="Times New Roman" w:cs="Times New Roman"/>
          <w:sz w:val="24"/>
          <w:szCs w:val="24"/>
        </w:rPr>
        <w:t>.</w:t>
      </w:r>
    </w:p>
    <w:p w14:paraId="53CDFA4D" w14:textId="77777777" w:rsidR="000B4DE7" w:rsidRPr="00F64C15" w:rsidRDefault="000B4DE7" w:rsidP="00EE0179">
      <w:pPr>
        <w:pStyle w:val="ListParagraph"/>
        <w:spacing w:after="60" w:line="240" w:lineRule="auto"/>
        <w:contextualSpacing w:val="0"/>
        <w:rPr>
          <w:rFonts w:ascii="Times New Roman" w:hAnsi="Times New Roman" w:cs="Times New Roman"/>
          <w:b/>
          <w:sz w:val="24"/>
          <w:szCs w:val="24"/>
        </w:rPr>
      </w:pPr>
    </w:p>
    <w:p w14:paraId="5B55D785" w14:textId="6147C119" w:rsidR="00E8417B" w:rsidRPr="00B829DD" w:rsidRDefault="003754A3" w:rsidP="00B829DD">
      <w:pPr>
        <w:spacing w:after="60" w:line="240" w:lineRule="auto"/>
        <w:jc w:val="center"/>
        <w:rPr>
          <w:rFonts w:ascii="Times New Roman" w:hAnsi="Times New Roman" w:cs="Times New Roman"/>
          <w:b/>
          <w:sz w:val="24"/>
          <w:szCs w:val="24"/>
        </w:rPr>
      </w:pPr>
      <w:r w:rsidRPr="00B829DD">
        <w:rPr>
          <w:rFonts w:ascii="Times New Roman" w:hAnsi="Times New Roman" w:cs="Times New Roman"/>
          <w:b/>
          <w:sz w:val="24"/>
          <w:szCs w:val="24"/>
        </w:rPr>
        <w:t>Области знања и вештина за посебну функционалну компетенцију за област рада финансијско-материјални послов</w:t>
      </w:r>
      <w:r w:rsidR="00432F4D" w:rsidRPr="00B829DD">
        <w:rPr>
          <w:rFonts w:ascii="Times New Roman" w:hAnsi="Times New Roman" w:cs="Times New Roman"/>
          <w:b/>
          <w:sz w:val="24"/>
          <w:szCs w:val="24"/>
          <w:lang w:val="sr-Cyrl-CS"/>
        </w:rPr>
        <w:t>и</w:t>
      </w:r>
    </w:p>
    <w:p w14:paraId="0739EFAC" w14:textId="6671ED44"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Члан 2</w:t>
      </w:r>
      <w:r w:rsidR="000F5B11" w:rsidRPr="00F64C15">
        <w:rPr>
          <w:rFonts w:ascii="Times New Roman" w:hAnsi="Times New Roman" w:cs="Times New Roman"/>
          <w:b/>
          <w:bCs/>
          <w:sz w:val="24"/>
          <w:szCs w:val="24"/>
          <w:lang w:val="sr-Cyrl-RS"/>
        </w:rPr>
        <w:t>1</w:t>
      </w:r>
      <w:r w:rsidRPr="00F64C15">
        <w:rPr>
          <w:rFonts w:ascii="Times New Roman" w:hAnsi="Times New Roman" w:cs="Times New Roman"/>
          <w:b/>
          <w:bCs/>
          <w:sz w:val="24"/>
          <w:szCs w:val="24"/>
        </w:rPr>
        <w:t>.</w:t>
      </w:r>
    </w:p>
    <w:p w14:paraId="54AC519B" w14:textId="77777777" w:rsidR="00B919C3" w:rsidRPr="00F64C15" w:rsidRDefault="00B919C3" w:rsidP="00EE0179">
      <w:pPr>
        <w:spacing w:after="60" w:line="240" w:lineRule="auto"/>
        <w:jc w:val="center"/>
        <w:rPr>
          <w:rFonts w:ascii="Times New Roman" w:hAnsi="Times New Roman" w:cs="Times New Roman"/>
          <w:sz w:val="24"/>
          <w:szCs w:val="24"/>
        </w:rPr>
      </w:pPr>
    </w:p>
    <w:p w14:paraId="71C38305" w14:textId="0EFFE199"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Области знања и вештина за посебну функционалну компетенцију за област рада финансијско-материјални послов</w:t>
      </w:r>
      <w:r w:rsidR="0072010E" w:rsidRPr="00F64C15">
        <w:rPr>
          <w:rFonts w:ascii="Times New Roman" w:hAnsi="Times New Roman" w:cs="Times New Roman"/>
          <w:sz w:val="24"/>
          <w:szCs w:val="24"/>
          <w:lang w:val="sr-Cyrl-CS"/>
        </w:rPr>
        <w:t>и</w:t>
      </w:r>
      <w:r w:rsidR="003754A3" w:rsidRPr="00F64C15">
        <w:rPr>
          <w:rFonts w:ascii="Times New Roman" w:hAnsi="Times New Roman" w:cs="Times New Roman"/>
          <w:sz w:val="24"/>
          <w:szCs w:val="24"/>
        </w:rPr>
        <w:t xml:space="preserve"> однос</w:t>
      </w:r>
      <w:r w:rsidR="005A03A6" w:rsidRPr="00F64C15">
        <w:rPr>
          <w:rFonts w:ascii="Times New Roman" w:hAnsi="Times New Roman" w:cs="Times New Roman"/>
          <w:sz w:val="24"/>
          <w:szCs w:val="24"/>
          <w:lang w:val="sr-Cyrl-CS"/>
        </w:rPr>
        <w:t>е</w:t>
      </w:r>
      <w:r w:rsidR="003754A3" w:rsidRPr="00F64C15">
        <w:rPr>
          <w:rFonts w:ascii="Times New Roman" w:hAnsi="Times New Roman" w:cs="Times New Roman"/>
          <w:sz w:val="24"/>
          <w:szCs w:val="24"/>
        </w:rPr>
        <w:t xml:space="preserve"> се на:</w:t>
      </w:r>
    </w:p>
    <w:p w14:paraId="74863D3E" w14:textId="3D7DE769" w:rsidR="00FD7F27" w:rsidRPr="00F64C15" w:rsidRDefault="00FD7F27" w:rsidP="007D1639">
      <w:pPr>
        <w:pStyle w:val="ListParagraph"/>
        <w:numPr>
          <w:ilvl w:val="0"/>
          <w:numId w:val="29"/>
        </w:numPr>
        <w:spacing w:after="0" w:line="240" w:lineRule="auto"/>
        <w:ind w:left="1800"/>
        <w:rPr>
          <w:rFonts w:ascii="Times New Roman" w:hAnsi="Times New Roman"/>
          <w:sz w:val="24"/>
          <w:szCs w:val="24"/>
        </w:rPr>
      </w:pPr>
      <w:r w:rsidRPr="00F64C15">
        <w:rPr>
          <w:rFonts w:ascii="Times New Roman" w:hAnsi="Times New Roman"/>
          <w:sz w:val="24"/>
          <w:szCs w:val="24"/>
        </w:rPr>
        <w:t xml:space="preserve">буџетски систем Републике Србије; </w:t>
      </w:r>
    </w:p>
    <w:p w14:paraId="5CE8590D" w14:textId="5EB43AD7" w:rsidR="00FD7F27" w:rsidRPr="00F64C15" w:rsidRDefault="00FD7F27" w:rsidP="007D1639">
      <w:pPr>
        <w:pStyle w:val="ListParagraph"/>
        <w:numPr>
          <w:ilvl w:val="0"/>
          <w:numId w:val="29"/>
        </w:numPr>
        <w:spacing w:after="0" w:line="240" w:lineRule="auto"/>
        <w:ind w:left="1800"/>
        <w:rPr>
          <w:rFonts w:ascii="Times New Roman" w:hAnsi="Times New Roman"/>
          <w:sz w:val="24"/>
          <w:szCs w:val="24"/>
        </w:rPr>
      </w:pPr>
      <w:r w:rsidRPr="00F64C15">
        <w:rPr>
          <w:rFonts w:ascii="Times New Roman" w:hAnsi="Times New Roman"/>
          <w:sz w:val="24"/>
          <w:szCs w:val="24"/>
        </w:rPr>
        <w:t>међународн</w:t>
      </w:r>
      <w:r w:rsidR="008F0BD6" w:rsidRPr="00F64C15">
        <w:rPr>
          <w:rFonts w:ascii="Times New Roman" w:hAnsi="Times New Roman"/>
          <w:sz w:val="24"/>
          <w:szCs w:val="24"/>
          <w:lang w:val="sr-Cyrl-RS"/>
        </w:rPr>
        <w:t>е</w:t>
      </w:r>
      <w:r w:rsidRPr="00F64C15">
        <w:rPr>
          <w:rFonts w:ascii="Times New Roman" w:hAnsi="Times New Roman"/>
          <w:sz w:val="24"/>
          <w:szCs w:val="24"/>
        </w:rPr>
        <w:t xml:space="preserve"> рачуноводствен</w:t>
      </w:r>
      <w:r w:rsidR="008F0BD6" w:rsidRPr="00F64C15">
        <w:rPr>
          <w:rFonts w:ascii="Times New Roman" w:hAnsi="Times New Roman"/>
          <w:sz w:val="24"/>
          <w:szCs w:val="24"/>
          <w:lang w:val="sr-Cyrl-RS"/>
        </w:rPr>
        <w:t>е</w:t>
      </w:r>
      <w:r w:rsidRPr="00F64C15">
        <w:rPr>
          <w:rFonts w:ascii="Times New Roman" w:hAnsi="Times New Roman"/>
          <w:sz w:val="24"/>
          <w:szCs w:val="24"/>
        </w:rPr>
        <w:t xml:space="preserve"> стандард</w:t>
      </w:r>
      <w:r w:rsidR="008F0BD6" w:rsidRPr="00F64C15">
        <w:rPr>
          <w:rFonts w:ascii="Times New Roman" w:hAnsi="Times New Roman"/>
          <w:sz w:val="24"/>
          <w:szCs w:val="24"/>
          <w:lang w:val="sr-Cyrl-RS"/>
        </w:rPr>
        <w:t>е</w:t>
      </w:r>
      <w:r w:rsidRPr="00F64C15">
        <w:rPr>
          <w:rFonts w:ascii="Times New Roman" w:hAnsi="Times New Roman"/>
          <w:sz w:val="24"/>
          <w:szCs w:val="24"/>
        </w:rPr>
        <w:t xml:space="preserve"> у јавном сектору; </w:t>
      </w:r>
    </w:p>
    <w:p w14:paraId="58AD265B" w14:textId="693373C4" w:rsidR="00FD7F27" w:rsidRPr="00F64C15" w:rsidRDefault="00FD7F27" w:rsidP="007D1639">
      <w:pPr>
        <w:pStyle w:val="ListParagraph"/>
        <w:numPr>
          <w:ilvl w:val="0"/>
          <w:numId w:val="29"/>
        </w:numPr>
        <w:spacing w:after="0" w:line="240" w:lineRule="auto"/>
        <w:ind w:left="1800"/>
        <w:rPr>
          <w:rFonts w:ascii="Times New Roman" w:hAnsi="Times New Roman"/>
          <w:sz w:val="24"/>
          <w:szCs w:val="24"/>
        </w:rPr>
      </w:pPr>
      <w:r w:rsidRPr="00F64C15">
        <w:rPr>
          <w:rFonts w:ascii="Times New Roman" w:hAnsi="Times New Roman"/>
          <w:sz w:val="24"/>
          <w:szCs w:val="24"/>
        </w:rPr>
        <w:t>метод</w:t>
      </w:r>
      <w:r w:rsidR="008F0BD6" w:rsidRPr="00F64C15">
        <w:rPr>
          <w:rFonts w:ascii="Times New Roman" w:hAnsi="Times New Roman"/>
          <w:sz w:val="24"/>
          <w:szCs w:val="24"/>
          <w:lang w:val="sr-Cyrl-RS"/>
        </w:rPr>
        <w:t>е</w:t>
      </w:r>
      <w:r w:rsidRPr="00F64C15">
        <w:rPr>
          <w:rFonts w:ascii="Times New Roman" w:hAnsi="Times New Roman"/>
          <w:sz w:val="24"/>
          <w:szCs w:val="24"/>
        </w:rPr>
        <w:t xml:space="preserve"> и поступ</w:t>
      </w:r>
      <w:r w:rsidR="008F0BD6" w:rsidRPr="00F64C15">
        <w:rPr>
          <w:rFonts w:ascii="Times New Roman" w:hAnsi="Times New Roman"/>
          <w:sz w:val="24"/>
          <w:szCs w:val="24"/>
          <w:lang w:val="sr-Cyrl-RS"/>
        </w:rPr>
        <w:t>ке</w:t>
      </w:r>
      <w:r w:rsidRPr="00F64C15">
        <w:rPr>
          <w:rFonts w:ascii="Times New Roman" w:hAnsi="Times New Roman"/>
          <w:sz w:val="24"/>
          <w:szCs w:val="24"/>
        </w:rPr>
        <w:t xml:space="preserve"> финансијског планирања, анализе и извештавања; </w:t>
      </w:r>
    </w:p>
    <w:p w14:paraId="05A55AB6" w14:textId="4959D990" w:rsidR="00FD7F27" w:rsidRPr="00F64C15" w:rsidRDefault="00FD7F27" w:rsidP="007D1639">
      <w:pPr>
        <w:pStyle w:val="ListParagraph"/>
        <w:numPr>
          <w:ilvl w:val="0"/>
          <w:numId w:val="29"/>
        </w:numPr>
        <w:spacing w:after="0" w:line="240" w:lineRule="auto"/>
        <w:ind w:left="1800"/>
        <w:rPr>
          <w:rFonts w:ascii="Times New Roman" w:hAnsi="Times New Roman"/>
          <w:sz w:val="24"/>
          <w:szCs w:val="24"/>
        </w:rPr>
      </w:pPr>
      <w:r w:rsidRPr="00F64C15">
        <w:rPr>
          <w:rFonts w:ascii="Times New Roman" w:hAnsi="Times New Roman"/>
          <w:sz w:val="24"/>
          <w:szCs w:val="24"/>
        </w:rPr>
        <w:t>терминологиј</w:t>
      </w:r>
      <w:r w:rsidR="008F0BD6" w:rsidRPr="00F64C15">
        <w:rPr>
          <w:rFonts w:ascii="Times New Roman" w:hAnsi="Times New Roman"/>
          <w:sz w:val="24"/>
          <w:szCs w:val="24"/>
          <w:lang w:val="sr-Cyrl-RS"/>
        </w:rPr>
        <w:t>у</w:t>
      </w:r>
      <w:r w:rsidRPr="00F64C15">
        <w:rPr>
          <w:rFonts w:ascii="Times New Roman" w:hAnsi="Times New Roman"/>
          <w:sz w:val="24"/>
          <w:szCs w:val="24"/>
        </w:rPr>
        <w:t>, стандард</w:t>
      </w:r>
      <w:r w:rsidR="008F0BD6" w:rsidRPr="00F64C15">
        <w:rPr>
          <w:rFonts w:ascii="Times New Roman" w:hAnsi="Times New Roman"/>
          <w:sz w:val="24"/>
          <w:szCs w:val="24"/>
          <w:lang w:val="sr-Cyrl-RS"/>
        </w:rPr>
        <w:t>е</w:t>
      </w:r>
      <w:r w:rsidRPr="00F64C15">
        <w:rPr>
          <w:rFonts w:ascii="Times New Roman" w:hAnsi="Times New Roman"/>
          <w:sz w:val="24"/>
          <w:szCs w:val="24"/>
        </w:rPr>
        <w:t>, метод</w:t>
      </w:r>
      <w:r w:rsidR="008F0BD6" w:rsidRPr="00F64C15">
        <w:rPr>
          <w:rFonts w:ascii="Times New Roman" w:hAnsi="Times New Roman"/>
          <w:sz w:val="24"/>
          <w:szCs w:val="24"/>
          <w:lang w:val="sr-Cyrl-RS"/>
        </w:rPr>
        <w:t>е</w:t>
      </w:r>
      <w:r w:rsidRPr="00F64C15">
        <w:rPr>
          <w:rFonts w:ascii="Times New Roman" w:hAnsi="Times New Roman"/>
          <w:sz w:val="24"/>
          <w:szCs w:val="24"/>
        </w:rPr>
        <w:t xml:space="preserve"> и процедуре из области буџетског рачуноводства и извештавања; </w:t>
      </w:r>
    </w:p>
    <w:p w14:paraId="3395AFF1" w14:textId="7B38DAE4" w:rsidR="00FD7F27" w:rsidRPr="00F64C15" w:rsidRDefault="00236060" w:rsidP="007D1639">
      <w:pPr>
        <w:pStyle w:val="ListParagraph"/>
        <w:numPr>
          <w:ilvl w:val="0"/>
          <w:numId w:val="29"/>
        </w:numPr>
        <w:spacing w:after="0" w:line="240" w:lineRule="auto"/>
        <w:ind w:left="1800"/>
        <w:rPr>
          <w:rFonts w:ascii="Times New Roman" w:hAnsi="Times New Roman"/>
          <w:sz w:val="24"/>
          <w:szCs w:val="24"/>
        </w:rPr>
      </w:pPr>
      <w:r w:rsidRPr="00F64C15">
        <w:rPr>
          <w:rFonts w:ascii="Times New Roman" w:hAnsi="Times New Roman"/>
          <w:sz w:val="24"/>
          <w:szCs w:val="24"/>
          <w:lang w:val="sr-Cyrl-CS"/>
        </w:rPr>
        <w:t>поступак</w:t>
      </w:r>
      <w:r w:rsidR="008F0BD6" w:rsidRPr="00F64C15">
        <w:rPr>
          <w:rFonts w:ascii="Times New Roman" w:hAnsi="Times New Roman"/>
          <w:sz w:val="24"/>
          <w:szCs w:val="24"/>
          <w:lang w:val="sr-Cyrl-CS"/>
        </w:rPr>
        <w:t xml:space="preserve"> </w:t>
      </w:r>
      <w:r w:rsidR="00FD7F27" w:rsidRPr="00F64C15">
        <w:rPr>
          <w:rFonts w:ascii="Times New Roman" w:hAnsi="Times New Roman"/>
          <w:sz w:val="24"/>
          <w:szCs w:val="24"/>
        </w:rPr>
        <w:t>планирањ</w:t>
      </w:r>
      <w:r w:rsidR="008F0BD6" w:rsidRPr="00F64C15">
        <w:rPr>
          <w:rFonts w:ascii="Times New Roman" w:hAnsi="Times New Roman"/>
          <w:sz w:val="24"/>
          <w:szCs w:val="24"/>
          <w:lang w:val="sr-Cyrl-RS"/>
        </w:rPr>
        <w:t>а</w:t>
      </w:r>
      <w:r w:rsidR="00FD7F27" w:rsidRPr="00F64C15">
        <w:rPr>
          <w:rFonts w:ascii="Times New Roman" w:hAnsi="Times New Roman"/>
          <w:sz w:val="24"/>
          <w:szCs w:val="24"/>
        </w:rPr>
        <w:t xml:space="preserve"> буџета и извештавање; </w:t>
      </w:r>
    </w:p>
    <w:p w14:paraId="108B7065" w14:textId="47B946BC" w:rsidR="00FD7F27" w:rsidRPr="00F64C15" w:rsidRDefault="00236060" w:rsidP="007D1639">
      <w:pPr>
        <w:pStyle w:val="ListParagraph"/>
        <w:numPr>
          <w:ilvl w:val="0"/>
          <w:numId w:val="29"/>
        </w:numPr>
        <w:spacing w:after="0" w:line="240" w:lineRule="auto"/>
        <w:ind w:left="1800"/>
        <w:rPr>
          <w:rFonts w:ascii="Times New Roman" w:hAnsi="Times New Roman"/>
          <w:sz w:val="24"/>
          <w:szCs w:val="24"/>
        </w:rPr>
      </w:pPr>
      <w:r w:rsidRPr="00F64C15">
        <w:rPr>
          <w:rFonts w:ascii="Times New Roman" w:hAnsi="Times New Roman"/>
          <w:sz w:val="24"/>
          <w:szCs w:val="24"/>
          <w:lang w:val="sr-Cyrl-CS"/>
        </w:rPr>
        <w:t xml:space="preserve">поступак </w:t>
      </w:r>
      <w:r w:rsidR="00FD7F27" w:rsidRPr="00F64C15">
        <w:rPr>
          <w:rFonts w:ascii="Times New Roman" w:hAnsi="Times New Roman"/>
          <w:sz w:val="24"/>
          <w:szCs w:val="24"/>
        </w:rPr>
        <w:t>извршењ</w:t>
      </w:r>
      <w:r w:rsidR="008F0BD6" w:rsidRPr="00F64C15">
        <w:rPr>
          <w:rFonts w:ascii="Times New Roman" w:hAnsi="Times New Roman"/>
          <w:sz w:val="24"/>
          <w:szCs w:val="24"/>
          <w:lang w:val="sr-Cyrl-RS"/>
        </w:rPr>
        <w:t>а</w:t>
      </w:r>
      <w:r w:rsidR="00FD7F27" w:rsidRPr="00F64C15">
        <w:rPr>
          <w:rFonts w:ascii="Times New Roman" w:hAnsi="Times New Roman"/>
          <w:sz w:val="24"/>
          <w:szCs w:val="24"/>
        </w:rPr>
        <w:t xml:space="preserve"> буџета; </w:t>
      </w:r>
    </w:p>
    <w:p w14:paraId="50637CE0" w14:textId="420B87CC" w:rsidR="00FD7F27" w:rsidRPr="00F64C15" w:rsidRDefault="00FD7F27" w:rsidP="007D1639">
      <w:pPr>
        <w:pStyle w:val="ListParagraph"/>
        <w:numPr>
          <w:ilvl w:val="0"/>
          <w:numId w:val="29"/>
        </w:numPr>
        <w:spacing w:after="0" w:line="240" w:lineRule="auto"/>
        <w:ind w:left="1800"/>
        <w:rPr>
          <w:rFonts w:ascii="Times New Roman" w:hAnsi="Times New Roman"/>
          <w:sz w:val="24"/>
          <w:szCs w:val="24"/>
          <w:lang w:val="sr-Cyrl-RS"/>
        </w:rPr>
      </w:pPr>
      <w:r w:rsidRPr="00F64C15">
        <w:rPr>
          <w:rFonts w:ascii="Times New Roman" w:hAnsi="Times New Roman"/>
          <w:sz w:val="24"/>
          <w:szCs w:val="24"/>
        </w:rPr>
        <w:t>релевантн</w:t>
      </w:r>
      <w:r w:rsidR="008F0BD6" w:rsidRPr="00F64C15">
        <w:rPr>
          <w:rFonts w:ascii="Times New Roman" w:hAnsi="Times New Roman"/>
          <w:sz w:val="24"/>
          <w:szCs w:val="24"/>
          <w:lang w:val="sr-Cyrl-RS"/>
        </w:rPr>
        <w:t>е</w:t>
      </w:r>
      <w:r w:rsidRPr="00F64C15">
        <w:rPr>
          <w:rFonts w:ascii="Times New Roman" w:hAnsi="Times New Roman"/>
          <w:sz w:val="24"/>
          <w:szCs w:val="24"/>
        </w:rPr>
        <w:t xml:space="preserve"> софтвер</w:t>
      </w:r>
      <w:r w:rsidR="008F0BD6" w:rsidRPr="00F64C15">
        <w:rPr>
          <w:rFonts w:ascii="Times New Roman" w:hAnsi="Times New Roman"/>
          <w:sz w:val="24"/>
          <w:szCs w:val="24"/>
          <w:lang w:val="sr-Cyrl-RS"/>
        </w:rPr>
        <w:t>е</w:t>
      </w:r>
      <w:r w:rsidRPr="00F64C15">
        <w:rPr>
          <w:rFonts w:ascii="Times New Roman" w:hAnsi="Times New Roman"/>
          <w:sz w:val="24"/>
          <w:szCs w:val="24"/>
          <w:lang w:val="sr-Cyrl-RS"/>
        </w:rPr>
        <w:t>;</w:t>
      </w:r>
    </w:p>
    <w:p w14:paraId="13BA8155" w14:textId="28852D59" w:rsidR="00E8417B" w:rsidRPr="00F64C15" w:rsidRDefault="00D17C88" w:rsidP="007D1639">
      <w:pPr>
        <w:pStyle w:val="ListParagraph"/>
        <w:numPr>
          <w:ilvl w:val="0"/>
          <w:numId w:val="29"/>
        </w:numPr>
        <w:spacing w:after="0" w:line="240" w:lineRule="auto"/>
        <w:ind w:left="1800"/>
        <w:rPr>
          <w:rFonts w:ascii="Times New Roman" w:hAnsi="Times New Roman" w:cs="Times New Roman"/>
          <w:sz w:val="24"/>
          <w:szCs w:val="24"/>
        </w:rPr>
      </w:pPr>
      <w:r w:rsidRPr="00F64C15">
        <w:rPr>
          <w:rFonts w:ascii="Times New Roman" w:hAnsi="Times New Roman"/>
          <w:sz w:val="24"/>
          <w:szCs w:val="24"/>
          <w:lang w:val="sr-Cyrl-RS"/>
        </w:rPr>
        <w:t>финансијско управљање и контрол</w:t>
      </w:r>
      <w:r w:rsidR="008F0BD6" w:rsidRPr="00F64C15">
        <w:rPr>
          <w:rFonts w:ascii="Times New Roman" w:hAnsi="Times New Roman"/>
          <w:sz w:val="24"/>
          <w:szCs w:val="24"/>
          <w:lang w:val="sr-Cyrl-RS"/>
        </w:rPr>
        <w:t>у</w:t>
      </w:r>
      <w:r w:rsidRPr="00F64C15">
        <w:rPr>
          <w:rFonts w:ascii="Times New Roman" w:hAnsi="Times New Roman" w:cs="Times New Roman"/>
          <w:sz w:val="24"/>
          <w:szCs w:val="24"/>
        </w:rPr>
        <w:t>.</w:t>
      </w:r>
    </w:p>
    <w:p w14:paraId="75005931" w14:textId="77777777" w:rsidR="00FD7F27" w:rsidRPr="00F64C15" w:rsidRDefault="00FD7F27" w:rsidP="007D1639">
      <w:pPr>
        <w:spacing w:after="60" w:line="240" w:lineRule="auto"/>
        <w:ind w:left="720"/>
        <w:jc w:val="center"/>
        <w:rPr>
          <w:rFonts w:ascii="Times New Roman" w:hAnsi="Times New Roman" w:cs="Times New Roman"/>
          <w:b/>
          <w:sz w:val="24"/>
          <w:szCs w:val="24"/>
        </w:rPr>
      </w:pPr>
    </w:p>
    <w:p w14:paraId="296A994C" w14:textId="759E4A52" w:rsidR="00E8417B" w:rsidRPr="00B829DD" w:rsidRDefault="003754A3" w:rsidP="00B829DD">
      <w:pPr>
        <w:spacing w:after="60" w:line="240" w:lineRule="auto"/>
        <w:jc w:val="center"/>
        <w:rPr>
          <w:rFonts w:ascii="Times New Roman" w:hAnsi="Times New Roman" w:cs="Times New Roman"/>
          <w:b/>
          <w:sz w:val="24"/>
          <w:szCs w:val="24"/>
        </w:rPr>
      </w:pPr>
      <w:r w:rsidRPr="00B829DD">
        <w:rPr>
          <w:rFonts w:ascii="Times New Roman" w:hAnsi="Times New Roman" w:cs="Times New Roman"/>
          <w:b/>
          <w:sz w:val="24"/>
          <w:szCs w:val="24"/>
        </w:rPr>
        <w:t>Области знања и вештина за посебну функционалну компетенцију за област рада послови ревизије</w:t>
      </w:r>
    </w:p>
    <w:p w14:paraId="7987D30B" w14:textId="3E28C8FE"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Члан 2</w:t>
      </w:r>
      <w:r w:rsidR="000F5B11" w:rsidRPr="00F64C15">
        <w:rPr>
          <w:rFonts w:ascii="Times New Roman" w:hAnsi="Times New Roman" w:cs="Times New Roman"/>
          <w:b/>
          <w:bCs/>
          <w:sz w:val="24"/>
          <w:szCs w:val="24"/>
          <w:lang w:val="sr-Cyrl-RS"/>
        </w:rPr>
        <w:t>2</w:t>
      </w:r>
      <w:r w:rsidRPr="00F64C15">
        <w:rPr>
          <w:rFonts w:ascii="Times New Roman" w:hAnsi="Times New Roman" w:cs="Times New Roman"/>
          <w:b/>
          <w:bCs/>
          <w:sz w:val="24"/>
          <w:szCs w:val="24"/>
        </w:rPr>
        <w:t>.</w:t>
      </w:r>
    </w:p>
    <w:p w14:paraId="6AB8566A" w14:textId="77777777" w:rsidR="00B919C3" w:rsidRPr="00F64C15" w:rsidRDefault="00B919C3" w:rsidP="00EE0179">
      <w:pPr>
        <w:spacing w:after="60" w:line="240" w:lineRule="auto"/>
        <w:jc w:val="center"/>
        <w:rPr>
          <w:rFonts w:ascii="Times New Roman" w:hAnsi="Times New Roman" w:cs="Times New Roman"/>
          <w:sz w:val="24"/>
          <w:szCs w:val="24"/>
        </w:rPr>
      </w:pPr>
    </w:p>
    <w:p w14:paraId="3CD7FF71" w14:textId="4B002E6F"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Области знања и вештина за посебну функционалну компетенцију за област рада послови ревизије однос</w:t>
      </w:r>
      <w:r w:rsidR="005A03A6" w:rsidRPr="00F64C15">
        <w:rPr>
          <w:rFonts w:ascii="Times New Roman" w:hAnsi="Times New Roman" w:cs="Times New Roman"/>
          <w:sz w:val="24"/>
          <w:szCs w:val="24"/>
          <w:lang w:val="sr-Cyrl-CS"/>
        </w:rPr>
        <w:t>е</w:t>
      </w:r>
      <w:r w:rsidR="003754A3" w:rsidRPr="00F64C15">
        <w:rPr>
          <w:rFonts w:ascii="Times New Roman" w:hAnsi="Times New Roman" w:cs="Times New Roman"/>
          <w:sz w:val="24"/>
          <w:szCs w:val="24"/>
        </w:rPr>
        <w:t xml:space="preserve"> се на:</w:t>
      </w:r>
    </w:p>
    <w:p w14:paraId="456F7136" w14:textId="39ACA9FF" w:rsidR="00FD7F27" w:rsidRPr="00F64C15" w:rsidRDefault="00FD7F27" w:rsidP="005D5B62">
      <w:pPr>
        <w:pStyle w:val="ListParagraph"/>
        <w:numPr>
          <w:ilvl w:val="0"/>
          <w:numId w:val="31"/>
        </w:numPr>
        <w:spacing w:after="0" w:line="240" w:lineRule="auto"/>
        <w:jc w:val="both"/>
        <w:rPr>
          <w:rFonts w:ascii="Times New Roman" w:hAnsi="Times New Roman"/>
          <w:sz w:val="24"/>
          <w:szCs w:val="24"/>
        </w:rPr>
      </w:pPr>
      <w:r w:rsidRPr="00F64C15">
        <w:rPr>
          <w:rFonts w:ascii="Times New Roman" w:hAnsi="Times New Roman"/>
          <w:sz w:val="24"/>
          <w:szCs w:val="24"/>
        </w:rPr>
        <w:t>међународн</w:t>
      </w:r>
      <w:r w:rsidR="00301B47" w:rsidRPr="00F64C15">
        <w:rPr>
          <w:rFonts w:ascii="Times New Roman" w:hAnsi="Times New Roman"/>
          <w:sz w:val="24"/>
          <w:szCs w:val="24"/>
          <w:lang w:val="sr-Cyrl-RS"/>
        </w:rPr>
        <w:t>е</w:t>
      </w:r>
      <w:r w:rsidRPr="00F64C15">
        <w:rPr>
          <w:rFonts w:ascii="Times New Roman" w:hAnsi="Times New Roman"/>
          <w:sz w:val="24"/>
          <w:szCs w:val="24"/>
        </w:rPr>
        <w:t xml:space="preserve"> стандард</w:t>
      </w:r>
      <w:r w:rsidR="00301B47" w:rsidRPr="00F64C15">
        <w:rPr>
          <w:rFonts w:ascii="Times New Roman" w:hAnsi="Times New Roman"/>
          <w:sz w:val="24"/>
          <w:szCs w:val="24"/>
          <w:lang w:val="sr-Cyrl-RS"/>
        </w:rPr>
        <w:t>е</w:t>
      </w:r>
      <w:r w:rsidRPr="00F64C15">
        <w:rPr>
          <w:rFonts w:ascii="Times New Roman" w:hAnsi="Times New Roman"/>
          <w:sz w:val="24"/>
          <w:szCs w:val="24"/>
        </w:rPr>
        <w:t xml:space="preserve"> у области интерне ревизије у јавном сектору и кодекс струковне етике; </w:t>
      </w:r>
    </w:p>
    <w:p w14:paraId="5F56F251" w14:textId="5A30A126" w:rsidR="00FD7F27" w:rsidRPr="00F64C15" w:rsidRDefault="00FD7F27" w:rsidP="005D5B62">
      <w:pPr>
        <w:pStyle w:val="ListParagraph"/>
        <w:numPr>
          <w:ilvl w:val="0"/>
          <w:numId w:val="31"/>
        </w:numPr>
        <w:spacing w:after="0" w:line="240" w:lineRule="auto"/>
        <w:jc w:val="both"/>
        <w:rPr>
          <w:rFonts w:ascii="Times New Roman" w:hAnsi="Times New Roman"/>
          <w:sz w:val="24"/>
          <w:szCs w:val="24"/>
        </w:rPr>
      </w:pPr>
      <w:r w:rsidRPr="00F64C15">
        <w:rPr>
          <w:rFonts w:ascii="Times New Roman" w:hAnsi="Times New Roman"/>
          <w:sz w:val="24"/>
          <w:szCs w:val="24"/>
        </w:rPr>
        <w:t>метод</w:t>
      </w:r>
      <w:r w:rsidR="00301B47" w:rsidRPr="00F64C15">
        <w:rPr>
          <w:rFonts w:ascii="Times New Roman" w:hAnsi="Times New Roman"/>
          <w:sz w:val="24"/>
          <w:szCs w:val="24"/>
          <w:lang w:val="sr-Cyrl-RS"/>
        </w:rPr>
        <w:t>е</w:t>
      </w:r>
      <w:r w:rsidRPr="00F64C15">
        <w:rPr>
          <w:rFonts w:ascii="Times New Roman" w:hAnsi="Times New Roman"/>
          <w:sz w:val="24"/>
          <w:szCs w:val="24"/>
        </w:rPr>
        <w:t xml:space="preserve"> и алат</w:t>
      </w:r>
      <w:r w:rsidR="00301B47" w:rsidRPr="00F64C15">
        <w:rPr>
          <w:rFonts w:ascii="Times New Roman" w:hAnsi="Times New Roman"/>
          <w:sz w:val="24"/>
          <w:szCs w:val="24"/>
          <w:lang w:val="sr-Cyrl-RS"/>
        </w:rPr>
        <w:t>е</w:t>
      </w:r>
      <w:r w:rsidRPr="00F64C15">
        <w:rPr>
          <w:rFonts w:ascii="Times New Roman" w:hAnsi="Times New Roman"/>
          <w:sz w:val="24"/>
          <w:szCs w:val="24"/>
        </w:rPr>
        <w:t xml:space="preserve"> интерне ревизије; </w:t>
      </w:r>
    </w:p>
    <w:p w14:paraId="259AF521" w14:textId="015B8D3E" w:rsidR="00FD7F27" w:rsidRPr="00F64C15" w:rsidRDefault="00FD7F27" w:rsidP="005D5B62">
      <w:pPr>
        <w:pStyle w:val="ListParagraph"/>
        <w:numPr>
          <w:ilvl w:val="0"/>
          <w:numId w:val="31"/>
        </w:numPr>
        <w:spacing w:after="0" w:line="240" w:lineRule="auto"/>
        <w:jc w:val="both"/>
        <w:rPr>
          <w:rFonts w:ascii="Times New Roman" w:hAnsi="Times New Roman"/>
          <w:sz w:val="24"/>
          <w:szCs w:val="24"/>
          <w:lang w:val="sr-Cyrl-RS"/>
        </w:rPr>
      </w:pPr>
      <w:r w:rsidRPr="00F64C15">
        <w:rPr>
          <w:rFonts w:ascii="Times New Roman" w:hAnsi="Times New Roman"/>
          <w:sz w:val="24"/>
          <w:szCs w:val="24"/>
        </w:rPr>
        <w:t>ревизиј</w:t>
      </w:r>
      <w:r w:rsidR="00301B47" w:rsidRPr="00F64C15">
        <w:rPr>
          <w:rFonts w:ascii="Times New Roman" w:hAnsi="Times New Roman"/>
          <w:sz w:val="24"/>
          <w:szCs w:val="24"/>
          <w:lang w:val="sr-Cyrl-RS"/>
        </w:rPr>
        <w:t>у</w:t>
      </w:r>
      <w:r w:rsidRPr="00F64C15">
        <w:rPr>
          <w:rFonts w:ascii="Times New Roman" w:hAnsi="Times New Roman"/>
          <w:sz w:val="24"/>
          <w:szCs w:val="24"/>
        </w:rPr>
        <w:t xml:space="preserve"> система</w:t>
      </w:r>
      <w:r w:rsidRPr="00F64C15">
        <w:rPr>
          <w:rFonts w:ascii="Times New Roman" w:hAnsi="Times New Roman"/>
          <w:sz w:val="24"/>
          <w:szCs w:val="24"/>
          <w:lang w:val="sr-Cyrl-RS"/>
        </w:rPr>
        <w:t xml:space="preserve">, </w:t>
      </w:r>
      <w:r w:rsidRPr="00F64C15">
        <w:rPr>
          <w:rFonts w:ascii="Times New Roman" w:hAnsi="Times New Roman"/>
          <w:sz w:val="24"/>
          <w:szCs w:val="24"/>
        </w:rPr>
        <w:t>ревизиј</w:t>
      </w:r>
      <w:r w:rsidR="00301B47" w:rsidRPr="00F64C15">
        <w:rPr>
          <w:rFonts w:ascii="Times New Roman" w:hAnsi="Times New Roman"/>
          <w:sz w:val="24"/>
          <w:szCs w:val="24"/>
          <w:lang w:val="sr-Cyrl-RS"/>
        </w:rPr>
        <w:t>у</w:t>
      </w:r>
      <w:r w:rsidRPr="00F64C15">
        <w:rPr>
          <w:rFonts w:ascii="Times New Roman" w:hAnsi="Times New Roman"/>
          <w:sz w:val="24"/>
          <w:szCs w:val="24"/>
        </w:rPr>
        <w:t xml:space="preserve"> успешности, финансијск</w:t>
      </w:r>
      <w:r w:rsidR="00301B47" w:rsidRPr="00F64C15">
        <w:rPr>
          <w:rFonts w:ascii="Times New Roman" w:hAnsi="Times New Roman"/>
          <w:sz w:val="24"/>
          <w:szCs w:val="24"/>
          <w:lang w:val="sr-Cyrl-RS"/>
        </w:rPr>
        <w:t>у</w:t>
      </w:r>
      <w:r w:rsidRPr="00F64C15">
        <w:rPr>
          <w:rFonts w:ascii="Times New Roman" w:hAnsi="Times New Roman"/>
          <w:sz w:val="24"/>
          <w:szCs w:val="24"/>
        </w:rPr>
        <w:t xml:space="preserve"> ревизиј</w:t>
      </w:r>
      <w:r w:rsidR="00301B47" w:rsidRPr="00F64C15">
        <w:rPr>
          <w:rFonts w:ascii="Times New Roman" w:hAnsi="Times New Roman"/>
          <w:sz w:val="24"/>
          <w:szCs w:val="24"/>
          <w:lang w:val="sr-Cyrl-RS"/>
        </w:rPr>
        <w:t>у</w:t>
      </w:r>
      <w:r w:rsidRPr="00F64C15">
        <w:rPr>
          <w:rFonts w:ascii="Times New Roman" w:hAnsi="Times New Roman"/>
          <w:sz w:val="24"/>
          <w:szCs w:val="24"/>
          <w:lang w:val="sr-Cyrl-RS"/>
        </w:rPr>
        <w:t>, ревизиј</w:t>
      </w:r>
      <w:r w:rsidR="00301B47" w:rsidRPr="00F64C15">
        <w:rPr>
          <w:rFonts w:ascii="Times New Roman" w:hAnsi="Times New Roman"/>
          <w:sz w:val="24"/>
          <w:szCs w:val="24"/>
          <w:lang w:val="sr-Cyrl-RS"/>
        </w:rPr>
        <w:t>у</w:t>
      </w:r>
      <w:r w:rsidRPr="00F64C15">
        <w:rPr>
          <w:rFonts w:ascii="Times New Roman" w:hAnsi="Times New Roman"/>
          <w:sz w:val="24"/>
          <w:szCs w:val="24"/>
          <w:lang w:val="sr-Cyrl-RS"/>
        </w:rPr>
        <w:t xml:space="preserve"> информационих технологија</w:t>
      </w:r>
      <w:r w:rsidRPr="00F64C15">
        <w:rPr>
          <w:rFonts w:ascii="Times New Roman" w:hAnsi="Times New Roman"/>
          <w:sz w:val="24"/>
          <w:szCs w:val="24"/>
        </w:rPr>
        <w:t xml:space="preserve"> и ревизиј</w:t>
      </w:r>
      <w:r w:rsidR="00301B47" w:rsidRPr="00F64C15">
        <w:rPr>
          <w:rFonts w:ascii="Times New Roman" w:hAnsi="Times New Roman"/>
          <w:sz w:val="24"/>
          <w:szCs w:val="24"/>
          <w:lang w:val="sr-Cyrl-RS"/>
        </w:rPr>
        <w:t>у</w:t>
      </w:r>
      <w:r w:rsidRPr="00F64C15">
        <w:rPr>
          <w:rFonts w:ascii="Times New Roman" w:hAnsi="Times New Roman"/>
          <w:sz w:val="24"/>
          <w:szCs w:val="24"/>
        </w:rPr>
        <w:t xml:space="preserve"> усаглашености са прописима</w:t>
      </w:r>
      <w:r w:rsidRPr="00F64C15">
        <w:rPr>
          <w:rFonts w:ascii="Times New Roman" w:hAnsi="Times New Roman"/>
          <w:sz w:val="24"/>
          <w:szCs w:val="24"/>
          <w:lang w:val="sr-Cyrl-RS"/>
        </w:rPr>
        <w:t>;</w:t>
      </w:r>
    </w:p>
    <w:p w14:paraId="44BAB573" w14:textId="103306FB" w:rsidR="00FD7F27" w:rsidRPr="00F64C15" w:rsidRDefault="00FD7F27" w:rsidP="005D5B62">
      <w:pPr>
        <w:pStyle w:val="ListParagraph"/>
        <w:numPr>
          <w:ilvl w:val="0"/>
          <w:numId w:val="31"/>
        </w:numPr>
        <w:spacing w:after="0" w:line="240" w:lineRule="auto"/>
        <w:jc w:val="both"/>
        <w:rPr>
          <w:rFonts w:ascii="Times New Roman" w:hAnsi="Times New Roman"/>
          <w:sz w:val="24"/>
          <w:szCs w:val="24"/>
          <w:lang w:val="sr-Cyrl-RS"/>
        </w:rPr>
      </w:pPr>
      <w:r w:rsidRPr="00F64C15">
        <w:rPr>
          <w:rFonts w:ascii="Times New Roman" w:hAnsi="Times New Roman"/>
          <w:sz w:val="24"/>
          <w:szCs w:val="24"/>
          <w:lang w:val="sr-Cyrl-RS"/>
        </w:rPr>
        <w:t>Косо модел интерне контроле;</w:t>
      </w:r>
    </w:p>
    <w:p w14:paraId="49CFDB09" w14:textId="28A87342" w:rsidR="00E8417B" w:rsidRPr="00F64C15" w:rsidRDefault="00EC68F3" w:rsidP="005D5B62">
      <w:pPr>
        <w:pStyle w:val="ListParagraph"/>
        <w:numPr>
          <w:ilvl w:val="0"/>
          <w:numId w:val="31"/>
        </w:numPr>
        <w:spacing w:after="0" w:line="240" w:lineRule="auto"/>
        <w:jc w:val="both"/>
        <w:rPr>
          <w:rFonts w:ascii="Times New Roman" w:hAnsi="Times New Roman" w:cs="Times New Roman"/>
          <w:sz w:val="24"/>
          <w:szCs w:val="24"/>
        </w:rPr>
      </w:pPr>
      <w:r w:rsidRPr="00F64C15">
        <w:rPr>
          <w:rFonts w:ascii="Times New Roman" w:hAnsi="Times New Roman"/>
          <w:sz w:val="24"/>
          <w:szCs w:val="24"/>
          <w:lang w:val="sr-Cyrl-CS"/>
        </w:rPr>
        <w:t xml:space="preserve">поступак </w:t>
      </w:r>
      <w:r w:rsidR="00FD7F27" w:rsidRPr="00F64C15">
        <w:rPr>
          <w:rFonts w:ascii="Times New Roman" w:hAnsi="Times New Roman"/>
          <w:sz w:val="24"/>
          <w:szCs w:val="24"/>
        </w:rPr>
        <w:t>спровођењ</w:t>
      </w:r>
      <w:r w:rsidR="00301B47" w:rsidRPr="00F64C15">
        <w:rPr>
          <w:rFonts w:ascii="Times New Roman" w:hAnsi="Times New Roman"/>
          <w:sz w:val="24"/>
          <w:szCs w:val="24"/>
          <w:lang w:val="sr-Cyrl-RS"/>
        </w:rPr>
        <w:t>а</w:t>
      </w:r>
      <w:r w:rsidR="00FD7F27" w:rsidRPr="00F64C15">
        <w:rPr>
          <w:rFonts w:ascii="Times New Roman" w:hAnsi="Times New Roman"/>
          <w:sz w:val="24"/>
          <w:szCs w:val="24"/>
        </w:rPr>
        <w:t xml:space="preserve"> годишњег плана интерне ревизије</w:t>
      </w:r>
      <w:r w:rsidR="003754A3" w:rsidRPr="00F64C15">
        <w:rPr>
          <w:rFonts w:ascii="Times New Roman" w:hAnsi="Times New Roman" w:cs="Times New Roman"/>
          <w:sz w:val="24"/>
          <w:szCs w:val="24"/>
        </w:rPr>
        <w:t>.</w:t>
      </w:r>
    </w:p>
    <w:p w14:paraId="4612D571" w14:textId="77777777" w:rsidR="00FD7F27" w:rsidRPr="00F64C15" w:rsidRDefault="00FD7F27" w:rsidP="00EE0179">
      <w:pPr>
        <w:spacing w:after="60" w:line="240" w:lineRule="auto"/>
        <w:jc w:val="center"/>
        <w:rPr>
          <w:rFonts w:ascii="Times New Roman" w:hAnsi="Times New Roman" w:cs="Times New Roman"/>
          <w:sz w:val="24"/>
          <w:szCs w:val="24"/>
        </w:rPr>
      </w:pPr>
    </w:p>
    <w:p w14:paraId="5B931C7A" w14:textId="45F5CFC6" w:rsidR="00E8417B" w:rsidRPr="00B829DD" w:rsidRDefault="003754A3" w:rsidP="00B829DD">
      <w:pPr>
        <w:spacing w:after="60" w:line="240" w:lineRule="auto"/>
        <w:jc w:val="center"/>
        <w:rPr>
          <w:rFonts w:ascii="Times New Roman" w:hAnsi="Times New Roman" w:cs="Times New Roman"/>
          <w:b/>
          <w:sz w:val="24"/>
          <w:szCs w:val="24"/>
        </w:rPr>
      </w:pPr>
      <w:r w:rsidRPr="00B829DD">
        <w:rPr>
          <w:rFonts w:ascii="Times New Roman" w:hAnsi="Times New Roman" w:cs="Times New Roman"/>
          <w:b/>
          <w:sz w:val="24"/>
          <w:szCs w:val="24"/>
        </w:rPr>
        <w:t>Области знања и вештина за посебну функционалну компетенцију за област рада информатички послови</w:t>
      </w:r>
    </w:p>
    <w:p w14:paraId="35B858A6" w14:textId="2E4C64F3"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Члан 2</w:t>
      </w:r>
      <w:r w:rsidR="000F5B11" w:rsidRPr="00F64C15">
        <w:rPr>
          <w:rFonts w:ascii="Times New Roman" w:hAnsi="Times New Roman" w:cs="Times New Roman"/>
          <w:b/>
          <w:bCs/>
          <w:sz w:val="24"/>
          <w:szCs w:val="24"/>
          <w:lang w:val="sr-Cyrl-RS"/>
        </w:rPr>
        <w:t>3</w:t>
      </w:r>
      <w:r w:rsidRPr="00F64C15">
        <w:rPr>
          <w:rFonts w:ascii="Times New Roman" w:hAnsi="Times New Roman" w:cs="Times New Roman"/>
          <w:b/>
          <w:bCs/>
          <w:sz w:val="24"/>
          <w:szCs w:val="24"/>
        </w:rPr>
        <w:t>.</w:t>
      </w:r>
    </w:p>
    <w:p w14:paraId="7C2DBA75" w14:textId="77777777" w:rsidR="00B919C3" w:rsidRPr="007D1639" w:rsidRDefault="00B919C3" w:rsidP="00EE0179">
      <w:pPr>
        <w:spacing w:after="60" w:line="240" w:lineRule="auto"/>
        <w:jc w:val="center"/>
        <w:rPr>
          <w:rFonts w:ascii="Times New Roman" w:hAnsi="Times New Roman" w:cs="Times New Roman"/>
          <w:sz w:val="12"/>
          <w:szCs w:val="12"/>
        </w:rPr>
      </w:pPr>
    </w:p>
    <w:p w14:paraId="015718C3" w14:textId="0985C7F4"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Области знања и вештина за посебну функционалну компетенцију за област рада информатички послови однос</w:t>
      </w:r>
      <w:r w:rsidR="005A03A6" w:rsidRPr="00F64C15">
        <w:rPr>
          <w:rFonts w:ascii="Times New Roman" w:hAnsi="Times New Roman" w:cs="Times New Roman"/>
          <w:sz w:val="24"/>
          <w:szCs w:val="24"/>
          <w:lang w:val="sr-Cyrl-CS"/>
        </w:rPr>
        <w:t>е</w:t>
      </w:r>
      <w:r w:rsidR="003754A3" w:rsidRPr="00F64C15">
        <w:rPr>
          <w:rFonts w:ascii="Times New Roman" w:hAnsi="Times New Roman" w:cs="Times New Roman"/>
          <w:sz w:val="24"/>
          <w:szCs w:val="24"/>
        </w:rPr>
        <w:t xml:space="preserve"> се на:</w:t>
      </w:r>
    </w:p>
    <w:p w14:paraId="055DA6DE" w14:textId="77777777" w:rsidR="00FD7F27" w:rsidRPr="00F64C15" w:rsidRDefault="00FD7F27" w:rsidP="007D1639">
      <w:pPr>
        <w:spacing w:after="0" w:line="240" w:lineRule="auto"/>
        <w:ind w:left="720" w:firstLine="720"/>
        <w:jc w:val="both"/>
        <w:rPr>
          <w:rFonts w:ascii="Times New Roman" w:hAnsi="Times New Roman"/>
          <w:sz w:val="24"/>
          <w:szCs w:val="24"/>
          <w:lang w:val="sr-Cyrl-RS"/>
        </w:rPr>
      </w:pPr>
      <w:r w:rsidRPr="00F64C15">
        <w:rPr>
          <w:rFonts w:ascii="Times New Roman" w:hAnsi="Times New Roman"/>
          <w:sz w:val="24"/>
          <w:szCs w:val="24"/>
          <w:lang w:val="sr-Cyrl-RS"/>
        </w:rPr>
        <w:t>1</w:t>
      </w:r>
      <w:r w:rsidRPr="00F64C15">
        <w:rPr>
          <w:rFonts w:ascii="Times New Roman" w:hAnsi="Times New Roman"/>
          <w:sz w:val="24"/>
          <w:szCs w:val="24"/>
        </w:rPr>
        <w:t>) информациона безбедност</w:t>
      </w:r>
      <w:r w:rsidRPr="00F64C15">
        <w:rPr>
          <w:rFonts w:ascii="Times New Roman" w:hAnsi="Times New Roman"/>
          <w:sz w:val="24"/>
          <w:szCs w:val="24"/>
          <w:lang w:val="sr-Cyrl-RS"/>
        </w:rPr>
        <w:t>;</w:t>
      </w:r>
    </w:p>
    <w:p w14:paraId="74D744B3" w14:textId="77777777" w:rsidR="00FD7F27" w:rsidRPr="00F64C15" w:rsidRDefault="00FD7F27" w:rsidP="007D1639">
      <w:pPr>
        <w:spacing w:after="0" w:line="240" w:lineRule="auto"/>
        <w:ind w:left="720" w:firstLine="720"/>
        <w:jc w:val="both"/>
        <w:rPr>
          <w:rFonts w:ascii="Times New Roman" w:hAnsi="Times New Roman"/>
          <w:sz w:val="24"/>
          <w:szCs w:val="24"/>
        </w:rPr>
      </w:pPr>
      <w:r w:rsidRPr="00F64C15">
        <w:rPr>
          <w:rFonts w:ascii="Times New Roman" w:hAnsi="Times New Roman"/>
          <w:sz w:val="24"/>
          <w:szCs w:val="24"/>
          <w:lang w:val="sr-Cyrl-RS"/>
        </w:rPr>
        <w:t>2</w:t>
      </w:r>
      <w:r w:rsidRPr="00F64C15">
        <w:rPr>
          <w:rFonts w:ascii="Times New Roman" w:hAnsi="Times New Roman"/>
          <w:sz w:val="24"/>
          <w:szCs w:val="24"/>
        </w:rPr>
        <w:t xml:space="preserve">) TCP/IP и DNS и серверски оперативни системи (MS Windows, Linux); </w:t>
      </w:r>
    </w:p>
    <w:p w14:paraId="01737941" w14:textId="77777777" w:rsidR="00FD7F27" w:rsidRPr="00F64C15" w:rsidRDefault="00FD7F27" w:rsidP="007D1639">
      <w:pPr>
        <w:spacing w:after="0" w:line="240" w:lineRule="auto"/>
        <w:ind w:left="720" w:firstLine="720"/>
        <w:jc w:val="both"/>
        <w:rPr>
          <w:rFonts w:ascii="Times New Roman" w:hAnsi="Times New Roman"/>
          <w:sz w:val="24"/>
          <w:szCs w:val="24"/>
        </w:rPr>
      </w:pPr>
      <w:r w:rsidRPr="00F64C15">
        <w:rPr>
          <w:rFonts w:ascii="Times New Roman" w:hAnsi="Times New Roman"/>
          <w:sz w:val="24"/>
          <w:szCs w:val="24"/>
          <w:lang w:val="sr-Cyrl-RS"/>
        </w:rPr>
        <w:t>3</w:t>
      </w:r>
      <w:r w:rsidRPr="00F64C15">
        <w:rPr>
          <w:rFonts w:ascii="Times New Roman" w:hAnsi="Times New Roman"/>
          <w:sz w:val="24"/>
          <w:szCs w:val="24"/>
        </w:rPr>
        <w:t xml:space="preserve">) базе података; </w:t>
      </w:r>
    </w:p>
    <w:p w14:paraId="45FF6E55" w14:textId="02D9084A" w:rsidR="00FD7F27" w:rsidRPr="00F64C15" w:rsidRDefault="00FD7F27" w:rsidP="007D1639">
      <w:pPr>
        <w:spacing w:after="0" w:line="240" w:lineRule="auto"/>
        <w:ind w:left="720" w:firstLine="720"/>
        <w:jc w:val="both"/>
        <w:rPr>
          <w:rFonts w:ascii="Times New Roman" w:hAnsi="Times New Roman"/>
          <w:sz w:val="24"/>
          <w:szCs w:val="24"/>
        </w:rPr>
      </w:pPr>
      <w:r w:rsidRPr="00F64C15">
        <w:rPr>
          <w:rFonts w:ascii="Times New Roman" w:hAnsi="Times New Roman"/>
          <w:sz w:val="24"/>
          <w:szCs w:val="24"/>
        </w:rPr>
        <w:t>4) систем</w:t>
      </w:r>
      <w:r w:rsidR="00301B47" w:rsidRPr="00F64C15">
        <w:rPr>
          <w:rFonts w:ascii="Times New Roman" w:hAnsi="Times New Roman"/>
          <w:sz w:val="24"/>
          <w:szCs w:val="24"/>
          <w:lang w:val="sr-Cyrl-RS"/>
        </w:rPr>
        <w:t>е</w:t>
      </w:r>
      <w:r w:rsidRPr="00F64C15">
        <w:rPr>
          <w:rFonts w:ascii="Times New Roman" w:hAnsi="Times New Roman"/>
          <w:sz w:val="24"/>
          <w:szCs w:val="24"/>
        </w:rPr>
        <w:t xml:space="preserve"> дељења ресурса; </w:t>
      </w:r>
    </w:p>
    <w:p w14:paraId="60E31716" w14:textId="70678179" w:rsidR="000B4DE7" w:rsidRDefault="00FD7F27" w:rsidP="007D1639">
      <w:pPr>
        <w:spacing w:after="0" w:line="240" w:lineRule="auto"/>
        <w:ind w:left="720" w:firstLine="720"/>
        <w:jc w:val="both"/>
        <w:rPr>
          <w:rFonts w:ascii="Times New Roman" w:hAnsi="Times New Roman" w:cs="Times New Roman"/>
          <w:sz w:val="24"/>
          <w:szCs w:val="24"/>
        </w:rPr>
      </w:pPr>
      <w:r w:rsidRPr="00F64C15">
        <w:rPr>
          <w:rFonts w:ascii="Times New Roman" w:hAnsi="Times New Roman"/>
          <w:sz w:val="24"/>
          <w:szCs w:val="24"/>
          <w:lang w:val="sr-Cyrl-RS"/>
        </w:rPr>
        <w:t>5</w:t>
      </w:r>
      <w:r w:rsidRPr="00F64C15">
        <w:rPr>
          <w:rFonts w:ascii="Times New Roman" w:hAnsi="Times New Roman"/>
          <w:sz w:val="24"/>
          <w:szCs w:val="24"/>
        </w:rPr>
        <w:t>) хардвер</w:t>
      </w:r>
      <w:r w:rsidR="003754A3" w:rsidRPr="00F64C15">
        <w:rPr>
          <w:rFonts w:ascii="Times New Roman" w:hAnsi="Times New Roman" w:cs="Times New Roman"/>
          <w:sz w:val="24"/>
          <w:szCs w:val="24"/>
        </w:rPr>
        <w:t>.</w:t>
      </w:r>
    </w:p>
    <w:p w14:paraId="4DDF03E1" w14:textId="177E0876" w:rsidR="00B829DD" w:rsidRDefault="00B829DD" w:rsidP="007D1639">
      <w:pPr>
        <w:spacing w:after="0" w:line="240" w:lineRule="auto"/>
        <w:ind w:left="720" w:firstLine="720"/>
        <w:jc w:val="both"/>
        <w:rPr>
          <w:rFonts w:ascii="Times New Roman" w:hAnsi="Times New Roman" w:cs="Times New Roman"/>
          <w:sz w:val="24"/>
          <w:szCs w:val="24"/>
        </w:rPr>
      </w:pPr>
    </w:p>
    <w:p w14:paraId="59175DD3" w14:textId="77777777" w:rsidR="00B829DD" w:rsidRPr="007D1639" w:rsidRDefault="00B829DD" w:rsidP="007D1639">
      <w:pPr>
        <w:spacing w:after="0" w:line="240" w:lineRule="auto"/>
        <w:ind w:left="720" w:firstLine="720"/>
        <w:jc w:val="both"/>
        <w:rPr>
          <w:rFonts w:ascii="Times New Roman" w:hAnsi="Times New Roman" w:cs="Times New Roman"/>
          <w:sz w:val="24"/>
          <w:szCs w:val="24"/>
        </w:rPr>
      </w:pPr>
    </w:p>
    <w:p w14:paraId="61637491" w14:textId="1282A5E6" w:rsidR="00E8417B" w:rsidRPr="00F64C15" w:rsidRDefault="003754A3" w:rsidP="00B829DD">
      <w:pPr>
        <w:pStyle w:val="ListParagraph"/>
        <w:spacing w:after="60" w:line="240" w:lineRule="auto"/>
        <w:contextualSpacing w:val="0"/>
        <w:jc w:val="center"/>
        <w:rPr>
          <w:rFonts w:ascii="Times New Roman" w:hAnsi="Times New Roman" w:cs="Times New Roman"/>
          <w:b/>
          <w:sz w:val="24"/>
          <w:szCs w:val="24"/>
        </w:rPr>
      </w:pPr>
      <w:r w:rsidRPr="00F64C15">
        <w:rPr>
          <w:rFonts w:ascii="Times New Roman" w:hAnsi="Times New Roman" w:cs="Times New Roman"/>
          <w:b/>
          <w:sz w:val="24"/>
          <w:szCs w:val="24"/>
        </w:rPr>
        <w:lastRenderedPageBreak/>
        <w:t>Области знања и вештина за посебну функционалну компетенцију за област рада послови управљања људским ресурсима</w:t>
      </w:r>
    </w:p>
    <w:p w14:paraId="3F7BBC56" w14:textId="23E9B618"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Члан 2</w:t>
      </w:r>
      <w:r w:rsidR="000F5B11" w:rsidRPr="00F64C15">
        <w:rPr>
          <w:rFonts w:ascii="Times New Roman" w:hAnsi="Times New Roman" w:cs="Times New Roman"/>
          <w:b/>
          <w:bCs/>
          <w:sz w:val="24"/>
          <w:szCs w:val="24"/>
          <w:lang w:val="sr-Cyrl-RS"/>
        </w:rPr>
        <w:t>4</w:t>
      </w:r>
      <w:r w:rsidRPr="00F64C15">
        <w:rPr>
          <w:rFonts w:ascii="Times New Roman" w:hAnsi="Times New Roman" w:cs="Times New Roman"/>
          <w:b/>
          <w:bCs/>
          <w:sz w:val="24"/>
          <w:szCs w:val="24"/>
        </w:rPr>
        <w:t>.</w:t>
      </w:r>
    </w:p>
    <w:p w14:paraId="08F50B08" w14:textId="77777777" w:rsidR="00B919C3" w:rsidRPr="00F64C15" w:rsidRDefault="00B919C3" w:rsidP="00EE0179">
      <w:pPr>
        <w:spacing w:after="60" w:line="240" w:lineRule="auto"/>
        <w:jc w:val="center"/>
        <w:rPr>
          <w:rFonts w:ascii="Times New Roman" w:hAnsi="Times New Roman" w:cs="Times New Roman"/>
          <w:sz w:val="24"/>
          <w:szCs w:val="24"/>
        </w:rPr>
      </w:pPr>
    </w:p>
    <w:p w14:paraId="3BB4F8F0" w14:textId="43DD3331"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Области знања и вештина за посебну функционалну компетенцију за област рада послови управљања људским ресурсима однос</w:t>
      </w:r>
      <w:r w:rsidR="005A03A6" w:rsidRPr="00F64C15">
        <w:rPr>
          <w:rFonts w:ascii="Times New Roman" w:hAnsi="Times New Roman" w:cs="Times New Roman"/>
          <w:sz w:val="24"/>
          <w:szCs w:val="24"/>
          <w:lang w:val="sr-Cyrl-CS"/>
        </w:rPr>
        <w:t>е</w:t>
      </w:r>
      <w:r w:rsidR="003754A3" w:rsidRPr="00F64C15">
        <w:rPr>
          <w:rFonts w:ascii="Times New Roman" w:hAnsi="Times New Roman" w:cs="Times New Roman"/>
          <w:sz w:val="24"/>
          <w:szCs w:val="24"/>
        </w:rPr>
        <w:t xml:space="preserve"> се на:</w:t>
      </w:r>
    </w:p>
    <w:p w14:paraId="3726444C" w14:textId="77777777" w:rsidR="00301B47" w:rsidRPr="00F64C15" w:rsidRDefault="00301B47" w:rsidP="007D1639">
      <w:pPr>
        <w:pStyle w:val="ListParagraph"/>
        <w:numPr>
          <w:ilvl w:val="0"/>
          <w:numId w:val="32"/>
        </w:numPr>
        <w:spacing w:after="0" w:line="240" w:lineRule="auto"/>
        <w:ind w:left="1800"/>
        <w:contextualSpacing w:val="0"/>
        <w:rPr>
          <w:rFonts w:ascii="Times New Roman" w:eastAsia="Calibri" w:hAnsi="Times New Roman" w:cs="Times New Roman"/>
          <w:noProof/>
          <w:sz w:val="24"/>
          <w:szCs w:val="24"/>
          <w:lang w:val="sr-Cyrl-CS"/>
        </w:rPr>
      </w:pPr>
      <w:r w:rsidRPr="00F64C15">
        <w:rPr>
          <w:rFonts w:ascii="Times New Roman" w:eastAsia="Calibri" w:hAnsi="Times New Roman" w:cs="Times New Roman"/>
          <w:noProof/>
          <w:sz w:val="24"/>
          <w:szCs w:val="24"/>
          <w:lang w:val="sr-Cyrl-CS"/>
        </w:rPr>
        <w:t>информациони систем за управљање људским ресурсима;</w:t>
      </w:r>
    </w:p>
    <w:p w14:paraId="5216ED40" w14:textId="41021CF1" w:rsidR="00301B47" w:rsidRPr="00F64C15" w:rsidRDefault="00301B47" w:rsidP="007D1639">
      <w:pPr>
        <w:pStyle w:val="ListParagraph"/>
        <w:numPr>
          <w:ilvl w:val="0"/>
          <w:numId w:val="32"/>
        </w:numPr>
        <w:spacing w:after="0" w:line="240" w:lineRule="auto"/>
        <w:ind w:left="1800"/>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RS"/>
        </w:rPr>
        <w:t xml:space="preserve">прописе у области </w:t>
      </w:r>
      <w:r w:rsidRPr="00F64C15">
        <w:rPr>
          <w:rFonts w:ascii="Times New Roman" w:eastAsia="Calibri" w:hAnsi="Times New Roman" w:cs="Times New Roman"/>
          <w:noProof/>
          <w:sz w:val="24"/>
          <w:szCs w:val="24"/>
          <w:lang w:val="sr-Latn-CS"/>
        </w:rPr>
        <w:t>радно-правн</w:t>
      </w:r>
      <w:r w:rsidRPr="00F64C15">
        <w:rPr>
          <w:rFonts w:ascii="Times New Roman" w:eastAsia="Calibri" w:hAnsi="Times New Roman" w:cs="Times New Roman"/>
          <w:noProof/>
          <w:sz w:val="24"/>
          <w:szCs w:val="24"/>
          <w:lang w:val="sr-Cyrl-RS"/>
        </w:rPr>
        <w:t>их</w:t>
      </w:r>
      <w:r w:rsidRPr="00F64C15">
        <w:rPr>
          <w:rFonts w:ascii="Times New Roman" w:eastAsia="Calibri" w:hAnsi="Times New Roman" w:cs="Times New Roman"/>
          <w:noProof/>
          <w:sz w:val="24"/>
          <w:szCs w:val="24"/>
          <w:lang w:val="sr-Latn-CS"/>
        </w:rPr>
        <w:t xml:space="preserve"> однос</w:t>
      </w:r>
      <w:r w:rsidRPr="00F64C15">
        <w:rPr>
          <w:rFonts w:ascii="Times New Roman" w:eastAsia="Calibri" w:hAnsi="Times New Roman" w:cs="Times New Roman"/>
          <w:noProof/>
          <w:sz w:val="24"/>
          <w:szCs w:val="24"/>
          <w:lang w:val="sr-Cyrl-RS"/>
        </w:rPr>
        <w:t>а</w:t>
      </w:r>
      <w:r w:rsidRPr="00F64C15">
        <w:rPr>
          <w:rFonts w:ascii="Times New Roman" w:eastAsia="Calibri" w:hAnsi="Times New Roman" w:cs="Times New Roman"/>
          <w:noProof/>
          <w:sz w:val="24"/>
          <w:szCs w:val="24"/>
          <w:lang w:val="sr-Latn-CS"/>
        </w:rPr>
        <w:t xml:space="preserve"> </w:t>
      </w:r>
      <w:r w:rsidR="00782C8F" w:rsidRPr="00F64C15">
        <w:rPr>
          <w:rFonts w:ascii="Times New Roman" w:hAnsi="Times New Roman" w:cs="Times New Roman"/>
          <w:sz w:val="24"/>
          <w:szCs w:val="24"/>
          <w:lang w:val="sr-Cyrl-RS"/>
        </w:rPr>
        <w:t>у органима аутономних покрајина и јединицама локалне самоуправе</w:t>
      </w:r>
      <w:r w:rsidRPr="00F64C15">
        <w:rPr>
          <w:rFonts w:ascii="Times New Roman" w:eastAsia="Calibri" w:hAnsi="Times New Roman" w:cs="Times New Roman"/>
          <w:noProof/>
          <w:sz w:val="24"/>
          <w:szCs w:val="24"/>
          <w:lang w:val="sr-Latn-CS"/>
        </w:rPr>
        <w:t xml:space="preserve">; </w:t>
      </w:r>
    </w:p>
    <w:p w14:paraId="5498A1B1" w14:textId="091D1262" w:rsidR="00301B47" w:rsidRPr="00F64C15" w:rsidRDefault="00301B47" w:rsidP="007D1639">
      <w:pPr>
        <w:pStyle w:val="ListParagraph"/>
        <w:numPr>
          <w:ilvl w:val="0"/>
          <w:numId w:val="32"/>
        </w:numPr>
        <w:spacing w:after="0" w:line="240" w:lineRule="auto"/>
        <w:ind w:left="1800"/>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компетенциј</w:t>
      </w:r>
      <w:r w:rsidRPr="00F64C15">
        <w:rPr>
          <w:rFonts w:ascii="Times New Roman" w:eastAsia="Calibri" w:hAnsi="Times New Roman" w:cs="Times New Roman"/>
          <w:noProof/>
          <w:sz w:val="24"/>
          <w:szCs w:val="24"/>
          <w:lang w:val="sr-Cyrl-CS"/>
        </w:rPr>
        <w:t>е за рад службеника</w:t>
      </w:r>
      <w:r w:rsidRPr="00F64C15">
        <w:rPr>
          <w:rFonts w:ascii="Times New Roman" w:eastAsia="Calibri" w:hAnsi="Times New Roman" w:cs="Times New Roman"/>
          <w:noProof/>
          <w:sz w:val="24"/>
          <w:szCs w:val="24"/>
          <w:lang w:val="sr-Latn-CS"/>
        </w:rPr>
        <w:t>;</w:t>
      </w:r>
    </w:p>
    <w:p w14:paraId="7E7FDD49" w14:textId="3B57025C" w:rsidR="00301B47" w:rsidRPr="00F64C15" w:rsidRDefault="00301B47" w:rsidP="007D1639">
      <w:pPr>
        <w:pStyle w:val="ListParagraph"/>
        <w:numPr>
          <w:ilvl w:val="0"/>
          <w:numId w:val="32"/>
        </w:numPr>
        <w:spacing w:after="0" w:line="240" w:lineRule="auto"/>
        <w:ind w:left="1800"/>
        <w:contextualSpacing w:val="0"/>
        <w:rPr>
          <w:rFonts w:ascii="Times New Roman" w:eastAsia="Calibri" w:hAnsi="Times New Roman" w:cs="Times New Roman"/>
          <w:noProof/>
          <w:sz w:val="24"/>
          <w:szCs w:val="24"/>
          <w:lang w:val="sr-Cyrl-CS"/>
        </w:rPr>
      </w:pPr>
      <w:r w:rsidRPr="00F64C15">
        <w:rPr>
          <w:rFonts w:ascii="Times New Roman" w:eastAsia="Calibri" w:hAnsi="Times New Roman" w:cs="Times New Roman"/>
          <w:noProof/>
          <w:sz w:val="24"/>
          <w:szCs w:val="24"/>
          <w:lang w:val="sr-Cyrl-CS"/>
        </w:rPr>
        <w:t xml:space="preserve">базичне функције </w:t>
      </w:r>
      <w:r w:rsidRPr="00F64C15">
        <w:rPr>
          <w:rFonts w:ascii="Times New Roman" w:eastAsia="Calibri" w:hAnsi="Times New Roman" w:cs="Times New Roman"/>
          <w:noProof/>
          <w:sz w:val="24"/>
          <w:szCs w:val="24"/>
          <w:lang w:val="sr-Latn-CS"/>
        </w:rPr>
        <w:t>управљања људским ресурсима: анализу посла, кадровско планирање, регрутацију, селекцију, увођење у посао,</w:t>
      </w:r>
      <w:r w:rsidRPr="00F64C15">
        <w:rPr>
          <w:rFonts w:ascii="Times New Roman" w:eastAsia="Calibri" w:hAnsi="Times New Roman" w:cs="Times New Roman"/>
          <w:noProof/>
          <w:sz w:val="24"/>
          <w:szCs w:val="24"/>
          <w:lang w:val="sr-Cyrl-CS"/>
        </w:rPr>
        <w:t xml:space="preserve"> оцењивање, награђивање и напредовање, стручно усавршавање;</w:t>
      </w:r>
    </w:p>
    <w:p w14:paraId="0A593F7F" w14:textId="14024536" w:rsidR="00301B47" w:rsidRPr="00F64C15" w:rsidRDefault="00301B47" w:rsidP="007D1639">
      <w:pPr>
        <w:pStyle w:val="ListParagraph"/>
        <w:numPr>
          <w:ilvl w:val="0"/>
          <w:numId w:val="32"/>
        </w:numPr>
        <w:spacing w:after="0" w:line="240" w:lineRule="auto"/>
        <w:ind w:left="1800"/>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CS"/>
        </w:rPr>
        <w:t xml:space="preserve">развојне функције управљања људским ресурсима: професионални </w:t>
      </w:r>
      <w:r w:rsidRPr="00F64C15">
        <w:rPr>
          <w:rFonts w:ascii="Times New Roman" w:eastAsia="Calibri" w:hAnsi="Times New Roman" w:cs="Times New Roman"/>
          <w:noProof/>
          <w:sz w:val="24"/>
          <w:szCs w:val="24"/>
          <w:lang w:val="sr-Latn-CS"/>
        </w:rPr>
        <w:t>развој</w:t>
      </w:r>
      <w:r w:rsidRPr="00F64C15">
        <w:rPr>
          <w:rFonts w:ascii="Times New Roman" w:eastAsia="Calibri" w:hAnsi="Times New Roman" w:cs="Times New Roman"/>
          <w:noProof/>
          <w:sz w:val="24"/>
          <w:szCs w:val="24"/>
          <w:lang w:val="sr-Cyrl-CS"/>
        </w:rPr>
        <w:t xml:space="preserve">, </w:t>
      </w:r>
      <w:r w:rsidRPr="00F64C15">
        <w:rPr>
          <w:rFonts w:ascii="Times New Roman" w:eastAsia="Calibri" w:hAnsi="Times New Roman" w:cs="Times New Roman"/>
          <w:noProof/>
          <w:sz w:val="24"/>
          <w:szCs w:val="24"/>
          <w:lang w:val="sr-Latn-CS"/>
        </w:rPr>
        <w:t>инструменте развоја, управљање каријером</w:t>
      </w:r>
      <w:r w:rsidRPr="00F64C15">
        <w:rPr>
          <w:rFonts w:ascii="Times New Roman" w:eastAsia="Calibri" w:hAnsi="Times New Roman" w:cs="Times New Roman"/>
          <w:noProof/>
          <w:sz w:val="24"/>
          <w:szCs w:val="24"/>
          <w:lang w:val="sr-Cyrl-CS"/>
        </w:rPr>
        <w:t>, управљање талентима</w:t>
      </w:r>
      <w:r w:rsidRPr="00F64C15">
        <w:rPr>
          <w:rFonts w:ascii="Times New Roman" w:eastAsia="Calibri" w:hAnsi="Times New Roman" w:cs="Times New Roman"/>
          <w:noProof/>
          <w:sz w:val="24"/>
          <w:szCs w:val="24"/>
          <w:lang w:val="sr-Latn-CS"/>
        </w:rPr>
        <w:t>;</w:t>
      </w:r>
    </w:p>
    <w:p w14:paraId="1CE595EC" w14:textId="3625EE87" w:rsidR="00301B47" w:rsidRPr="00F64C15" w:rsidRDefault="00301B47" w:rsidP="007D1639">
      <w:pPr>
        <w:pStyle w:val="ListParagraph"/>
        <w:numPr>
          <w:ilvl w:val="0"/>
          <w:numId w:val="32"/>
        </w:numPr>
        <w:spacing w:after="0" w:line="240" w:lineRule="auto"/>
        <w:ind w:left="1800"/>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организациону културу и понашање;</w:t>
      </w:r>
    </w:p>
    <w:p w14:paraId="2EB54DB6" w14:textId="683C7693" w:rsidR="00301B47" w:rsidRPr="00F64C15" w:rsidRDefault="00301B47" w:rsidP="007D1639">
      <w:pPr>
        <w:pStyle w:val="ListParagraph"/>
        <w:numPr>
          <w:ilvl w:val="0"/>
          <w:numId w:val="32"/>
        </w:numPr>
        <w:spacing w:after="0" w:line="240" w:lineRule="auto"/>
        <w:ind w:left="1800"/>
        <w:contextualSpacing w:val="0"/>
        <w:rPr>
          <w:rFonts w:ascii="Times New Roman" w:eastAsia="Calibri" w:hAnsi="Times New Roman" w:cs="Times New Roman"/>
          <w:noProof/>
          <w:sz w:val="24"/>
          <w:szCs w:val="24"/>
          <w:lang w:val="sr-Cyrl-CS"/>
        </w:rPr>
      </w:pPr>
      <w:r w:rsidRPr="00F64C15">
        <w:rPr>
          <w:rFonts w:ascii="Times New Roman" w:eastAsia="Calibri" w:hAnsi="Times New Roman" w:cs="Times New Roman"/>
          <w:noProof/>
          <w:sz w:val="24"/>
          <w:szCs w:val="24"/>
          <w:lang w:val="sr-Cyrl-CS"/>
        </w:rPr>
        <w:t>стратешко управљање људским ресурсима.</w:t>
      </w:r>
    </w:p>
    <w:p w14:paraId="7E686A2D" w14:textId="77777777" w:rsidR="00FD7F27" w:rsidRPr="00F64C15" w:rsidRDefault="00FD7F27" w:rsidP="007D1639">
      <w:pPr>
        <w:spacing w:after="60" w:line="240" w:lineRule="auto"/>
        <w:ind w:left="720"/>
        <w:jc w:val="center"/>
        <w:rPr>
          <w:rFonts w:ascii="Times New Roman" w:hAnsi="Times New Roman" w:cs="Times New Roman"/>
          <w:sz w:val="24"/>
          <w:szCs w:val="24"/>
        </w:rPr>
      </w:pPr>
    </w:p>
    <w:p w14:paraId="3C394B50" w14:textId="009E34D9" w:rsidR="00E8417B" w:rsidRPr="00F64C15" w:rsidRDefault="003754A3" w:rsidP="00451C9D">
      <w:pPr>
        <w:pStyle w:val="ListParagraph"/>
        <w:spacing w:after="60" w:line="240" w:lineRule="auto"/>
        <w:contextualSpacing w:val="0"/>
        <w:jc w:val="center"/>
        <w:rPr>
          <w:rFonts w:ascii="Times New Roman" w:hAnsi="Times New Roman" w:cs="Times New Roman"/>
          <w:b/>
          <w:sz w:val="24"/>
          <w:szCs w:val="24"/>
          <w:lang w:val="sr-Cyrl-RS"/>
        </w:rPr>
      </w:pPr>
      <w:r w:rsidRPr="00F64C15">
        <w:rPr>
          <w:rFonts w:ascii="Times New Roman" w:hAnsi="Times New Roman" w:cs="Times New Roman"/>
          <w:b/>
          <w:sz w:val="24"/>
          <w:szCs w:val="24"/>
        </w:rPr>
        <w:t>Области знања и вештина за посебну функционалну компетенцију за област рада послови</w:t>
      </w:r>
      <w:r w:rsidR="00FD7F27" w:rsidRPr="00F64C15">
        <w:rPr>
          <w:rFonts w:ascii="Times New Roman" w:hAnsi="Times New Roman" w:cs="Times New Roman"/>
          <w:b/>
          <w:sz w:val="24"/>
          <w:szCs w:val="24"/>
          <w:lang w:val="sr-Cyrl-RS"/>
        </w:rPr>
        <w:t xml:space="preserve"> јавних набавки</w:t>
      </w:r>
    </w:p>
    <w:p w14:paraId="7D0B1214" w14:textId="67C05CCF"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Члан 2</w:t>
      </w:r>
      <w:r w:rsidR="000F5B11" w:rsidRPr="00F64C15">
        <w:rPr>
          <w:rFonts w:ascii="Times New Roman" w:hAnsi="Times New Roman" w:cs="Times New Roman"/>
          <w:b/>
          <w:bCs/>
          <w:sz w:val="24"/>
          <w:szCs w:val="24"/>
          <w:lang w:val="sr-Cyrl-RS"/>
        </w:rPr>
        <w:t>5</w:t>
      </w:r>
      <w:r w:rsidRPr="00F64C15">
        <w:rPr>
          <w:rFonts w:ascii="Times New Roman" w:hAnsi="Times New Roman" w:cs="Times New Roman"/>
          <w:b/>
          <w:bCs/>
          <w:sz w:val="24"/>
          <w:szCs w:val="24"/>
        </w:rPr>
        <w:t>.</w:t>
      </w:r>
    </w:p>
    <w:p w14:paraId="2CC17730" w14:textId="77777777" w:rsidR="00B919C3" w:rsidRPr="00F64C15" w:rsidRDefault="00B919C3" w:rsidP="00EE0179">
      <w:pPr>
        <w:spacing w:after="60" w:line="240" w:lineRule="auto"/>
        <w:jc w:val="center"/>
        <w:rPr>
          <w:rFonts w:ascii="Times New Roman" w:hAnsi="Times New Roman" w:cs="Times New Roman"/>
          <w:sz w:val="24"/>
          <w:szCs w:val="24"/>
        </w:rPr>
      </w:pPr>
    </w:p>
    <w:p w14:paraId="150631E6" w14:textId="29715089"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Области знања и вештина за посебну функционалну компетенцију за област рада послови </w:t>
      </w:r>
      <w:r w:rsidR="00FD7F27" w:rsidRPr="00F64C15">
        <w:rPr>
          <w:rFonts w:ascii="Times New Roman" w:hAnsi="Times New Roman" w:cs="Times New Roman"/>
          <w:sz w:val="24"/>
          <w:szCs w:val="24"/>
          <w:lang w:val="sr-Cyrl-RS"/>
        </w:rPr>
        <w:t xml:space="preserve">јавних набавки </w:t>
      </w:r>
      <w:r w:rsidR="003754A3" w:rsidRPr="00F64C15">
        <w:rPr>
          <w:rFonts w:ascii="Times New Roman" w:hAnsi="Times New Roman" w:cs="Times New Roman"/>
          <w:sz w:val="24"/>
          <w:szCs w:val="24"/>
        </w:rPr>
        <w:t>однос</w:t>
      </w:r>
      <w:r w:rsidR="005A03A6" w:rsidRPr="00F64C15">
        <w:rPr>
          <w:rFonts w:ascii="Times New Roman" w:hAnsi="Times New Roman" w:cs="Times New Roman"/>
          <w:sz w:val="24"/>
          <w:szCs w:val="24"/>
          <w:lang w:val="sr-Cyrl-CS"/>
        </w:rPr>
        <w:t>е</w:t>
      </w:r>
      <w:r w:rsidR="003754A3" w:rsidRPr="00F64C15">
        <w:rPr>
          <w:rFonts w:ascii="Times New Roman" w:hAnsi="Times New Roman" w:cs="Times New Roman"/>
          <w:sz w:val="24"/>
          <w:szCs w:val="24"/>
        </w:rPr>
        <w:t xml:space="preserve"> се на:</w:t>
      </w:r>
    </w:p>
    <w:p w14:paraId="71F24E46" w14:textId="77777777" w:rsidR="00301B47" w:rsidRPr="00F64C15" w:rsidRDefault="00301B47" w:rsidP="000F5B11">
      <w:pPr>
        <w:pStyle w:val="ListParagraph"/>
        <w:spacing w:after="0" w:line="240" w:lineRule="auto"/>
        <w:ind w:left="1440"/>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1) методологију за припрему и израду плана јавних набавки;</w:t>
      </w:r>
    </w:p>
    <w:p w14:paraId="77B1BEF3" w14:textId="77777777" w:rsidR="00301B47" w:rsidRPr="00F64C15" w:rsidRDefault="00301B47" w:rsidP="000F5B11">
      <w:pPr>
        <w:pStyle w:val="ListParagraph"/>
        <w:spacing w:after="0" w:line="240" w:lineRule="auto"/>
        <w:ind w:left="1440"/>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 xml:space="preserve">2) методологију за припрему документације </w:t>
      </w:r>
      <w:r w:rsidRPr="00F64C15">
        <w:rPr>
          <w:rFonts w:ascii="Times New Roman" w:eastAsia="Calibri" w:hAnsi="Times New Roman" w:cs="Times New Roman"/>
          <w:noProof/>
          <w:sz w:val="24"/>
          <w:szCs w:val="24"/>
          <w:lang w:val="sr-Cyrl-RS"/>
        </w:rPr>
        <w:t xml:space="preserve">о набавци </w:t>
      </w:r>
      <w:r w:rsidRPr="00F64C15">
        <w:rPr>
          <w:rFonts w:ascii="Times New Roman" w:eastAsia="Calibri" w:hAnsi="Times New Roman" w:cs="Times New Roman"/>
          <w:noProof/>
          <w:sz w:val="24"/>
          <w:szCs w:val="24"/>
          <w:lang w:val="sr-Latn-CS"/>
        </w:rPr>
        <w:t>у поступку јавних набавки;</w:t>
      </w:r>
    </w:p>
    <w:p w14:paraId="78F7634A" w14:textId="77777777" w:rsidR="00301B47" w:rsidRPr="00F64C15" w:rsidRDefault="00301B47" w:rsidP="000F5B11">
      <w:pPr>
        <w:pStyle w:val="ListParagraph"/>
        <w:spacing w:after="0" w:line="240" w:lineRule="auto"/>
        <w:ind w:left="1440"/>
        <w:contextualSpacing w:val="0"/>
        <w:jc w:val="both"/>
        <w:rPr>
          <w:rFonts w:ascii="Times New Roman" w:eastAsia="Calibri" w:hAnsi="Times New Roman" w:cs="Times New Roman"/>
          <w:noProof/>
          <w:sz w:val="24"/>
          <w:szCs w:val="24"/>
          <w:lang w:val="sr-Cyrl-RS"/>
        </w:rPr>
      </w:pPr>
      <w:r w:rsidRPr="00F64C15">
        <w:rPr>
          <w:rFonts w:ascii="Times New Roman" w:eastAsia="Calibri" w:hAnsi="Times New Roman" w:cs="Times New Roman"/>
          <w:noProof/>
          <w:sz w:val="24"/>
          <w:szCs w:val="24"/>
          <w:lang w:val="sr-Cyrl-RS"/>
        </w:rPr>
        <w:t>3) методологију за отварање и стручну оцену понуда и доношење одлуке о исходу поступка јавне набавке;</w:t>
      </w:r>
    </w:p>
    <w:p w14:paraId="45A90731" w14:textId="77777777" w:rsidR="00301B47" w:rsidRPr="00F64C15" w:rsidRDefault="00301B47" w:rsidP="000F5B11">
      <w:pPr>
        <w:pStyle w:val="ListParagraph"/>
        <w:spacing w:after="0" w:line="240" w:lineRule="auto"/>
        <w:ind w:left="1440"/>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RS"/>
        </w:rPr>
        <w:t>4</w:t>
      </w:r>
      <w:r w:rsidRPr="00F64C15">
        <w:rPr>
          <w:rFonts w:ascii="Times New Roman" w:eastAsia="Calibri" w:hAnsi="Times New Roman" w:cs="Times New Roman"/>
          <w:noProof/>
          <w:sz w:val="24"/>
          <w:szCs w:val="24"/>
          <w:lang w:val="sr-Latn-CS"/>
        </w:rPr>
        <w:t>) методологију за заштиту права у поступку јавних набавки;</w:t>
      </w:r>
    </w:p>
    <w:p w14:paraId="0085BFA4" w14:textId="77777777" w:rsidR="00301B47" w:rsidRPr="00F64C15" w:rsidRDefault="00301B47" w:rsidP="000F5B11">
      <w:pPr>
        <w:pStyle w:val="ListParagraph"/>
        <w:spacing w:after="0" w:line="240" w:lineRule="auto"/>
        <w:ind w:left="1440"/>
        <w:contextualSpacing w:val="0"/>
        <w:jc w:val="both"/>
        <w:rPr>
          <w:rFonts w:ascii="Times New Roman" w:eastAsia="Calibri" w:hAnsi="Times New Roman" w:cs="Times New Roman"/>
          <w:noProof/>
          <w:sz w:val="24"/>
          <w:szCs w:val="24"/>
          <w:lang w:val="sr-Cyrl-RS"/>
        </w:rPr>
      </w:pPr>
      <w:r w:rsidRPr="00F64C15">
        <w:rPr>
          <w:rFonts w:ascii="Times New Roman" w:eastAsia="Calibri" w:hAnsi="Times New Roman" w:cs="Times New Roman"/>
          <w:noProof/>
          <w:sz w:val="24"/>
          <w:szCs w:val="24"/>
          <w:lang w:val="sr-Cyrl-RS"/>
        </w:rPr>
        <w:t>5) методологију за праћење измене уговора о јавној набавци;</w:t>
      </w:r>
    </w:p>
    <w:p w14:paraId="2615AC14" w14:textId="77777777" w:rsidR="00301B47" w:rsidRPr="00F64C15" w:rsidRDefault="00301B47" w:rsidP="000F5B11">
      <w:pPr>
        <w:pStyle w:val="ListParagraph"/>
        <w:spacing w:after="0" w:line="240" w:lineRule="auto"/>
        <w:ind w:left="1440"/>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RS"/>
        </w:rPr>
        <w:t>6</w:t>
      </w:r>
      <w:r w:rsidRPr="00F64C15">
        <w:rPr>
          <w:rFonts w:ascii="Times New Roman" w:eastAsia="Calibri" w:hAnsi="Times New Roman" w:cs="Times New Roman"/>
          <w:noProof/>
          <w:sz w:val="24"/>
          <w:szCs w:val="24"/>
          <w:lang w:val="sr-Latn-CS"/>
        </w:rPr>
        <w:t>) облигационе односе;</w:t>
      </w:r>
    </w:p>
    <w:p w14:paraId="28774945" w14:textId="77777777" w:rsidR="00301B47" w:rsidRPr="00F64C15" w:rsidRDefault="00301B47" w:rsidP="000F5B11">
      <w:pPr>
        <w:pStyle w:val="ListParagraph"/>
        <w:spacing w:after="0" w:line="240" w:lineRule="auto"/>
        <w:ind w:left="1440"/>
        <w:contextualSpacing w:val="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RS"/>
        </w:rPr>
        <w:t>7</w:t>
      </w:r>
      <w:r w:rsidRPr="00F64C15">
        <w:rPr>
          <w:rFonts w:ascii="Times New Roman" w:eastAsia="Calibri" w:hAnsi="Times New Roman" w:cs="Times New Roman"/>
          <w:noProof/>
          <w:sz w:val="24"/>
          <w:szCs w:val="24"/>
          <w:lang w:val="sr-Latn-CS"/>
        </w:rPr>
        <w:t xml:space="preserve">) методологију </w:t>
      </w:r>
      <w:r w:rsidRPr="00F64C15">
        <w:rPr>
          <w:rFonts w:ascii="Times New Roman" w:eastAsia="Calibri" w:hAnsi="Times New Roman" w:cs="Times New Roman"/>
          <w:noProof/>
          <w:sz w:val="24"/>
          <w:szCs w:val="24"/>
          <w:lang w:val="sr-Cyrl-RS"/>
        </w:rPr>
        <w:t>рада на Порталу јавних набавки</w:t>
      </w:r>
      <w:r w:rsidRPr="00F64C15">
        <w:rPr>
          <w:rFonts w:ascii="Times New Roman" w:eastAsia="Calibri" w:hAnsi="Times New Roman" w:cs="Times New Roman"/>
          <w:noProof/>
          <w:sz w:val="24"/>
          <w:szCs w:val="24"/>
          <w:lang w:val="sr-Latn-CS"/>
        </w:rPr>
        <w:t>.</w:t>
      </w:r>
    </w:p>
    <w:p w14:paraId="1743B612" w14:textId="77777777" w:rsidR="00FD7F27" w:rsidRPr="00F64C15" w:rsidRDefault="00FD7F27" w:rsidP="00EE0179">
      <w:pPr>
        <w:spacing w:after="60" w:line="240" w:lineRule="auto"/>
        <w:jc w:val="center"/>
        <w:rPr>
          <w:rFonts w:ascii="Times New Roman" w:hAnsi="Times New Roman" w:cs="Times New Roman"/>
          <w:sz w:val="24"/>
          <w:szCs w:val="24"/>
        </w:rPr>
      </w:pPr>
    </w:p>
    <w:p w14:paraId="5229D404" w14:textId="6899955F" w:rsidR="00E8417B" w:rsidRPr="00F64C15" w:rsidRDefault="003754A3" w:rsidP="00EE0179">
      <w:pPr>
        <w:spacing w:after="60" w:line="240" w:lineRule="auto"/>
        <w:ind w:left="720"/>
        <w:jc w:val="center"/>
        <w:rPr>
          <w:rFonts w:ascii="Times New Roman" w:hAnsi="Times New Roman" w:cs="Times New Roman"/>
          <w:b/>
          <w:sz w:val="24"/>
          <w:szCs w:val="24"/>
          <w:lang w:val="sr-Cyrl-RS"/>
        </w:rPr>
      </w:pPr>
      <w:r w:rsidRPr="00F64C15">
        <w:rPr>
          <w:rFonts w:ascii="Times New Roman" w:hAnsi="Times New Roman" w:cs="Times New Roman"/>
          <w:b/>
          <w:sz w:val="24"/>
          <w:szCs w:val="24"/>
        </w:rPr>
        <w:t xml:space="preserve">Области знања и вештина за посебну функционалну компетенцију за област рада </w:t>
      </w:r>
      <w:r w:rsidR="00FD7F27" w:rsidRPr="00F64C15">
        <w:rPr>
          <w:rFonts w:ascii="Times New Roman" w:hAnsi="Times New Roman" w:cs="Times New Roman"/>
          <w:b/>
          <w:sz w:val="24"/>
          <w:szCs w:val="24"/>
          <w:lang w:val="sr-Cyrl-RS"/>
        </w:rPr>
        <w:t>послови односа с јавношћу</w:t>
      </w:r>
    </w:p>
    <w:p w14:paraId="29B7751F" w14:textId="46DD24EF"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 xml:space="preserve">Члан </w:t>
      </w:r>
      <w:r w:rsidR="000F5B11" w:rsidRPr="00F64C15">
        <w:rPr>
          <w:rFonts w:ascii="Times New Roman" w:hAnsi="Times New Roman" w:cs="Times New Roman"/>
          <w:b/>
          <w:bCs/>
          <w:sz w:val="24"/>
          <w:szCs w:val="24"/>
          <w:lang w:val="sr-Cyrl-RS"/>
        </w:rPr>
        <w:t>26</w:t>
      </w:r>
      <w:r w:rsidRPr="00F64C15">
        <w:rPr>
          <w:rFonts w:ascii="Times New Roman" w:hAnsi="Times New Roman" w:cs="Times New Roman"/>
          <w:b/>
          <w:bCs/>
          <w:sz w:val="24"/>
          <w:szCs w:val="24"/>
        </w:rPr>
        <w:t>.</w:t>
      </w:r>
    </w:p>
    <w:p w14:paraId="7E14EDAA" w14:textId="77777777" w:rsidR="00B919C3" w:rsidRPr="00F64C15" w:rsidRDefault="00B919C3" w:rsidP="00EE0179">
      <w:pPr>
        <w:spacing w:after="60" w:line="240" w:lineRule="auto"/>
        <w:jc w:val="center"/>
        <w:rPr>
          <w:rFonts w:ascii="Times New Roman" w:hAnsi="Times New Roman" w:cs="Times New Roman"/>
          <w:sz w:val="24"/>
          <w:szCs w:val="24"/>
        </w:rPr>
      </w:pPr>
    </w:p>
    <w:p w14:paraId="03EE96EF" w14:textId="6E119149"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Области знања и вештина за посебну функционалну компетенцију за област рада </w:t>
      </w:r>
      <w:r w:rsidR="00780E55" w:rsidRPr="00F64C15">
        <w:rPr>
          <w:rFonts w:ascii="Times New Roman" w:hAnsi="Times New Roman" w:cs="Times New Roman"/>
          <w:sz w:val="24"/>
          <w:szCs w:val="24"/>
          <w:lang w:val="sr-Cyrl-RS"/>
        </w:rPr>
        <w:t>послови односа с јавношћу</w:t>
      </w:r>
      <w:r w:rsidR="00780E55" w:rsidRPr="00F64C15">
        <w:rPr>
          <w:rFonts w:ascii="Times New Roman" w:hAnsi="Times New Roman" w:cs="Times New Roman"/>
          <w:sz w:val="24"/>
          <w:szCs w:val="24"/>
        </w:rPr>
        <w:t xml:space="preserve"> </w:t>
      </w:r>
      <w:r w:rsidR="003754A3" w:rsidRPr="00F64C15">
        <w:rPr>
          <w:rFonts w:ascii="Times New Roman" w:hAnsi="Times New Roman" w:cs="Times New Roman"/>
          <w:sz w:val="24"/>
          <w:szCs w:val="24"/>
        </w:rPr>
        <w:t>однос</w:t>
      </w:r>
      <w:r w:rsidR="005A03A6" w:rsidRPr="00F64C15">
        <w:rPr>
          <w:rFonts w:ascii="Times New Roman" w:hAnsi="Times New Roman" w:cs="Times New Roman"/>
          <w:sz w:val="24"/>
          <w:szCs w:val="24"/>
          <w:lang w:val="sr-Cyrl-CS"/>
        </w:rPr>
        <w:t>е</w:t>
      </w:r>
      <w:r w:rsidR="003754A3" w:rsidRPr="00F64C15">
        <w:rPr>
          <w:rFonts w:ascii="Times New Roman" w:hAnsi="Times New Roman" w:cs="Times New Roman"/>
          <w:sz w:val="24"/>
          <w:szCs w:val="24"/>
        </w:rPr>
        <w:t xml:space="preserve"> се на:</w:t>
      </w:r>
    </w:p>
    <w:p w14:paraId="2555A381" w14:textId="263F9C75" w:rsidR="00E65907" w:rsidRPr="00F64C15" w:rsidRDefault="00E65907" w:rsidP="000F5B11">
      <w:pPr>
        <w:pStyle w:val="ListParagraph"/>
        <w:spacing w:after="0" w:line="240" w:lineRule="auto"/>
        <w:ind w:left="1440"/>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1) управљање односима с јавношћу;</w:t>
      </w:r>
    </w:p>
    <w:p w14:paraId="616E64F4" w14:textId="77777777" w:rsidR="00E65907" w:rsidRPr="00F64C15" w:rsidRDefault="00E65907" w:rsidP="000F5B11">
      <w:pPr>
        <w:pStyle w:val="ListParagraph"/>
        <w:spacing w:after="0" w:line="240" w:lineRule="auto"/>
        <w:ind w:left="1440"/>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 xml:space="preserve">2) </w:t>
      </w:r>
      <w:r w:rsidRPr="00F64C15">
        <w:rPr>
          <w:rFonts w:ascii="Times New Roman" w:eastAsia="Calibri" w:hAnsi="Times New Roman" w:cs="Times New Roman"/>
          <w:noProof/>
          <w:sz w:val="24"/>
          <w:szCs w:val="24"/>
          <w:lang w:val="sr-Cyrl-CS"/>
        </w:rPr>
        <w:t>односе с медијима</w:t>
      </w:r>
      <w:r w:rsidRPr="00F64C15">
        <w:rPr>
          <w:rFonts w:ascii="Times New Roman" w:eastAsia="Calibri" w:hAnsi="Times New Roman" w:cs="Times New Roman"/>
          <w:noProof/>
          <w:sz w:val="24"/>
          <w:szCs w:val="24"/>
          <w:lang w:val="sr-Latn-CS"/>
        </w:rPr>
        <w:t>;</w:t>
      </w:r>
    </w:p>
    <w:p w14:paraId="6323BD5B" w14:textId="77777777" w:rsidR="00E65907" w:rsidRPr="00F64C15" w:rsidRDefault="00E65907" w:rsidP="000F5B11">
      <w:pPr>
        <w:pStyle w:val="ListParagraph"/>
        <w:spacing w:after="0" w:line="240" w:lineRule="auto"/>
        <w:ind w:left="1440"/>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 xml:space="preserve">3) </w:t>
      </w:r>
      <w:r w:rsidRPr="00F64C15">
        <w:rPr>
          <w:rFonts w:ascii="Times New Roman" w:eastAsia="Calibri" w:hAnsi="Times New Roman" w:cs="Times New Roman"/>
          <w:noProof/>
          <w:sz w:val="24"/>
          <w:szCs w:val="24"/>
          <w:lang w:val="sr-Cyrl-CS"/>
        </w:rPr>
        <w:t>методологију и алате за прикупљање и анализу података</w:t>
      </w:r>
      <w:r w:rsidRPr="00F64C15">
        <w:rPr>
          <w:rFonts w:ascii="Times New Roman" w:eastAsia="Calibri" w:hAnsi="Times New Roman" w:cs="Times New Roman"/>
          <w:noProof/>
          <w:sz w:val="24"/>
          <w:szCs w:val="24"/>
          <w:lang w:val="sr-Latn-CS"/>
        </w:rPr>
        <w:t>;</w:t>
      </w:r>
    </w:p>
    <w:p w14:paraId="6D24284B" w14:textId="77777777" w:rsidR="00E65907" w:rsidRPr="00F64C15" w:rsidRDefault="00E65907" w:rsidP="000F5B11">
      <w:pPr>
        <w:pStyle w:val="ListParagraph"/>
        <w:spacing w:after="0" w:line="240" w:lineRule="auto"/>
        <w:ind w:left="1440"/>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 xml:space="preserve">4) </w:t>
      </w:r>
      <w:r w:rsidRPr="00F64C15">
        <w:rPr>
          <w:rFonts w:ascii="Times New Roman" w:eastAsia="Calibri" w:hAnsi="Times New Roman" w:cs="Times New Roman"/>
          <w:noProof/>
          <w:sz w:val="24"/>
          <w:szCs w:val="24"/>
          <w:lang w:val="sr-Cyrl-CS"/>
        </w:rPr>
        <w:t>медијску писменост</w:t>
      </w:r>
      <w:r w:rsidRPr="00F64C15">
        <w:rPr>
          <w:rFonts w:ascii="Times New Roman" w:eastAsia="Calibri" w:hAnsi="Times New Roman" w:cs="Times New Roman"/>
          <w:noProof/>
          <w:sz w:val="24"/>
          <w:szCs w:val="24"/>
          <w:lang w:val="sr-Latn-CS"/>
        </w:rPr>
        <w:t>;</w:t>
      </w:r>
    </w:p>
    <w:p w14:paraId="1F2AB617" w14:textId="77777777" w:rsidR="00E65907" w:rsidRPr="00F64C15" w:rsidRDefault="00E65907" w:rsidP="000F5B11">
      <w:pPr>
        <w:pStyle w:val="ListParagraph"/>
        <w:spacing w:after="0" w:line="240" w:lineRule="auto"/>
        <w:ind w:left="1440"/>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 xml:space="preserve">5) </w:t>
      </w:r>
      <w:r w:rsidRPr="00F64C15">
        <w:rPr>
          <w:rFonts w:ascii="Times New Roman" w:eastAsia="Calibri" w:hAnsi="Times New Roman" w:cs="Times New Roman"/>
          <w:noProof/>
          <w:sz w:val="24"/>
          <w:szCs w:val="24"/>
          <w:lang w:val="sr-Cyrl-CS"/>
        </w:rPr>
        <w:t>интегрисане маркетинг комуникације</w:t>
      </w:r>
      <w:r w:rsidRPr="00F64C15">
        <w:rPr>
          <w:rFonts w:ascii="Times New Roman" w:eastAsia="Calibri" w:hAnsi="Times New Roman" w:cs="Times New Roman"/>
          <w:noProof/>
          <w:sz w:val="24"/>
          <w:szCs w:val="24"/>
          <w:lang w:val="sr-Latn-CS"/>
        </w:rPr>
        <w:t>;</w:t>
      </w:r>
    </w:p>
    <w:p w14:paraId="4498591C" w14:textId="77777777" w:rsidR="00E65907" w:rsidRPr="00F64C15" w:rsidRDefault="00E65907" w:rsidP="000F5B11">
      <w:pPr>
        <w:pStyle w:val="ListParagraph"/>
        <w:spacing w:after="0" w:line="240" w:lineRule="auto"/>
        <w:ind w:left="1440"/>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 xml:space="preserve">6) </w:t>
      </w:r>
      <w:r w:rsidRPr="00F64C15">
        <w:rPr>
          <w:rFonts w:ascii="Times New Roman" w:eastAsia="Calibri" w:hAnsi="Times New Roman" w:cs="Times New Roman"/>
          <w:noProof/>
          <w:sz w:val="24"/>
          <w:szCs w:val="24"/>
          <w:lang w:val="sr-Cyrl-CS"/>
        </w:rPr>
        <w:t>менаџмент догађаја</w:t>
      </w:r>
      <w:r w:rsidRPr="00F64C15">
        <w:rPr>
          <w:rFonts w:ascii="Times New Roman" w:eastAsia="Calibri" w:hAnsi="Times New Roman" w:cs="Times New Roman"/>
          <w:noProof/>
          <w:sz w:val="24"/>
          <w:szCs w:val="24"/>
          <w:lang w:val="sr-Latn-CS"/>
        </w:rPr>
        <w:t>;</w:t>
      </w:r>
    </w:p>
    <w:p w14:paraId="239F6F53" w14:textId="77777777" w:rsidR="00E65907" w:rsidRPr="00F64C15" w:rsidRDefault="00E65907" w:rsidP="000F5B11">
      <w:pPr>
        <w:pStyle w:val="ListParagraph"/>
        <w:spacing w:after="0" w:line="240" w:lineRule="auto"/>
        <w:ind w:left="1440"/>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 xml:space="preserve">7) </w:t>
      </w:r>
      <w:r w:rsidRPr="00F64C15">
        <w:rPr>
          <w:rFonts w:ascii="Times New Roman" w:eastAsia="Calibri" w:hAnsi="Times New Roman" w:cs="Times New Roman"/>
          <w:noProof/>
          <w:sz w:val="24"/>
          <w:szCs w:val="24"/>
          <w:lang w:val="sr-Cyrl-CS"/>
        </w:rPr>
        <w:t>кризни менаџмент</w:t>
      </w:r>
      <w:r w:rsidRPr="00F64C15">
        <w:rPr>
          <w:rFonts w:ascii="Times New Roman" w:eastAsia="Calibri" w:hAnsi="Times New Roman" w:cs="Times New Roman"/>
          <w:noProof/>
          <w:sz w:val="24"/>
          <w:szCs w:val="24"/>
          <w:lang w:val="sr-Latn-CS"/>
        </w:rPr>
        <w:t>;</w:t>
      </w:r>
    </w:p>
    <w:p w14:paraId="4F99212A" w14:textId="77777777" w:rsidR="00E65907" w:rsidRPr="00F64C15" w:rsidRDefault="00E65907" w:rsidP="000F5B11">
      <w:pPr>
        <w:pStyle w:val="ListParagraph"/>
        <w:spacing w:after="0" w:line="240" w:lineRule="auto"/>
        <w:ind w:left="1440"/>
        <w:contextualSpacing w:val="0"/>
        <w:rPr>
          <w:rFonts w:ascii="Times New Roman" w:eastAsia="Calibri" w:hAnsi="Times New Roman" w:cs="Times New Roman"/>
          <w:noProof/>
          <w:sz w:val="24"/>
          <w:szCs w:val="24"/>
          <w:lang w:val="sr-Cyrl-RS"/>
        </w:rPr>
      </w:pPr>
      <w:r w:rsidRPr="00F64C15">
        <w:rPr>
          <w:rFonts w:ascii="Times New Roman" w:eastAsia="Calibri" w:hAnsi="Times New Roman" w:cs="Times New Roman"/>
          <w:noProof/>
          <w:sz w:val="24"/>
          <w:szCs w:val="24"/>
          <w:lang w:val="sr-Latn-CS"/>
        </w:rPr>
        <w:lastRenderedPageBreak/>
        <w:t xml:space="preserve">8) </w:t>
      </w:r>
      <w:r w:rsidRPr="00F64C15">
        <w:rPr>
          <w:rFonts w:ascii="Times New Roman" w:eastAsia="Calibri" w:hAnsi="Times New Roman" w:cs="Times New Roman"/>
          <w:noProof/>
          <w:sz w:val="24"/>
          <w:szCs w:val="24"/>
          <w:lang w:val="sr-Cyrl-CS"/>
        </w:rPr>
        <w:t>заштиту података о личности</w:t>
      </w:r>
      <w:r w:rsidRPr="00F64C15">
        <w:rPr>
          <w:rFonts w:ascii="Times New Roman" w:eastAsia="Calibri" w:hAnsi="Times New Roman" w:cs="Times New Roman"/>
          <w:noProof/>
          <w:sz w:val="24"/>
          <w:szCs w:val="24"/>
          <w:lang w:val="sr-Cyrl-RS"/>
        </w:rPr>
        <w:t>;</w:t>
      </w:r>
    </w:p>
    <w:p w14:paraId="4939AADC" w14:textId="580820DB" w:rsidR="00E8417B" w:rsidRPr="00F64C15" w:rsidRDefault="00E65907" w:rsidP="000F5B11">
      <w:pPr>
        <w:pStyle w:val="ListParagraph"/>
        <w:spacing w:after="0" w:line="240" w:lineRule="auto"/>
        <w:ind w:left="1440"/>
        <w:contextualSpacing w:val="0"/>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RS"/>
        </w:rPr>
        <w:t>9)</w:t>
      </w:r>
      <w:r w:rsidR="00780E55" w:rsidRPr="00F64C15">
        <w:rPr>
          <w:rFonts w:ascii="Times New Roman" w:hAnsi="Times New Roman" w:cs="Times New Roman"/>
          <w:sz w:val="24"/>
          <w:szCs w:val="24"/>
        </w:rPr>
        <w:t xml:space="preserve"> понашање друштвених група, организационо понашање и етик</w:t>
      </w:r>
      <w:r w:rsidRPr="00F64C15">
        <w:rPr>
          <w:rFonts w:ascii="Times New Roman" w:hAnsi="Times New Roman" w:cs="Times New Roman"/>
          <w:sz w:val="24"/>
          <w:szCs w:val="24"/>
          <w:lang w:val="sr-Cyrl-RS"/>
        </w:rPr>
        <w:t>у.</w:t>
      </w:r>
    </w:p>
    <w:p w14:paraId="445CA140" w14:textId="77777777" w:rsidR="00780E55" w:rsidRPr="00F64C15" w:rsidRDefault="00780E55" w:rsidP="00EE0179">
      <w:pPr>
        <w:spacing w:after="60" w:line="240" w:lineRule="auto"/>
        <w:jc w:val="center"/>
        <w:rPr>
          <w:rFonts w:ascii="Times New Roman" w:hAnsi="Times New Roman" w:cs="Times New Roman"/>
          <w:b/>
          <w:sz w:val="24"/>
          <w:szCs w:val="24"/>
        </w:rPr>
      </w:pPr>
    </w:p>
    <w:p w14:paraId="30A2DA3C" w14:textId="2B33585E" w:rsidR="00E8417B" w:rsidRPr="00F64C15" w:rsidRDefault="003754A3" w:rsidP="00EE0179">
      <w:pPr>
        <w:spacing w:after="60" w:line="240" w:lineRule="auto"/>
        <w:ind w:left="720"/>
        <w:jc w:val="center"/>
        <w:rPr>
          <w:rFonts w:ascii="Times New Roman" w:hAnsi="Times New Roman" w:cs="Times New Roman"/>
          <w:b/>
          <w:sz w:val="24"/>
          <w:szCs w:val="24"/>
        </w:rPr>
      </w:pPr>
      <w:r w:rsidRPr="00F64C15">
        <w:rPr>
          <w:rFonts w:ascii="Times New Roman" w:hAnsi="Times New Roman" w:cs="Times New Roman"/>
          <w:b/>
          <w:sz w:val="24"/>
          <w:szCs w:val="24"/>
        </w:rPr>
        <w:t xml:space="preserve">Области знања и вештина за посебну функционалну компетенцију за област рада </w:t>
      </w:r>
      <w:r w:rsidR="00780E55" w:rsidRPr="00F64C15">
        <w:rPr>
          <w:rFonts w:ascii="Times New Roman" w:hAnsi="Times New Roman" w:cs="Times New Roman"/>
          <w:b/>
          <w:sz w:val="24"/>
          <w:szCs w:val="24"/>
          <w:lang w:val="sr-Cyrl-RS"/>
        </w:rPr>
        <w:t>административн</w:t>
      </w:r>
      <w:r w:rsidR="00DA5505" w:rsidRPr="00F64C15">
        <w:rPr>
          <w:rFonts w:ascii="Times New Roman" w:hAnsi="Times New Roman" w:cs="Times New Roman"/>
          <w:b/>
          <w:sz w:val="24"/>
          <w:szCs w:val="24"/>
          <w:lang w:val="sr-Cyrl-RS"/>
        </w:rPr>
        <w:t>о-технички</w:t>
      </w:r>
      <w:r w:rsidR="00780E55" w:rsidRPr="00F64C15">
        <w:rPr>
          <w:rFonts w:ascii="Times New Roman" w:hAnsi="Times New Roman" w:cs="Times New Roman"/>
          <w:b/>
          <w:sz w:val="24"/>
          <w:szCs w:val="24"/>
          <w:lang w:val="sr-Cyrl-RS"/>
        </w:rPr>
        <w:t xml:space="preserve"> </w:t>
      </w:r>
      <w:r w:rsidRPr="00F64C15">
        <w:rPr>
          <w:rFonts w:ascii="Times New Roman" w:hAnsi="Times New Roman" w:cs="Times New Roman"/>
          <w:b/>
          <w:sz w:val="24"/>
          <w:szCs w:val="24"/>
        </w:rPr>
        <w:t xml:space="preserve">послови </w:t>
      </w:r>
    </w:p>
    <w:p w14:paraId="729AFC4C" w14:textId="309A5A16"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 xml:space="preserve">Члан </w:t>
      </w:r>
      <w:r w:rsidR="000F5B11" w:rsidRPr="00F64C15">
        <w:rPr>
          <w:rFonts w:ascii="Times New Roman" w:hAnsi="Times New Roman" w:cs="Times New Roman"/>
          <w:b/>
          <w:bCs/>
          <w:sz w:val="24"/>
          <w:szCs w:val="24"/>
          <w:lang w:val="sr-Cyrl-RS"/>
        </w:rPr>
        <w:t>27</w:t>
      </w:r>
      <w:r w:rsidRPr="00F64C15">
        <w:rPr>
          <w:rFonts w:ascii="Times New Roman" w:hAnsi="Times New Roman" w:cs="Times New Roman"/>
          <w:b/>
          <w:bCs/>
          <w:sz w:val="24"/>
          <w:szCs w:val="24"/>
        </w:rPr>
        <w:t>.</w:t>
      </w:r>
    </w:p>
    <w:p w14:paraId="3ECDDAE8" w14:textId="77777777" w:rsidR="00B919C3" w:rsidRPr="00F64C15" w:rsidRDefault="00B919C3" w:rsidP="00EE0179">
      <w:pPr>
        <w:spacing w:after="60" w:line="240" w:lineRule="auto"/>
        <w:jc w:val="center"/>
        <w:rPr>
          <w:rFonts w:ascii="Times New Roman" w:hAnsi="Times New Roman" w:cs="Times New Roman"/>
          <w:sz w:val="24"/>
          <w:szCs w:val="24"/>
        </w:rPr>
      </w:pPr>
    </w:p>
    <w:p w14:paraId="7A53D450" w14:textId="5342B5F7"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Области знања и вештина за посебну функционалну компетенцију за област рада </w:t>
      </w:r>
      <w:r w:rsidR="00780E55" w:rsidRPr="00F64C15">
        <w:rPr>
          <w:rFonts w:ascii="Times New Roman" w:hAnsi="Times New Roman" w:cs="Times New Roman"/>
          <w:sz w:val="24"/>
          <w:szCs w:val="24"/>
          <w:lang w:val="sr-Cyrl-RS"/>
        </w:rPr>
        <w:t>административн</w:t>
      </w:r>
      <w:r w:rsidR="0072010E" w:rsidRPr="00F64C15">
        <w:rPr>
          <w:rFonts w:ascii="Times New Roman" w:hAnsi="Times New Roman" w:cs="Times New Roman"/>
          <w:sz w:val="24"/>
          <w:szCs w:val="24"/>
          <w:lang w:val="sr-Cyrl-RS"/>
        </w:rPr>
        <w:t>о-технички</w:t>
      </w:r>
      <w:r w:rsidR="00780E55" w:rsidRPr="00F64C15">
        <w:rPr>
          <w:rFonts w:ascii="Times New Roman" w:hAnsi="Times New Roman" w:cs="Times New Roman"/>
          <w:sz w:val="24"/>
          <w:szCs w:val="24"/>
          <w:lang w:val="sr-Cyrl-RS"/>
        </w:rPr>
        <w:t xml:space="preserve"> </w:t>
      </w:r>
      <w:r w:rsidR="003754A3" w:rsidRPr="00F64C15">
        <w:rPr>
          <w:rFonts w:ascii="Times New Roman" w:hAnsi="Times New Roman" w:cs="Times New Roman"/>
          <w:sz w:val="24"/>
          <w:szCs w:val="24"/>
        </w:rPr>
        <w:t>послови однос</w:t>
      </w:r>
      <w:r w:rsidR="005A03A6" w:rsidRPr="00F64C15">
        <w:rPr>
          <w:rFonts w:ascii="Times New Roman" w:hAnsi="Times New Roman" w:cs="Times New Roman"/>
          <w:sz w:val="24"/>
          <w:szCs w:val="24"/>
          <w:lang w:val="sr-Cyrl-CS"/>
        </w:rPr>
        <w:t>е</w:t>
      </w:r>
      <w:r w:rsidR="003754A3" w:rsidRPr="00F64C15">
        <w:rPr>
          <w:rFonts w:ascii="Times New Roman" w:hAnsi="Times New Roman" w:cs="Times New Roman"/>
          <w:sz w:val="24"/>
          <w:szCs w:val="24"/>
        </w:rPr>
        <w:t xml:space="preserve"> се на:</w:t>
      </w:r>
    </w:p>
    <w:p w14:paraId="39265121" w14:textId="77777777" w:rsidR="00DA5505" w:rsidRPr="00F64C15" w:rsidRDefault="00DA5505" w:rsidP="000F5B11">
      <w:pPr>
        <w:spacing w:after="0" w:line="240" w:lineRule="auto"/>
        <w:ind w:left="144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1) канцеларијско пословање;</w:t>
      </w:r>
    </w:p>
    <w:p w14:paraId="0E032F64" w14:textId="77777777" w:rsidR="00DA5505" w:rsidRPr="00F64C15" w:rsidRDefault="00DA5505" w:rsidP="000F5B11">
      <w:pPr>
        <w:spacing w:after="0" w:line="240" w:lineRule="auto"/>
        <w:ind w:left="144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Latn-CS"/>
        </w:rPr>
        <w:t>2) методе и технике прикупљања</w:t>
      </w:r>
      <w:r w:rsidRPr="00F64C15">
        <w:rPr>
          <w:rFonts w:ascii="Times New Roman" w:eastAsia="Calibri" w:hAnsi="Times New Roman" w:cs="Times New Roman"/>
          <w:noProof/>
          <w:sz w:val="24"/>
          <w:szCs w:val="24"/>
          <w:lang w:val="sr-Cyrl-CS"/>
        </w:rPr>
        <w:t xml:space="preserve"> података ради даље обраде</w:t>
      </w:r>
      <w:r w:rsidRPr="00F64C15">
        <w:rPr>
          <w:rFonts w:ascii="Times New Roman" w:eastAsia="Calibri" w:hAnsi="Times New Roman" w:cs="Times New Roman"/>
          <w:noProof/>
          <w:sz w:val="24"/>
          <w:szCs w:val="24"/>
          <w:lang w:val="sr-Latn-CS"/>
        </w:rPr>
        <w:t>;</w:t>
      </w:r>
    </w:p>
    <w:p w14:paraId="2B3DBEFC" w14:textId="77777777" w:rsidR="00DA5505" w:rsidRPr="00F64C15" w:rsidRDefault="00DA5505" w:rsidP="000F5B11">
      <w:pPr>
        <w:spacing w:after="0" w:line="240" w:lineRule="auto"/>
        <w:ind w:left="1440"/>
        <w:rPr>
          <w:rFonts w:ascii="Times New Roman" w:eastAsia="Calibri" w:hAnsi="Times New Roman" w:cs="Times New Roman"/>
          <w:noProof/>
          <w:sz w:val="24"/>
          <w:szCs w:val="24"/>
          <w:lang w:val="sr-Cyrl-CS"/>
        </w:rPr>
      </w:pPr>
      <w:r w:rsidRPr="00F64C15">
        <w:rPr>
          <w:rFonts w:ascii="Times New Roman" w:eastAsia="Calibri" w:hAnsi="Times New Roman" w:cs="Times New Roman"/>
          <w:noProof/>
          <w:sz w:val="24"/>
          <w:szCs w:val="24"/>
          <w:lang w:val="sr-Cyrl-CS"/>
        </w:rPr>
        <w:t>3) технике евидентирања и ажурирања података у релевантним базама података;</w:t>
      </w:r>
    </w:p>
    <w:p w14:paraId="7AD4911A" w14:textId="77777777" w:rsidR="00DA5505" w:rsidRPr="00F64C15" w:rsidRDefault="00DA5505" w:rsidP="000F5B11">
      <w:pPr>
        <w:spacing w:after="0" w:line="240" w:lineRule="auto"/>
        <w:ind w:left="144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CS"/>
        </w:rPr>
        <w:t>4</w:t>
      </w:r>
      <w:r w:rsidRPr="00F64C15">
        <w:rPr>
          <w:rFonts w:ascii="Times New Roman" w:eastAsia="Calibri" w:hAnsi="Times New Roman" w:cs="Times New Roman"/>
          <w:noProof/>
          <w:sz w:val="24"/>
          <w:szCs w:val="24"/>
          <w:lang w:val="sr-Latn-CS"/>
        </w:rPr>
        <w:t xml:space="preserve">) </w:t>
      </w:r>
      <w:r w:rsidRPr="00F64C15">
        <w:rPr>
          <w:rFonts w:ascii="Times New Roman" w:eastAsia="Calibri" w:hAnsi="Times New Roman" w:cs="Times New Roman"/>
          <w:noProof/>
          <w:sz w:val="24"/>
          <w:szCs w:val="24"/>
          <w:lang w:val="sr-Cyrl-CS"/>
        </w:rPr>
        <w:t xml:space="preserve">технике </w:t>
      </w:r>
      <w:r w:rsidRPr="00F64C15">
        <w:rPr>
          <w:rFonts w:ascii="Times New Roman" w:eastAsia="Calibri" w:hAnsi="Times New Roman" w:cs="Times New Roman"/>
          <w:noProof/>
          <w:sz w:val="24"/>
          <w:szCs w:val="24"/>
          <w:lang w:val="sr-Latn-CS"/>
        </w:rPr>
        <w:t>израд</w:t>
      </w:r>
      <w:r w:rsidRPr="00F64C15">
        <w:rPr>
          <w:rFonts w:ascii="Times New Roman" w:eastAsia="Calibri" w:hAnsi="Times New Roman" w:cs="Times New Roman"/>
          <w:noProof/>
          <w:sz w:val="24"/>
          <w:szCs w:val="24"/>
          <w:lang w:val="sr-Cyrl-CS"/>
        </w:rPr>
        <w:t>е</w:t>
      </w:r>
      <w:r w:rsidRPr="00F64C15">
        <w:rPr>
          <w:rFonts w:ascii="Times New Roman" w:eastAsia="Calibri" w:hAnsi="Times New Roman" w:cs="Times New Roman"/>
          <w:noProof/>
          <w:sz w:val="24"/>
          <w:szCs w:val="24"/>
          <w:lang w:val="sr-Latn-CS"/>
        </w:rPr>
        <w:t xml:space="preserve"> потврда и уверења о којима се води службена евиденција;</w:t>
      </w:r>
    </w:p>
    <w:p w14:paraId="47CF7E31" w14:textId="77777777" w:rsidR="00DA5505" w:rsidRPr="00F64C15" w:rsidRDefault="00DA5505" w:rsidP="000F5B11">
      <w:pPr>
        <w:spacing w:after="0" w:line="240" w:lineRule="auto"/>
        <w:ind w:left="144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CS"/>
        </w:rPr>
        <w:t>5</w:t>
      </w:r>
      <w:r w:rsidRPr="00F64C15">
        <w:rPr>
          <w:rFonts w:ascii="Times New Roman" w:eastAsia="Calibri" w:hAnsi="Times New Roman" w:cs="Times New Roman"/>
          <w:noProof/>
          <w:sz w:val="24"/>
          <w:szCs w:val="24"/>
          <w:lang w:val="sr-Latn-CS"/>
        </w:rPr>
        <w:t xml:space="preserve">) </w:t>
      </w:r>
      <w:r w:rsidRPr="00F64C15">
        <w:rPr>
          <w:rFonts w:ascii="Times New Roman" w:eastAsia="Calibri" w:hAnsi="Times New Roman" w:cs="Times New Roman"/>
          <w:noProof/>
          <w:sz w:val="24"/>
          <w:szCs w:val="24"/>
          <w:lang w:val="sr-Cyrl-CS"/>
        </w:rPr>
        <w:t xml:space="preserve">технике </w:t>
      </w:r>
      <w:r w:rsidRPr="00F64C15">
        <w:rPr>
          <w:rFonts w:ascii="Times New Roman" w:eastAsia="Calibri" w:hAnsi="Times New Roman" w:cs="Times New Roman"/>
          <w:noProof/>
          <w:sz w:val="24"/>
          <w:szCs w:val="24"/>
          <w:lang w:val="sr-Latn-CS"/>
        </w:rPr>
        <w:t>припрем</w:t>
      </w:r>
      <w:r w:rsidRPr="00F64C15">
        <w:rPr>
          <w:rFonts w:ascii="Times New Roman" w:eastAsia="Calibri" w:hAnsi="Times New Roman" w:cs="Times New Roman"/>
          <w:noProof/>
          <w:sz w:val="24"/>
          <w:szCs w:val="24"/>
          <w:lang w:val="sr-Cyrl-CS"/>
        </w:rPr>
        <w:t>е</w:t>
      </w:r>
      <w:r w:rsidRPr="00F64C15">
        <w:rPr>
          <w:rFonts w:ascii="Times New Roman" w:eastAsia="Calibri" w:hAnsi="Times New Roman" w:cs="Times New Roman"/>
          <w:noProof/>
          <w:sz w:val="24"/>
          <w:szCs w:val="24"/>
          <w:lang w:val="sr-Latn-CS"/>
        </w:rPr>
        <w:t xml:space="preserve"> материјала </w:t>
      </w:r>
      <w:r w:rsidRPr="00F64C15">
        <w:rPr>
          <w:rFonts w:ascii="Times New Roman" w:eastAsia="Calibri" w:hAnsi="Times New Roman" w:cs="Times New Roman"/>
          <w:noProof/>
          <w:sz w:val="24"/>
          <w:szCs w:val="24"/>
          <w:lang w:val="sr-Cyrl-RS"/>
        </w:rPr>
        <w:t>ради даљег приказивања и употребе</w:t>
      </w:r>
      <w:r w:rsidRPr="00F64C15">
        <w:rPr>
          <w:rFonts w:ascii="Times New Roman" w:eastAsia="Calibri" w:hAnsi="Times New Roman" w:cs="Times New Roman"/>
          <w:noProof/>
          <w:sz w:val="24"/>
          <w:szCs w:val="24"/>
          <w:lang w:val="sr-Latn-CS"/>
        </w:rPr>
        <w:t>;</w:t>
      </w:r>
    </w:p>
    <w:p w14:paraId="7E28FF6E" w14:textId="77777777" w:rsidR="00DA5505" w:rsidRPr="00F64C15" w:rsidRDefault="00DA5505" w:rsidP="000F5B11">
      <w:pPr>
        <w:spacing w:after="0" w:line="240" w:lineRule="auto"/>
        <w:ind w:left="1440"/>
        <w:jc w:val="both"/>
        <w:rPr>
          <w:rFonts w:ascii="Times New Roman" w:eastAsia="Calibri" w:hAnsi="Times New Roman" w:cs="Times New Roman"/>
          <w:noProof/>
          <w:sz w:val="24"/>
          <w:szCs w:val="24"/>
          <w:lang w:val="sr-Latn-CS"/>
        </w:rPr>
      </w:pPr>
      <w:r w:rsidRPr="00F64C15">
        <w:rPr>
          <w:rFonts w:ascii="Times New Roman" w:eastAsia="Calibri" w:hAnsi="Times New Roman" w:cs="Times New Roman"/>
          <w:noProof/>
          <w:sz w:val="24"/>
          <w:szCs w:val="24"/>
          <w:lang w:val="sr-Cyrl-CS"/>
        </w:rPr>
        <w:t>6</w:t>
      </w:r>
      <w:r w:rsidRPr="00F64C15">
        <w:rPr>
          <w:rFonts w:ascii="Times New Roman" w:eastAsia="Calibri" w:hAnsi="Times New Roman" w:cs="Times New Roman"/>
          <w:noProof/>
          <w:sz w:val="24"/>
          <w:szCs w:val="24"/>
          <w:lang w:val="sr-Latn-CS"/>
        </w:rPr>
        <w:t>) методе вођења интерних и доставних књига.</w:t>
      </w:r>
    </w:p>
    <w:p w14:paraId="491A12C3" w14:textId="77777777" w:rsidR="00780E55" w:rsidRPr="00F64C15" w:rsidRDefault="00780E55" w:rsidP="00EE0179">
      <w:pPr>
        <w:spacing w:after="60" w:line="240" w:lineRule="auto"/>
        <w:rPr>
          <w:rFonts w:ascii="Times New Roman" w:hAnsi="Times New Roman" w:cs="Times New Roman"/>
          <w:sz w:val="24"/>
          <w:szCs w:val="24"/>
        </w:rPr>
      </w:pPr>
    </w:p>
    <w:p w14:paraId="084E92DF" w14:textId="64B11A3D" w:rsidR="00E8417B" w:rsidRPr="00F64C15" w:rsidRDefault="003754A3" w:rsidP="001E685E">
      <w:pPr>
        <w:jc w:val="center"/>
        <w:rPr>
          <w:rFonts w:ascii="Times New Roman" w:hAnsi="Times New Roman" w:cs="Times New Roman"/>
          <w:b/>
          <w:sz w:val="24"/>
          <w:szCs w:val="24"/>
          <w:lang w:val="sr-Cyrl-RS"/>
        </w:rPr>
      </w:pPr>
      <w:r w:rsidRPr="00F64C15">
        <w:rPr>
          <w:rFonts w:ascii="Times New Roman" w:hAnsi="Times New Roman" w:cs="Times New Roman"/>
          <w:b/>
          <w:sz w:val="24"/>
          <w:szCs w:val="24"/>
        </w:rPr>
        <w:t xml:space="preserve">Области знања и вештина за посебну функционалну компетенцију за област рада послови </w:t>
      </w:r>
      <w:r w:rsidR="005136CB" w:rsidRPr="00F64C15">
        <w:rPr>
          <w:rFonts w:ascii="Times New Roman" w:hAnsi="Times New Roman" w:cs="Times New Roman"/>
          <w:b/>
          <w:sz w:val="24"/>
          <w:szCs w:val="24"/>
          <w:lang w:val="sr-Cyrl-RS"/>
        </w:rPr>
        <w:t xml:space="preserve">управљања </w:t>
      </w:r>
      <w:r w:rsidR="009D7141" w:rsidRPr="00F64C15">
        <w:rPr>
          <w:rFonts w:ascii="Times New Roman" w:hAnsi="Times New Roman" w:cs="Times New Roman"/>
          <w:b/>
          <w:sz w:val="24"/>
          <w:szCs w:val="24"/>
          <w:lang w:val="sr-Cyrl-RS"/>
        </w:rPr>
        <w:t xml:space="preserve">програмима и </w:t>
      </w:r>
      <w:r w:rsidR="005136CB" w:rsidRPr="00F64C15">
        <w:rPr>
          <w:rFonts w:ascii="Times New Roman" w:hAnsi="Times New Roman" w:cs="Times New Roman"/>
          <w:b/>
          <w:sz w:val="24"/>
          <w:szCs w:val="24"/>
          <w:lang w:val="sr-Cyrl-RS"/>
        </w:rPr>
        <w:t>пројектима</w:t>
      </w:r>
    </w:p>
    <w:p w14:paraId="496518D4" w14:textId="14F4E88D"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 xml:space="preserve">Члан </w:t>
      </w:r>
      <w:r w:rsidR="00301B47" w:rsidRPr="00F64C15">
        <w:rPr>
          <w:rFonts w:ascii="Times New Roman" w:hAnsi="Times New Roman" w:cs="Times New Roman"/>
          <w:b/>
          <w:bCs/>
          <w:sz w:val="24"/>
          <w:szCs w:val="24"/>
          <w:lang w:val="sr-Cyrl-RS"/>
        </w:rPr>
        <w:t>2</w:t>
      </w:r>
      <w:r w:rsidR="000F5B11" w:rsidRPr="00F64C15">
        <w:rPr>
          <w:rFonts w:ascii="Times New Roman" w:hAnsi="Times New Roman" w:cs="Times New Roman"/>
          <w:b/>
          <w:bCs/>
          <w:sz w:val="24"/>
          <w:szCs w:val="24"/>
          <w:lang w:val="sr-Cyrl-RS"/>
        </w:rPr>
        <w:t>8</w:t>
      </w:r>
      <w:r w:rsidRPr="00F64C15">
        <w:rPr>
          <w:rFonts w:ascii="Times New Roman" w:hAnsi="Times New Roman" w:cs="Times New Roman"/>
          <w:b/>
          <w:bCs/>
          <w:sz w:val="24"/>
          <w:szCs w:val="24"/>
        </w:rPr>
        <w:t>.</w:t>
      </w:r>
    </w:p>
    <w:p w14:paraId="4676501C" w14:textId="77777777" w:rsidR="00B919C3" w:rsidRPr="00F64C15" w:rsidRDefault="00B919C3" w:rsidP="00EE0179">
      <w:pPr>
        <w:spacing w:after="60" w:line="240" w:lineRule="auto"/>
        <w:jc w:val="center"/>
        <w:rPr>
          <w:rFonts w:ascii="Times New Roman" w:hAnsi="Times New Roman" w:cs="Times New Roman"/>
          <w:sz w:val="24"/>
          <w:szCs w:val="24"/>
        </w:rPr>
      </w:pPr>
    </w:p>
    <w:p w14:paraId="43EC2CDF" w14:textId="2BCB2A1B"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Области знања и вештина за посебну функционалну компетенцију за област рада послови </w:t>
      </w:r>
      <w:r w:rsidR="005136CB" w:rsidRPr="00F64C15">
        <w:rPr>
          <w:rFonts w:ascii="Times New Roman" w:hAnsi="Times New Roman" w:cs="Times New Roman"/>
          <w:sz w:val="24"/>
          <w:szCs w:val="24"/>
          <w:lang w:val="sr-Cyrl-RS"/>
        </w:rPr>
        <w:t>управљања</w:t>
      </w:r>
      <w:r w:rsidR="009D7141" w:rsidRPr="00F64C15">
        <w:rPr>
          <w:rFonts w:ascii="Times New Roman" w:hAnsi="Times New Roman" w:cs="Times New Roman"/>
          <w:sz w:val="24"/>
          <w:szCs w:val="24"/>
          <w:lang w:val="sr-Cyrl-RS"/>
        </w:rPr>
        <w:t xml:space="preserve"> програмима и</w:t>
      </w:r>
      <w:r w:rsidR="005136CB" w:rsidRPr="00F64C15">
        <w:rPr>
          <w:rFonts w:ascii="Times New Roman" w:hAnsi="Times New Roman" w:cs="Times New Roman"/>
          <w:sz w:val="24"/>
          <w:szCs w:val="24"/>
          <w:lang w:val="sr-Cyrl-RS"/>
        </w:rPr>
        <w:t xml:space="preserve"> пројектима</w:t>
      </w:r>
      <w:r w:rsidR="005136CB" w:rsidRPr="00F64C15">
        <w:rPr>
          <w:rFonts w:ascii="Times New Roman" w:hAnsi="Times New Roman" w:cs="Times New Roman"/>
          <w:sz w:val="24"/>
          <w:szCs w:val="24"/>
        </w:rPr>
        <w:t xml:space="preserve"> </w:t>
      </w:r>
      <w:r w:rsidR="003754A3" w:rsidRPr="00F64C15">
        <w:rPr>
          <w:rFonts w:ascii="Times New Roman" w:hAnsi="Times New Roman" w:cs="Times New Roman"/>
          <w:sz w:val="24"/>
          <w:szCs w:val="24"/>
        </w:rPr>
        <w:t>однос</w:t>
      </w:r>
      <w:r w:rsidR="005A03A6" w:rsidRPr="00F64C15">
        <w:rPr>
          <w:rFonts w:ascii="Times New Roman" w:hAnsi="Times New Roman" w:cs="Times New Roman"/>
          <w:sz w:val="24"/>
          <w:szCs w:val="24"/>
          <w:lang w:val="sr-Cyrl-CS"/>
        </w:rPr>
        <w:t>е</w:t>
      </w:r>
      <w:r w:rsidR="003754A3" w:rsidRPr="00F64C15">
        <w:rPr>
          <w:rFonts w:ascii="Times New Roman" w:hAnsi="Times New Roman" w:cs="Times New Roman"/>
          <w:sz w:val="24"/>
          <w:szCs w:val="24"/>
        </w:rPr>
        <w:t xml:space="preserve"> се на:</w:t>
      </w:r>
    </w:p>
    <w:p w14:paraId="568233AA" w14:textId="4FCDC9BF" w:rsidR="005136CB" w:rsidRPr="00F64C15" w:rsidRDefault="005136CB" w:rsidP="007D1639">
      <w:pPr>
        <w:spacing w:after="0" w:line="240" w:lineRule="auto"/>
        <w:ind w:left="720" w:firstLine="720"/>
        <w:jc w:val="both"/>
        <w:rPr>
          <w:rFonts w:ascii="Times New Roman" w:hAnsi="Times New Roman"/>
          <w:sz w:val="24"/>
          <w:szCs w:val="24"/>
        </w:rPr>
      </w:pPr>
      <w:r w:rsidRPr="00F64C15">
        <w:rPr>
          <w:rFonts w:ascii="Times New Roman" w:hAnsi="Times New Roman"/>
          <w:sz w:val="24"/>
          <w:szCs w:val="24"/>
        </w:rPr>
        <w:t xml:space="preserve">1) </w:t>
      </w:r>
      <w:r w:rsidRPr="00F64C15">
        <w:rPr>
          <w:rFonts w:ascii="Times New Roman" w:hAnsi="Times New Roman"/>
          <w:sz w:val="24"/>
          <w:szCs w:val="24"/>
          <w:lang w:val="sr-Cyrl-RS"/>
        </w:rPr>
        <w:t>п</w:t>
      </w:r>
      <w:r w:rsidRPr="00F64C15">
        <w:rPr>
          <w:rFonts w:ascii="Times New Roman" w:hAnsi="Times New Roman"/>
          <w:sz w:val="24"/>
          <w:szCs w:val="24"/>
        </w:rPr>
        <w:t>ланирање, припрем</w:t>
      </w:r>
      <w:r w:rsidR="00DA5505" w:rsidRPr="00F64C15">
        <w:rPr>
          <w:rFonts w:ascii="Times New Roman" w:hAnsi="Times New Roman"/>
          <w:sz w:val="24"/>
          <w:szCs w:val="24"/>
          <w:lang w:val="sr-Cyrl-RS"/>
        </w:rPr>
        <w:t>у</w:t>
      </w:r>
      <w:r w:rsidRPr="00F64C15">
        <w:rPr>
          <w:rFonts w:ascii="Times New Roman" w:hAnsi="Times New Roman"/>
          <w:sz w:val="24"/>
          <w:szCs w:val="24"/>
        </w:rPr>
        <w:t xml:space="preserve"> пројектног предлога и извор</w:t>
      </w:r>
      <w:r w:rsidR="00DA5505" w:rsidRPr="00F64C15">
        <w:rPr>
          <w:rFonts w:ascii="Times New Roman" w:hAnsi="Times New Roman"/>
          <w:sz w:val="24"/>
          <w:szCs w:val="24"/>
          <w:lang w:val="sr-Cyrl-RS"/>
        </w:rPr>
        <w:t>е</w:t>
      </w:r>
      <w:r w:rsidRPr="00F64C15">
        <w:rPr>
          <w:rFonts w:ascii="Times New Roman" w:hAnsi="Times New Roman"/>
          <w:sz w:val="24"/>
          <w:szCs w:val="24"/>
        </w:rPr>
        <w:t xml:space="preserve"> финансирања;</w:t>
      </w:r>
    </w:p>
    <w:p w14:paraId="5C04D3A1" w14:textId="2CEF15EF" w:rsidR="005136CB" w:rsidRPr="00F64C15" w:rsidRDefault="005136CB" w:rsidP="007D1639">
      <w:pPr>
        <w:spacing w:after="0" w:line="240" w:lineRule="auto"/>
        <w:ind w:left="720" w:firstLine="720"/>
        <w:jc w:val="both"/>
        <w:rPr>
          <w:rFonts w:ascii="Times New Roman" w:hAnsi="Times New Roman"/>
          <w:sz w:val="24"/>
          <w:szCs w:val="24"/>
        </w:rPr>
      </w:pPr>
      <w:r w:rsidRPr="00F64C15">
        <w:rPr>
          <w:rFonts w:ascii="Times New Roman" w:hAnsi="Times New Roman"/>
          <w:sz w:val="24"/>
          <w:szCs w:val="24"/>
        </w:rPr>
        <w:t xml:space="preserve">2) </w:t>
      </w:r>
      <w:r w:rsidRPr="00F64C15">
        <w:rPr>
          <w:rFonts w:ascii="Times New Roman" w:hAnsi="Times New Roman"/>
          <w:sz w:val="24"/>
          <w:szCs w:val="24"/>
          <w:lang w:val="sr-Cyrl-RS"/>
        </w:rPr>
        <w:t>р</w:t>
      </w:r>
      <w:r w:rsidRPr="00F64C15">
        <w:rPr>
          <w:rFonts w:ascii="Times New Roman" w:hAnsi="Times New Roman"/>
          <w:sz w:val="24"/>
          <w:szCs w:val="24"/>
        </w:rPr>
        <w:t>еализациј</w:t>
      </w:r>
      <w:r w:rsidR="00DA5505" w:rsidRPr="00F64C15">
        <w:rPr>
          <w:rFonts w:ascii="Times New Roman" w:hAnsi="Times New Roman"/>
          <w:sz w:val="24"/>
          <w:szCs w:val="24"/>
          <w:lang w:val="sr-Cyrl-RS"/>
        </w:rPr>
        <w:t>у</w:t>
      </w:r>
      <w:r w:rsidRPr="00F64C15">
        <w:rPr>
          <w:rFonts w:ascii="Times New Roman" w:hAnsi="Times New Roman"/>
          <w:sz w:val="24"/>
          <w:szCs w:val="24"/>
        </w:rPr>
        <w:t xml:space="preserve"> пројеката;</w:t>
      </w:r>
    </w:p>
    <w:p w14:paraId="40379D48" w14:textId="77777777" w:rsidR="005136CB" w:rsidRPr="00F64C15" w:rsidRDefault="005136CB" w:rsidP="007D1639">
      <w:pPr>
        <w:spacing w:after="0" w:line="240" w:lineRule="auto"/>
        <w:ind w:left="720" w:firstLine="720"/>
        <w:jc w:val="both"/>
        <w:rPr>
          <w:rFonts w:ascii="Times New Roman" w:hAnsi="Times New Roman"/>
          <w:sz w:val="24"/>
          <w:szCs w:val="24"/>
        </w:rPr>
      </w:pPr>
      <w:r w:rsidRPr="00F64C15">
        <w:rPr>
          <w:rFonts w:ascii="Times New Roman" w:hAnsi="Times New Roman"/>
          <w:sz w:val="24"/>
          <w:szCs w:val="24"/>
        </w:rPr>
        <w:t xml:space="preserve">3) </w:t>
      </w:r>
      <w:r w:rsidRPr="00F64C15">
        <w:rPr>
          <w:rFonts w:ascii="Times New Roman" w:hAnsi="Times New Roman"/>
          <w:sz w:val="24"/>
          <w:szCs w:val="24"/>
          <w:lang w:val="sr-Cyrl-RS"/>
        </w:rPr>
        <w:t>с</w:t>
      </w:r>
      <w:r w:rsidRPr="00F64C15">
        <w:rPr>
          <w:rFonts w:ascii="Times New Roman" w:hAnsi="Times New Roman"/>
          <w:sz w:val="24"/>
          <w:szCs w:val="24"/>
        </w:rPr>
        <w:t>провођење јавних набавки по ПРАГ процедурама;</w:t>
      </w:r>
    </w:p>
    <w:p w14:paraId="3099AC2C" w14:textId="77777777" w:rsidR="005136CB" w:rsidRPr="00F64C15" w:rsidRDefault="005136CB" w:rsidP="007D1639">
      <w:pPr>
        <w:spacing w:after="0" w:line="240" w:lineRule="auto"/>
        <w:ind w:left="720" w:firstLine="720"/>
        <w:jc w:val="both"/>
        <w:rPr>
          <w:rFonts w:ascii="Times New Roman" w:hAnsi="Times New Roman"/>
          <w:sz w:val="24"/>
          <w:szCs w:val="24"/>
        </w:rPr>
      </w:pPr>
      <w:r w:rsidRPr="00F64C15">
        <w:rPr>
          <w:rFonts w:ascii="Times New Roman" w:hAnsi="Times New Roman"/>
          <w:sz w:val="24"/>
          <w:szCs w:val="24"/>
        </w:rPr>
        <w:t xml:space="preserve">4) </w:t>
      </w:r>
      <w:r w:rsidRPr="00F64C15">
        <w:rPr>
          <w:rFonts w:ascii="Times New Roman" w:hAnsi="Times New Roman"/>
          <w:sz w:val="24"/>
          <w:szCs w:val="24"/>
          <w:lang w:val="sr-Cyrl-RS"/>
        </w:rPr>
        <w:t>п</w:t>
      </w:r>
      <w:r w:rsidRPr="00F64C15">
        <w:rPr>
          <w:rFonts w:ascii="Times New Roman" w:hAnsi="Times New Roman"/>
          <w:sz w:val="24"/>
          <w:szCs w:val="24"/>
        </w:rPr>
        <w:t>роцес праћења спровођења пројеката на основу показатеља учинака;</w:t>
      </w:r>
    </w:p>
    <w:p w14:paraId="126EE5BC" w14:textId="29E37FFC" w:rsidR="00E8417B" w:rsidRPr="00F64C15" w:rsidRDefault="005136CB" w:rsidP="007D1639">
      <w:pPr>
        <w:spacing w:after="0" w:line="240" w:lineRule="auto"/>
        <w:ind w:left="720" w:firstLine="720"/>
        <w:jc w:val="both"/>
        <w:rPr>
          <w:rFonts w:ascii="Times New Roman" w:hAnsi="Times New Roman" w:cs="Times New Roman"/>
          <w:sz w:val="24"/>
          <w:szCs w:val="24"/>
        </w:rPr>
      </w:pPr>
      <w:r w:rsidRPr="00F64C15">
        <w:rPr>
          <w:rFonts w:ascii="Times New Roman" w:hAnsi="Times New Roman"/>
          <w:sz w:val="24"/>
          <w:szCs w:val="24"/>
        </w:rPr>
        <w:t xml:space="preserve">5) </w:t>
      </w:r>
      <w:r w:rsidRPr="00F64C15">
        <w:rPr>
          <w:rFonts w:ascii="Times New Roman" w:hAnsi="Times New Roman"/>
          <w:sz w:val="24"/>
          <w:szCs w:val="24"/>
          <w:lang w:val="sr-Cyrl-RS"/>
        </w:rPr>
        <w:t>п</w:t>
      </w:r>
      <w:r w:rsidRPr="00F64C15">
        <w:rPr>
          <w:rFonts w:ascii="Times New Roman" w:hAnsi="Times New Roman"/>
          <w:sz w:val="24"/>
          <w:szCs w:val="24"/>
        </w:rPr>
        <w:t>рипрем</w:t>
      </w:r>
      <w:r w:rsidR="00DA5505" w:rsidRPr="00F64C15">
        <w:rPr>
          <w:rFonts w:ascii="Times New Roman" w:hAnsi="Times New Roman"/>
          <w:sz w:val="24"/>
          <w:szCs w:val="24"/>
          <w:lang w:val="sr-Cyrl-RS"/>
        </w:rPr>
        <w:t>у</w:t>
      </w:r>
      <w:r w:rsidRPr="00F64C15">
        <w:rPr>
          <w:rFonts w:ascii="Times New Roman" w:hAnsi="Times New Roman"/>
          <w:sz w:val="24"/>
          <w:szCs w:val="24"/>
        </w:rPr>
        <w:t xml:space="preserve"> извештаја и евалуациј</w:t>
      </w:r>
      <w:r w:rsidR="00DA5505" w:rsidRPr="00F64C15">
        <w:rPr>
          <w:rFonts w:ascii="Times New Roman" w:hAnsi="Times New Roman"/>
          <w:sz w:val="24"/>
          <w:szCs w:val="24"/>
          <w:lang w:val="sr-Cyrl-RS"/>
        </w:rPr>
        <w:t>у</w:t>
      </w:r>
      <w:r w:rsidRPr="00F64C15">
        <w:rPr>
          <w:rFonts w:ascii="Times New Roman" w:hAnsi="Times New Roman"/>
          <w:sz w:val="24"/>
          <w:szCs w:val="24"/>
        </w:rPr>
        <w:t xml:space="preserve"> пројеката</w:t>
      </w:r>
      <w:r w:rsidR="003754A3" w:rsidRPr="00F64C15">
        <w:rPr>
          <w:rFonts w:ascii="Times New Roman" w:hAnsi="Times New Roman" w:cs="Times New Roman"/>
          <w:sz w:val="24"/>
          <w:szCs w:val="24"/>
        </w:rPr>
        <w:t>.</w:t>
      </w:r>
    </w:p>
    <w:p w14:paraId="4370174B" w14:textId="77777777" w:rsidR="00C52304" w:rsidRPr="00F64C15" w:rsidRDefault="00C52304" w:rsidP="00EE0179">
      <w:pPr>
        <w:spacing w:after="60" w:line="240" w:lineRule="auto"/>
        <w:jc w:val="center"/>
        <w:rPr>
          <w:rFonts w:ascii="Times New Roman" w:hAnsi="Times New Roman" w:cs="Times New Roman"/>
          <w:sz w:val="24"/>
          <w:szCs w:val="24"/>
        </w:rPr>
      </w:pPr>
    </w:p>
    <w:p w14:paraId="3E3A625A" w14:textId="36CDB40F" w:rsidR="00E8417B" w:rsidRPr="00F64C15" w:rsidRDefault="003754A3" w:rsidP="00EE0179">
      <w:pPr>
        <w:spacing w:after="60" w:line="240" w:lineRule="auto"/>
        <w:ind w:left="720"/>
        <w:jc w:val="center"/>
        <w:rPr>
          <w:rFonts w:ascii="Times New Roman" w:hAnsi="Times New Roman" w:cs="Times New Roman"/>
          <w:b/>
          <w:sz w:val="24"/>
          <w:szCs w:val="24"/>
          <w:lang w:val="sr-Cyrl-RS"/>
        </w:rPr>
      </w:pPr>
      <w:r w:rsidRPr="00F64C15">
        <w:rPr>
          <w:rFonts w:ascii="Times New Roman" w:hAnsi="Times New Roman" w:cs="Times New Roman"/>
          <w:b/>
          <w:sz w:val="24"/>
          <w:szCs w:val="24"/>
        </w:rPr>
        <w:t>Области знања и вештина за посебну функционалну компетенцију за област рада послови</w:t>
      </w:r>
      <w:r w:rsidR="005136CB" w:rsidRPr="00F64C15">
        <w:rPr>
          <w:rFonts w:ascii="Times New Roman" w:hAnsi="Times New Roman" w:cs="Times New Roman"/>
          <w:b/>
          <w:sz w:val="24"/>
          <w:szCs w:val="24"/>
          <w:lang w:val="sr-Cyrl-RS"/>
        </w:rPr>
        <w:t xml:space="preserve"> комуналне милиције</w:t>
      </w:r>
    </w:p>
    <w:p w14:paraId="60DBE2D2" w14:textId="6F442F47"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 xml:space="preserve">Члан </w:t>
      </w:r>
      <w:r w:rsidR="000F5B11" w:rsidRPr="00F64C15">
        <w:rPr>
          <w:rFonts w:ascii="Times New Roman" w:hAnsi="Times New Roman" w:cs="Times New Roman"/>
          <w:b/>
          <w:bCs/>
          <w:sz w:val="24"/>
          <w:szCs w:val="24"/>
          <w:lang w:val="sr-Cyrl-RS"/>
        </w:rPr>
        <w:t>29</w:t>
      </w:r>
      <w:r w:rsidRPr="00F64C15">
        <w:rPr>
          <w:rFonts w:ascii="Times New Roman" w:hAnsi="Times New Roman" w:cs="Times New Roman"/>
          <w:b/>
          <w:bCs/>
          <w:sz w:val="24"/>
          <w:szCs w:val="24"/>
        </w:rPr>
        <w:t>.</w:t>
      </w:r>
    </w:p>
    <w:p w14:paraId="6E99811B" w14:textId="77777777" w:rsidR="00B919C3" w:rsidRPr="00F64C15" w:rsidRDefault="00B919C3" w:rsidP="00EE0179">
      <w:pPr>
        <w:spacing w:after="60" w:line="240" w:lineRule="auto"/>
        <w:jc w:val="center"/>
        <w:rPr>
          <w:rFonts w:ascii="Times New Roman" w:hAnsi="Times New Roman" w:cs="Times New Roman"/>
          <w:sz w:val="24"/>
          <w:szCs w:val="24"/>
        </w:rPr>
      </w:pPr>
    </w:p>
    <w:p w14:paraId="11FADB74" w14:textId="44FFC23A"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Области знања и вештина за посебну функционалну компетенцију за област рада послови </w:t>
      </w:r>
      <w:r w:rsidR="005136CB" w:rsidRPr="00F64C15">
        <w:rPr>
          <w:rFonts w:ascii="Times New Roman" w:hAnsi="Times New Roman" w:cs="Times New Roman"/>
          <w:sz w:val="24"/>
          <w:szCs w:val="24"/>
          <w:lang w:val="sr-Cyrl-RS"/>
        </w:rPr>
        <w:t>комуналне милиције</w:t>
      </w:r>
      <w:r w:rsidR="005136CB" w:rsidRPr="00F64C15">
        <w:rPr>
          <w:rFonts w:ascii="Times New Roman" w:hAnsi="Times New Roman" w:cs="Times New Roman"/>
          <w:sz w:val="24"/>
          <w:szCs w:val="24"/>
        </w:rPr>
        <w:t xml:space="preserve"> </w:t>
      </w:r>
      <w:r w:rsidR="003754A3" w:rsidRPr="00F64C15">
        <w:rPr>
          <w:rFonts w:ascii="Times New Roman" w:hAnsi="Times New Roman" w:cs="Times New Roman"/>
          <w:sz w:val="24"/>
          <w:szCs w:val="24"/>
        </w:rPr>
        <w:t>однос</w:t>
      </w:r>
      <w:r w:rsidR="005A03A6" w:rsidRPr="00F64C15">
        <w:rPr>
          <w:rFonts w:ascii="Times New Roman" w:hAnsi="Times New Roman" w:cs="Times New Roman"/>
          <w:sz w:val="24"/>
          <w:szCs w:val="24"/>
          <w:lang w:val="sr-Cyrl-CS"/>
        </w:rPr>
        <w:t>е</w:t>
      </w:r>
      <w:r w:rsidR="003754A3" w:rsidRPr="00F64C15">
        <w:rPr>
          <w:rFonts w:ascii="Times New Roman" w:hAnsi="Times New Roman" w:cs="Times New Roman"/>
          <w:sz w:val="24"/>
          <w:szCs w:val="24"/>
        </w:rPr>
        <w:t xml:space="preserve"> се на:</w:t>
      </w:r>
    </w:p>
    <w:p w14:paraId="5FC1A151" w14:textId="77777777" w:rsidR="005136CB" w:rsidRPr="00F64C15" w:rsidRDefault="005136CB" w:rsidP="007D1639">
      <w:pPr>
        <w:spacing w:after="0" w:line="240" w:lineRule="auto"/>
        <w:ind w:left="720" w:firstLine="720"/>
        <w:jc w:val="both"/>
        <w:rPr>
          <w:rFonts w:ascii="Times New Roman" w:hAnsi="Times New Roman"/>
          <w:sz w:val="24"/>
          <w:szCs w:val="24"/>
          <w:lang w:val="sr-Cyrl-RS"/>
        </w:rPr>
      </w:pPr>
      <w:r w:rsidRPr="00F64C15">
        <w:rPr>
          <w:rFonts w:ascii="Times New Roman" w:hAnsi="Times New Roman"/>
          <w:sz w:val="24"/>
          <w:szCs w:val="24"/>
          <w:lang w:val="en-GB"/>
        </w:rPr>
        <w:t xml:space="preserve">1) </w:t>
      </w:r>
      <w:r w:rsidRPr="00F64C15">
        <w:rPr>
          <w:rFonts w:ascii="Times New Roman" w:hAnsi="Times New Roman"/>
          <w:sz w:val="24"/>
          <w:szCs w:val="24"/>
          <w:lang w:val="sr-Cyrl-RS"/>
        </w:rPr>
        <w:t xml:space="preserve">надлежности и овлашћења комуналне милиције; </w:t>
      </w:r>
    </w:p>
    <w:p w14:paraId="225698C3" w14:textId="5D71C0FC" w:rsidR="005136CB" w:rsidRPr="00F64C15" w:rsidRDefault="005136CB" w:rsidP="007D1639">
      <w:pPr>
        <w:spacing w:after="0" w:line="240" w:lineRule="auto"/>
        <w:ind w:left="720" w:firstLine="720"/>
        <w:jc w:val="both"/>
        <w:rPr>
          <w:rFonts w:ascii="Times New Roman" w:hAnsi="Times New Roman"/>
          <w:sz w:val="24"/>
          <w:szCs w:val="24"/>
          <w:lang w:val="en-GB"/>
        </w:rPr>
      </w:pPr>
      <w:r w:rsidRPr="00F64C15">
        <w:rPr>
          <w:rFonts w:ascii="Times New Roman" w:hAnsi="Times New Roman"/>
          <w:sz w:val="24"/>
          <w:szCs w:val="24"/>
          <w:lang w:val="sr-Cyrl-RS"/>
        </w:rPr>
        <w:t>2</w:t>
      </w:r>
      <w:r w:rsidRPr="00F64C15">
        <w:rPr>
          <w:rFonts w:ascii="Times New Roman" w:hAnsi="Times New Roman"/>
          <w:sz w:val="24"/>
          <w:szCs w:val="24"/>
          <w:lang w:val="en-GB"/>
        </w:rPr>
        <w:t>) основ</w:t>
      </w:r>
      <w:r w:rsidR="00C15AF4" w:rsidRPr="00F64C15">
        <w:rPr>
          <w:rFonts w:ascii="Times New Roman" w:hAnsi="Times New Roman"/>
          <w:sz w:val="24"/>
          <w:szCs w:val="24"/>
          <w:lang w:val="sr-Cyrl-RS"/>
        </w:rPr>
        <w:t>е</w:t>
      </w:r>
      <w:r w:rsidRPr="00F64C15">
        <w:rPr>
          <w:rFonts w:ascii="Times New Roman" w:hAnsi="Times New Roman"/>
          <w:sz w:val="24"/>
          <w:szCs w:val="24"/>
          <w:lang w:val="en-GB"/>
        </w:rPr>
        <w:t xml:space="preserve"> прекршајног права и прекршајни поступак; </w:t>
      </w:r>
    </w:p>
    <w:p w14:paraId="6F2F3FBD" w14:textId="77777777" w:rsidR="005136CB" w:rsidRPr="00F64C15" w:rsidRDefault="005136CB" w:rsidP="007D1639">
      <w:pPr>
        <w:spacing w:after="0" w:line="240" w:lineRule="auto"/>
        <w:ind w:left="720" w:firstLine="720"/>
        <w:jc w:val="both"/>
        <w:rPr>
          <w:rFonts w:ascii="Times New Roman" w:hAnsi="Times New Roman"/>
          <w:sz w:val="24"/>
          <w:szCs w:val="24"/>
          <w:lang w:val="sr-Cyrl-RS"/>
        </w:rPr>
      </w:pPr>
      <w:r w:rsidRPr="00F64C15">
        <w:rPr>
          <w:rFonts w:ascii="Times New Roman" w:hAnsi="Times New Roman"/>
          <w:sz w:val="24"/>
          <w:szCs w:val="24"/>
          <w:lang w:val="sr-Cyrl-RS"/>
        </w:rPr>
        <w:t>3</w:t>
      </w:r>
      <w:r w:rsidRPr="00F64C15">
        <w:rPr>
          <w:rFonts w:ascii="Times New Roman" w:hAnsi="Times New Roman"/>
          <w:sz w:val="24"/>
          <w:szCs w:val="24"/>
          <w:lang w:val="en-GB"/>
        </w:rPr>
        <w:t xml:space="preserve">) </w:t>
      </w:r>
      <w:r w:rsidRPr="00F64C15">
        <w:rPr>
          <w:rFonts w:ascii="Times New Roman" w:hAnsi="Times New Roman"/>
          <w:sz w:val="24"/>
          <w:szCs w:val="24"/>
          <w:lang w:val="sr-Cyrl-RS"/>
        </w:rPr>
        <w:t xml:space="preserve">основе </w:t>
      </w:r>
      <w:r w:rsidRPr="00F64C15">
        <w:rPr>
          <w:rFonts w:ascii="Times New Roman" w:hAnsi="Times New Roman"/>
          <w:sz w:val="24"/>
          <w:szCs w:val="24"/>
          <w:lang w:val="en-GB"/>
        </w:rPr>
        <w:t>општ</w:t>
      </w:r>
      <w:r w:rsidRPr="00F64C15">
        <w:rPr>
          <w:rFonts w:ascii="Times New Roman" w:hAnsi="Times New Roman"/>
          <w:sz w:val="24"/>
          <w:szCs w:val="24"/>
          <w:lang w:val="sr-Cyrl-RS"/>
        </w:rPr>
        <w:t>ег</w:t>
      </w:r>
      <w:r w:rsidRPr="00F64C15">
        <w:rPr>
          <w:rFonts w:ascii="Times New Roman" w:hAnsi="Times New Roman"/>
          <w:sz w:val="24"/>
          <w:szCs w:val="24"/>
          <w:lang w:val="en-GB"/>
        </w:rPr>
        <w:t xml:space="preserve"> управн</w:t>
      </w:r>
      <w:r w:rsidRPr="00F64C15">
        <w:rPr>
          <w:rFonts w:ascii="Times New Roman" w:hAnsi="Times New Roman"/>
          <w:sz w:val="24"/>
          <w:szCs w:val="24"/>
          <w:lang w:val="sr-Cyrl-RS"/>
        </w:rPr>
        <w:t>ог</w:t>
      </w:r>
      <w:r w:rsidRPr="00F64C15">
        <w:rPr>
          <w:rFonts w:ascii="Times New Roman" w:hAnsi="Times New Roman"/>
          <w:sz w:val="24"/>
          <w:szCs w:val="24"/>
          <w:lang w:val="en-GB"/>
        </w:rPr>
        <w:t xml:space="preserve"> поступ</w:t>
      </w:r>
      <w:r w:rsidRPr="00F64C15">
        <w:rPr>
          <w:rFonts w:ascii="Times New Roman" w:hAnsi="Times New Roman"/>
          <w:sz w:val="24"/>
          <w:szCs w:val="24"/>
          <w:lang w:val="sr-Cyrl-RS"/>
        </w:rPr>
        <w:t>ка;</w:t>
      </w:r>
    </w:p>
    <w:p w14:paraId="02AD19C5" w14:textId="6BCBE194" w:rsidR="005136CB" w:rsidRPr="00F64C15" w:rsidRDefault="005136CB" w:rsidP="007D1639">
      <w:pPr>
        <w:spacing w:after="0" w:line="240" w:lineRule="auto"/>
        <w:ind w:left="720" w:firstLine="720"/>
        <w:jc w:val="both"/>
        <w:rPr>
          <w:rFonts w:ascii="Times New Roman" w:hAnsi="Times New Roman"/>
          <w:sz w:val="24"/>
          <w:szCs w:val="24"/>
          <w:lang w:val="sr-Cyrl-RS"/>
        </w:rPr>
      </w:pPr>
      <w:r w:rsidRPr="00F64C15">
        <w:rPr>
          <w:rFonts w:ascii="Times New Roman" w:hAnsi="Times New Roman"/>
          <w:sz w:val="24"/>
          <w:szCs w:val="24"/>
          <w:lang w:val="sr-Cyrl-RS"/>
        </w:rPr>
        <w:t>4) систем унутрашње контроле</w:t>
      </w:r>
      <w:r w:rsidRPr="00F64C15">
        <w:rPr>
          <w:rFonts w:ascii="Times New Roman" w:hAnsi="Times New Roman"/>
          <w:sz w:val="24"/>
          <w:szCs w:val="24"/>
          <w:lang w:val="sr-Cyrl-RS"/>
        </w:rPr>
        <w:softHyphen/>
      </w:r>
      <w:r w:rsidR="00E35CEB" w:rsidRPr="00F64C15">
        <w:rPr>
          <w:rFonts w:ascii="Times New Roman" w:hAnsi="Times New Roman"/>
          <w:sz w:val="24"/>
          <w:szCs w:val="24"/>
          <w:lang w:val="sr-Cyrl-RS"/>
        </w:rPr>
        <w:t>;</w:t>
      </w:r>
    </w:p>
    <w:p w14:paraId="45C24174" w14:textId="77777777" w:rsidR="005136CB" w:rsidRPr="00F64C15" w:rsidRDefault="005136CB" w:rsidP="007D1639">
      <w:pPr>
        <w:spacing w:after="0" w:line="240" w:lineRule="auto"/>
        <w:ind w:left="720" w:firstLine="720"/>
        <w:jc w:val="both"/>
        <w:rPr>
          <w:rFonts w:ascii="Times New Roman" w:hAnsi="Times New Roman"/>
          <w:sz w:val="24"/>
          <w:szCs w:val="24"/>
          <w:lang w:val="sr-Cyrl-RS"/>
        </w:rPr>
      </w:pPr>
      <w:r w:rsidRPr="00F64C15">
        <w:rPr>
          <w:rFonts w:ascii="Times New Roman" w:hAnsi="Times New Roman"/>
          <w:sz w:val="24"/>
          <w:szCs w:val="24"/>
          <w:lang w:val="sr-Cyrl-RS"/>
        </w:rPr>
        <w:t>5) евидентирање и извештавање о раду;</w:t>
      </w:r>
    </w:p>
    <w:p w14:paraId="4855E366" w14:textId="77777777" w:rsidR="00E8417B" w:rsidRPr="00F64C15" w:rsidRDefault="005136CB" w:rsidP="007D1639">
      <w:pPr>
        <w:spacing w:after="0" w:line="240" w:lineRule="auto"/>
        <w:ind w:left="720" w:firstLine="720"/>
        <w:jc w:val="both"/>
        <w:rPr>
          <w:rFonts w:ascii="Times New Roman" w:hAnsi="Times New Roman" w:cs="Times New Roman"/>
          <w:sz w:val="24"/>
          <w:szCs w:val="24"/>
        </w:rPr>
      </w:pPr>
      <w:r w:rsidRPr="00F64C15">
        <w:rPr>
          <w:rFonts w:ascii="Times New Roman" w:hAnsi="Times New Roman"/>
          <w:sz w:val="24"/>
          <w:szCs w:val="24"/>
          <w:lang w:val="sr-Cyrl-RS"/>
        </w:rPr>
        <w:t>6</w:t>
      </w:r>
      <w:r w:rsidRPr="00F64C15">
        <w:rPr>
          <w:rFonts w:ascii="Times New Roman" w:hAnsi="Times New Roman"/>
          <w:sz w:val="24"/>
          <w:szCs w:val="24"/>
        </w:rPr>
        <w:t>) вештине комуникације и конструктивног</w:t>
      </w:r>
      <w:r w:rsidRPr="00F64C15">
        <w:rPr>
          <w:rFonts w:ascii="Times New Roman" w:hAnsi="Times New Roman"/>
          <w:sz w:val="24"/>
          <w:szCs w:val="24"/>
          <w:lang w:val="sr-Cyrl-RS"/>
        </w:rPr>
        <w:t xml:space="preserve"> </w:t>
      </w:r>
      <w:r w:rsidRPr="00F64C15">
        <w:rPr>
          <w:rFonts w:ascii="Times New Roman" w:hAnsi="Times New Roman"/>
          <w:sz w:val="24"/>
          <w:szCs w:val="24"/>
        </w:rPr>
        <w:t xml:space="preserve">решавања </w:t>
      </w:r>
      <w:r w:rsidRPr="00F64C15">
        <w:rPr>
          <w:rFonts w:ascii="Times New Roman" w:hAnsi="Times New Roman"/>
          <w:sz w:val="24"/>
          <w:szCs w:val="24"/>
          <w:lang w:val="sr-Cyrl-RS"/>
        </w:rPr>
        <w:t>к</w:t>
      </w:r>
      <w:r w:rsidRPr="00F64C15">
        <w:rPr>
          <w:rFonts w:ascii="Times New Roman" w:hAnsi="Times New Roman"/>
          <w:sz w:val="24"/>
          <w:szCs w:val="24"/>
        </w:rPr>
        <w:t>онфликата</w:t>
      </w:r>
      <w:r w:rsidR="003754A3" w:rsidRPr="00F64C15">
        <w:rPr>
          <w:rFonts w:ascii="Times New Roman" w:hAnsi="Times New Roman" w:cs="Times New Roman"/>
          <w:sz w:val="24"/>
          <w:szCs w:val="24"/>
        </w:rPr>
        <w:t>.</w:t>
      </w:r>
    </w:p>
    <w:p w14:paraId="22018BE2" w14:textId="60AEFB91" w:rsidR="005136CB" w:rsidRPr="00F64C15" w:rsidRDefault="005136CB" w:rsidP="00EE0179">
      <w:pPr>
        <w:spacing w:after="60" w:line="240" w:lineRule="auto"/>
        <w:rPr>
          <w:rFonts w:ascii="Times New Roman" w:hAnsi="Times New Roman" w:cs="Times New Roman"/>
          <w:sz w:val="24"/>
          <w:szCs w:val="24"/>
        </w:rPr>
      </w:pPr>
    </w:p>
    <w:p w14:paraId="33F5C7A3" w14:textId="1D178B86" w:rsidR="000B4DE7" w:rsidRPr="00F64C15" w:rsidRDefault="000B4DE7" w:rsidP="00EE0179">
      <w:pPr>
        <w:spacing w:after="60" w:line="240" w:lineRule="auto"/>
        <w:rPr>
          <w:rFonts w:ascii="Times New Roman" w:hAnsi="Times New Roman" w:cs="Times New Roman"/>
          <w:sz w:val="24"/>
          <w:szCs w:val="24"/>
        </w:rPr>
      </w:pPr>
    </w:p>
    <w:p w14:paraId="2B505AA3" w14:textId="77777777" w:rsidR="000B4DE7" w:rsidRPr="00F64C15" w:rsidRDefault="000B4DE7" w:rsidP="00EE0179">
      <w:pPr>
        <w:spacing w:after="60" w:line="240" w:lineRule="auto"/>
        <w:rPr>
          <w:rFonts w:ascii="Times New Roman" w:hAnsi="Times New Roman" w:cs="Times New Roman"/>
          <w:sz w:val="24"/>
          <w:szCs w:val="24"/>
        </w:rPr>
      </w:pPr>
    </w:p>
    <w:p w14:paraId="3060300C" w14:textId="112ED616" w:rsidR="005136CB" w:rsidRPr="00F64C15" w:rsidRDefault="005136CB" w:rsidP="00EE0179">
      <w:pPr>
        <w:spacing w:after="60" w:line="240" w:lineRule="auto"/>
        <w:ind w:left="720"/>
        <w:jc w:val="center"/>
        <w:rPr>
          <w:rFonts w:ascii="Times New Roman" w:hAnsi="Times New Roman" w:cs="Times New Roman"/>
          <w:b/>
          <w:sz w:val="24"/>
          <w:szCs w:val="24"/>
          <w:lang w:val="sr-Cyrl-RS"/>
        </w:rPr>
      </w:pPr>
      <w:r w:rsidRPr="00F64C15">
        <w:rPr>
          <w:rFonts w:ascii="Times New Roman" w:hAnsi="Times New Roman" w:cs="Times New Roman"/>
          <w:b/>
          <w:sz w:val="24"/>
          <w:szCs w:val="24"/>
        </w:rPr>
        <w:lastRenderedPageBreak/>
        <w:t xml:space="preserve">Области знања и вештина за посебну функционалну компетенцију за област рада </w:t>
      </w:r>
      <w:r w:rsidRPr="00F64C15">
        <w:rPr>
          <w:rFonts w:ascii="Times New Roman" w:hAnsi="Times New Roman" w:cs="Times New Roman"/>
          <w:b/>
          <w:sz w:val="24"/>
          <w:szCs w:val="24"/>
          <w:lang w:val="sr-Cyrl-RS"/>
        </w:rPr>
        <w:t>послови правне помоћи грађанима</w:t>
      </w:r>
    </w:p>
    <w:p w14:paraId="7520191E" w14:textId="387C4EDE" w:rsidR="005136CB" w:rsidRPr="00F64C15" w:rsidRDefault="005136CB" w:rsidP="00EE0179">
      <w:pPr>
        <w:spacing w:after="60" w:line="240" w:lineRule="auto"/>
        <w:jc w:val="center"/>
        <w:rPr>
          <w:rFonts w:ascii="Times New Roman" w:hAnsi="Times New Roman" w:cs="Times New Roman"/>
          <w:b/>
          <w:bCs/>
          <w:sz w:val="24"/>
          <w:szCs w:val="24"/>
          <w:lang w:val="sr-Cyrl-RS"/>
        </w:rPr>
      </w:pPr>
      <w:r w:rsidRPr="00F64C15">
        <w:rPr>
          <w:rFonts w:ascii="Times New Roman" w:hAnsi="Times New Roman" w:cs="Times New Roman"/>
          <w:b/>
          <w:bCs/>
          <w:sz w:val="24"/>
          <w:szCs w:val="24"/>
          <w:lang w:val="sr-Cyrl-RS"/>
        </w:rPr>
        <w:t xml:space="preserve">Члан </w:t>
      </w:r>
      <w:r w:rsidR="00C52304" w:rsidRPr="00F64C15">
        <w:rPr>
          <w:rFonts w:ascii="Times New Roman" w:hAnsi="Times New Roman" w:cs="Times New Roman"/>
          <w:b/>
          <w:bCs/>
          <w:sz w:val="24"/>
          <w:szCs w:val="24"/>
          <w:lang w:val="sr-Cyrl-RS"/>
        </w:rPr>
        <w:t>3</w:t>
      </w:r>
      <w:r w:rsidR="000F5B11" w:rsidRPr="00F64C15">
        <w:rPr>
          <w:rFonts w:ascii="Times New Roman" w:hAnsi="Times New Roman" w:cs="Times New Roman"/>
          <w:b/>
          <w:bCs/>
          <w:sz w:val="24"/>
          <w:szCs w:val="24"/>
          <w:lang w:val="sr-Cyrl-RS"/>
        </w:rPr>
        <w:t>0</w:t>
      </w:r>
      <w:r w:rsidR="00C52304" w:rsidRPr="00F64C15">
        <w:rPr>
          <w:rFonts w:ascii="Times New Roman" w:hAnsi="Times New Roman" w:cs="Times New Roman"/>
          <w:b/>
          <w:bCs/>
          <w:sz w:val="24"/>
          <w:szCs w:val="24"/>
          <w:lang w:val="sr-Cyrl-RS"/>
        </w:rPr>
        <w:t>.</w:t>
      </w:r>
    </w:p>
    <w:p w14:paraId="6B708F27" w14:textId="77777777" w:rsidR="00B919C3" w:rsidRPr="00F64C15" w:rsidRDefault="00B919C3" w:rsidP="00EE0179">
      <w:pPr>
        <w:spacing w:after="60" w:line="240" w:lineRule="auto"/>
        <w:jc w:val="center"/>
        <w:rPr>
          <w:rFonts w:ascii="Times New Roman" w:hAnsi="Times New Roman" w:cs="Times New Roman"/>
          <w:sz w:val="24"/>
          <w:szCs w:val="24"/>
          <w:lang w:val="sr-Cyrl-RS"/>
        </w:rPr>
      </w:pPr>
    </w:p>
    <w:p w14:paraId="5830C3BA" w14:textId="7EDE7C16" w:rsidR="005136CB" w:rsidRPr="00F64C15" w:rsidRDefault="007D1639" w:rsidP="007D1639">
      <w:pPr>
        <w:tabs>
          <w:tab w:val="left" w:pos="1418"/>
        </w:tabs>
        <w:spacing w:after="6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ab/>
      </w:r>
      <w:r w:rsidR="005136CB" w:rsidRPr="00F64C15">
        <w:rPr>
          <w:rFonts w:ascii="Times New Roman" w:hAnsi="Times New Roman" w:cs="Times New Roman"/>
          <w:sz w:val="24"/>
          <w:szCs w:val="24"/>
        </w:rPr>
        <w:t>Области знања и вештина за посебну функционалну компетенцију за област рада послови</w:t>
      </w:r>
      <w:r w:rsidR="00954D85" w:rsidRPr="00F64C15">
        <w:rPr>
          <w:rFonts w:ascii="Times New Roman" w:hAnsi="Times New Roman" w:cs="Times New Roman"/>
          <w:sz w:val="24"/>
          <w:szCs w:val="24"/>
          <w:lang w:val="sr-Cyrl-RS"/>
        </w:rPr>
        <w:t xml:space="preserve"> правне помоћи грађанима одн</w:t>
      </w:r>
      <w:r w:rsidR="005136CB" w:rsidRPr="00F64C15">
        <w:rPr>
          <w:rFonts w:ascii="Times New Roman" w:hAnsi="Times New Roman" w:cs="Times New Roman"/>
          <w:sz w:val="24"/>
          <w:szCs w:val="24"/>
          <w:lang w:val="sr-Cyrl-RS"/>
        </w:rPr>
        <w:t>о</w:t>
      </w:r>
      <w:r w:rsidR="00954D85" w:rsidRPr="00F64C15">
        <w:rPr>
          <w:rFonts w:ascii="Times New Roman" w:hAnsi="Times New Roman" w:cs="Times New Roman"/>
          <w:sz w:val="24"/>
          <w:szCs w:val="24"/>
          <w:lang w:val="sr-Cyrl-RS"/>
        </w:rPr>
        <w:t>с</w:t>
      </w:r>
      <w:r w:rsidR="005A03A6" w:rsidRPr="00F64C15">
        <w:rPr>
          <w:rFonts w:ascii="Times New Roman" w:hAnsi="Times New Roman" w:cs="Times New Roman"/>
          <w:sz w:val="24"/>
          <w:szCs w:val="24"/>
          <w:lang w:val="sr-Cyrl-RS"/>
        </w:rPr>
        <w:t>е</w:t>
      </w:r>
      <w:r w:rsidR="005136CB" w:rsidRPr="00F64C15">
        <w:rPr>
          <w:rFonts w:ascii="Times New Roman" w:hAnsi="Times New Roman" w:cs="Times New Roman"/>
          <w:sz w:val="24"/>
          <w:szCs w:val="24"/>
          <w:lang w:val="sr-Cyrl-RS"/>
        </w:rPr>
        <w:t xml:space="preserve"> се на:</w:t>
      </w:r>
    </w:p>
    <w:p w14:paraId="61D19A73" w14:textId="77777777" w:rsidR="005136CB" w:rsidRPr="00F64C15" w:rsidRDefault="005136CB" w:rsidP="007D1639">
      <w:pPr>
        <w:spacing w:after="0" w:line="240" w:lineRule="auto"/>
        <w:ind w:left="720" w:firstLine="720"/>
        <w:jc w:val="both"/>
        <w:rPr>
          <w:rFonts w:ascii="Times New Roman" w:hAnsi="Times New Roman"/>
          <w:sz w:val="24"/>
          <w:szCs w:val="24"/>
          <w:lang w:val="sr-Cyrl-RS"/>
        </w:rPr>
      </w:pPr>
      <w:r w:rsidRPr="00F64C15">
        <w:rPr>
          <w:rFonts w:ascii="Times New Roman" w:hAnsi="Times New Roman"/>
          <w:sz w:val="24"/>
          <w:szCs w:val="24"/>
          <w:lang w:val="sr-Cyrl-RS"/>
        </w:rPr>
        <w:t>1) систем пружања правне помоћи грађанима;</w:t>
      </w:r>
    </w:p>
    <w:p w14:paraId="411F0C7D" w14:textId="700574FC" w:rsidR="005136CB" w:rsidRPr="00F64C15" w:rsidRDefault="005136CB" w:rsidP="007D1639">
      <w:pPr>
        <w:spacing w:after="0" w:line="240" w:lineRule="auto"/>
        <w:ind w:left="720" w:firstLine="720"/>
        <w:jc w:val="both"/>
        <w:rPr>
          <w:rFonts w:ascii="Times New Roman" w:hAnsi="Times New Roman"/>
          <w:sz w:val="24"/>
          <w:szCs w:val="24"/>
          <w:lang w:val="sr-Cyrl-RS"/>
        </w:rPr>
      </w:pPr>
      <w:r w:rsidRPr="00F64C15">
        <w:rPr>
          <w:rFonts w:ascii="Times New Roman" w:hAnsi="Times New Roman"/>
          <w:sz w:val="24"/>
          <w:szCs w:val="24"/>
          <w:lang w:val="sr-Cyrl-RS"/>
        </w:rPr>
        <w:t>2) руковање електронском базом прописа</w:t>
      </w:r>
      <w:r w:rsidR="00C15AF4" w:rsidRPr="00F64C15">
        <w:rPr>
          <w:rFonts w:ascii="Times New Roman" w:hAnsi="Times New Roman"/>
          <w:sz w:val="24"/>
          <w:szCs w:val="24"/>
          <w:lang w:val="sr-Cyrl-RS"/>
        </w:rPr>
        <w:t>;</w:t>
      </w:r>
    </w:p>
    <w:p w14:paraId="5F2EE1AA" w14:textId="7957CCA5" w:rsidR="005136CB" w:rsidRPr="00F64C15" w:rsidRDefault="005136CB" w:rsidP="007D1639">
      <w:pPr>
        <w:spacing w:after="0" w:line="240" w:lineRule="auto"/>
        <w:ind w:left="720" w:firstLine="720"/>
        <w:jc w:val="both"/>
        <w:rPr>
          <w:rFonts w:ascii="Times New Roman" w:hAnsi="Times New Roman"/>
          <w:sz w:val="24"/>
          <w:szCs w:val="24"/>
          <w:lang w:val="sr-Cyrl-RS"/>
        </w:rPr>
      </w:pPr>
      <w:r w:rsidRPr="00F64C15">
        <w:rPr>
          <w:rFonts w:ascii="Times New Roman" w:hAnsi="Times New Roman"/>
          <w:sz w:val="24"/>
          <w:szCs w:val="24"/>
          <w:lang w:val="sr-Cyrl-RS"/>
        </w:rPr>
        <w:t>3) бесплатн</w:t>
      </w:r>
      <w:r w:rsidR="00C15AF4" w:rsidRPr="00F64C15">
        <w:rPr>
          <w:rFonts w:ascii="Times New Roman" w:hAnsi="Times New Roman"/>
          <w:sz w:val="24"/>
          <w:szCs w:val="24"/>
          <w:lang w:val="sr-Cyrl-RS"/>
        </w:rPr>
        <w:t>у</w:t>
      </w:r>
      <w:r w:rsidRPr="00F64C15">
        <w:rPr>
          <w:rFonts w:ascii="Times New Roman" w:hAnsi="Times New Roman"/>
          <w:sz w:val="24"/>
          <w:szCs w:val="24"/>
          <w:lang w:val="sr-Cyrl-RS"/>
        </w:rPr>
        <w:t xml:space="preserve"> правн</w:t>
      </w:r>
      <w:r w:rsidR="00C15AF4" w:rsidRPr="00F64C15">
        <w:rPr>
          <w:rFonts w:ascii="Times New Roman" w:hAnsi="Times New Roman"/>
          <w:sz w:val="24"/>
          <w:szCs w:val="24"/>
          <w:lang w:val="sr-Cyrl-RS"/>
        </w:rPr>
        <w:t>у</w:t>
      </w:r>
      <w:r w:rsidRPr="00F64C15">
        <w:rPr>
          <w:rFonts w:ascii="Times New Roman" w:hAnsi="Times New Roman"/>
          <w:sz w:val="24"/>
          <w:szCs w:val="24"/>
          <w:lang w:val="sr-Cyrl-RS"/>
        </w:rPr>
        <w:t xml:space="preserve"> помоћ; </w:t>
      </w:r>
    </w:p>
    <w:p w14:paraId="249410D3" w14:textId="77777777" w:rsidR="005136CB" w:rsidRPr="00F64C15" w:rsidRDefault="005136CB" w:rsidP="007D1639">
      <w:pPr>
        <w:spacing w:after="0" w:line="240" w:lineRule="auto"/>
        <w:ind w:left="720" w:firstLine="720"/>
        <w:jc w:val="both"/>
        <w:rPr>
          <w:rFonts w:ascii="Times New Roman" w:hAnsi="Times New Roman"/>
          <w:sz w:val="24"/>
          <w:szCs w:val="24"/>
          <w:lang w:val="sr-Cyrl-RS"/>
        </w:rPr>
      </w:pPr>
      <w:r w:rsidRPr="00F64C15">
        <w:rPr>
          <w:rFonts w:ascii="Times New Roman" w:hAnsi="Times New Roman"/>
          <w:sz w:val="24"/>
          <w:szCs w:val="24"/>
          <w:lang w:val="sr-Cyrl-RS"/>
        </w:rPr>
        <w:t xml:space="preserve">4) основе процесних закона; </w:t>
      </w:r>
    </w:p>
    <w:p w14:paraId="5F562EDD" w14:textId="59D1DF16" w:rsidR="005136CB" w:rsidRPr="00F64C15" w:rsidRDefault="005136CB" w:rsidP="007D1639">
      <w:pPr>
        <w:spacing w:after="0" w:line="240" w:lineRule="auto"/>
        <w:ind w:left="720" w:firstLine="720"/>
        <w:jc w:val="both"/>
        <w:rPr>
          <w:rFonts w:ascii="Times New Roman" w:hAnsi="Times New Roman"/>
          <w:sz w:val="24"/>
          <w:szCs w:val="24"/>
          <w:lang w:val="sr-Cyrl-RS"/>
        </w:rPr>
      </w:pPr>
      <w:r w:rsidRPr="00F64C15">
        <w:rPr>
          <w:rFonts w:ascii="Times New Roman" w:hAnsi="Times New Roman"/>
          <w:sz w:val="24"/>
          <w:szCs w:val="24"/>
          <w:lang w:val="sr-Cyrl-RS"/>
        </w:rPr>
        <w:t>5) заштит</w:t>
      </w:r>
      <w:r w:rsidR="00C15AF4" w:rsidRPr="00F64C15">
        <w:rPr>
          <w:rFonts w:ascii="Times New Roman" w:hAnsi="Times New Roman"/>
          <w:sz w:val="24"/>
          <w:szCs w:val="24"/>
          <w:lang w:val="sr-Cyrl-RS"/>
        </w:rPr>
        <w:t>у</w:t>
      </w:r>
      <w:r w:rsidRPr="00F64C15">
        <w:rPr>
          <w:rFonts w:ascii="Times New Roman" w:hAnsi="Times New Roman"/>
          <w:sz w:val="24"/>
          <w:szCs w:val="24"/>
          <w:lang w:val="sr-Cyrl-RS"/>
        </w:rPr>
        <w:t xml:space="preserve"> права пацијената;</w:t>
      </w:r>
    </w:p>
    <w:p w14:paraId="0850C7AE" w14:textId="77777777" w:rsidR="005136CB" w:rsidRPr="00F64C15" w:rsidRDefault="005136CB" w:rsidP="007D1639">
      <w:pPr>
        <w:spacing w:after="0" w:line="240" w:lineRule="auto"/>
        <w:ind w:left="720" w:firstLine="720"/>
        <w:jc w:val="both"/>
        <w:rPr>
          <w:rFonts w:ascii="Times New Roman" w:hAnsi="Times New Roman" w:cs="Times New Roman"/>
          <w:sz w:val="24"/>
          <w:szCs w:val="24"/>
          <w:lang w:val="sr-Cyrl-RS"/>
        </w:rPr>
      </w:pPr>
      <w:r w:rsidRPr="00F64C15">
        <w:rPr>
          <w:rFonts w:ascii="Times New Roman" w:hAnsi="Times New Roman"/>
          <w:sz w:val="24"/>
          <w:szCs w:val="24"/>
          <w:lang w:val="sr-Cyrl-RS"/>
        </w:rPr>
        <w:t xml:space="preserve">6) </w:t>
      </w:r>
      <w:r w:rsidRPr="00F64C15">
        <w:rPr>
          <w:rFonts w:ascii="Times New Roman" w:hAnsi="Times New Roman"/>
          <w:sz w:val="24"/>
          <w:szCs w:val="24"/>
        </w:rPr>
        <w:t>вештине комуникације и конструктивног решавања конфликата.</w:t>
      </w:r>
    </w:p>
    <w:p w14:paraId="39E3C7BA" w14:textId="77777777" w:rsidR="005136CB" w:rsidRPr="00F64C15" w:rsidRDefault="005136CB" w:rsidP="007D1639">
      <w:pPr>
        <w:spacing w:after="60" w:line="240" w:lineRule="auto"/>
        <w:ind w:left="720"/>
        <w:rPr>
          <w:rFonts w:ascii="Times New Roman" w:hAnsi="Times New Roman" w:cs="Times New Roman"/>
          <w:sz w:val="24"/>
          <w:szCs w:val="24"/>
        </w:rPr>
      </w:pPr>
    </w:p>
    <w:p w14:paraId="7271FE0A" w14:textId="1E500B51" w:rsidR="00E8417B" w:rsidRPr="00F64C15" w:rsidRDefault="003754A3" w:rsidP="001E685E">
      <w:pPr>
        <w:jc w:val="center"/>
        <w:rPr>
          <w:rFonts w:ascii="Times New Roman" w:hAnsi="Times New Roman" w:cs="Times New Roman"/>
          <w:b/>
          <w:sz w:val="24"/>
          <w:szCs w:val="24"/>
        </w:rPr>
      </w:pPr>
      <w:r w:rsidRPr="00F64C15">
        <w:rPr>
          <w:rFonts w:ascii="Times New Roman" w:hAnsi="Times New Roman" w:cs="Times New Roman"/>
          <w:b/>
          <w:sz w:val="24"/>
          <w:szCs w:val="24"/>
        </w:rPr>
        <w:t>Посебне функционалне компетенције за одређено радно место</w:t>
      </w:r>
    </w:p>
    <w:p w14:paraId="1A2BACD0" w14:textId="20AF7D2F" w:rsidR="00E8417B" w:rsidRPr="00F64C15" w:rsidRDefault="003754A3"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Члан 3</w:t>
      </w:r>
      <w:r w:rsidR="000F5B11" w:rsidRPr="00F64C15">
        <w:rPr>
          <w:rFonts w:ascii="Times New Roman" w:hAnsi="Times New Roman" w:cs="Times New Roman"/>
          <w:b/>
          <w:bCs/>
          <w:sz w:val="24"/>
          <w:szCs w:val="24"/>
          <w:lang w:val="sr-Cyrl-RS"/>
        </w:rPr>
        <w:t>1</w:t>
      </w:r>
      <w:r w:rsidRPr="00F64C15">
        <w:rPr>
          <w:rFonts w:ascii="Times New Roman" w:hAnsi="Times New Roman" w:cs="Times New Roman"/>
          <w:b/>
          <w:bCs/>
          <w:sz w:val="24"/>
          <w:szCs w:val="24"/>
        </w:rPr>
        <w:t>.</w:t>
      </w:r>
    </w:p>
    <w:p w14:paraId="18915FB0" w14:textId="77777777" w:rsidR="00B919C3" w:rsidRPr="00F64C15" w:rsidRDefault="00B919C3" w:rsidP="00EE0179">
      <w:pPr>
        <w:spacing w:after="60" w:line="240" w:lineRule="auto"/>
        <w:jc w:val="center"/>
        <w:rPr>
          <w:rFonts w:ascii="Times New Roman" w:hAnsi="Times New Roman" w:cs="Times New Roman"/>
          <w:sz w:val="24"/>
          <w:szCs w:val="24"/>
        </w:rPr>
      </w:pPr>
    </w:p>
    <w:p w14:paraId="1C10984A" w14:textId="05D18010"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Посебне функционалне компетенције за одређено радно место</w:t>
      </w:r>
      <w:r w:rsidR="00E618FD" w:rsidRPr="00F64C15">
        <w:rPr>
          <w:rFonts w:ascii="Times New Roman" w:hAnsi="Times New Roman" w:cs="Times New Roman"/>
          <w:sz w:val="24"/>
          <w:szCs w:val="24"/>
          <w:lang w:val="sr-Cyrl-RS"/>
        </w:rPr>
        <w:t xml:space="preserve">, </w:t>
      </w:r>
      <w:r w:rsidR="00704EC1" w:rsidRPr="00F64C15">
        <w:rPr>
          <w:rFonts w:ascii="Times New Roman" w:hAnsi="Times New Roman" w:cs="Times New Roman"/>
          <w:sz w:val="24"/>
          <w:szCs w:val="24"/>
          <w:lang w:val="sr-Cyrl-RS"/>
        </w:rPr>
        <w:t>односно за групу радних места</w:t>
      </w:r>
      <w:r w:rsidR="00704EC1" w:rsidRPr="00F64C15">
        <w:rPr>
          <w:rFonts w:ascii="Times New Roman" w:hAnsi="Times New Roman" w:cs="Times New Roman"/>
          <w:sz w:val="24"/>
          <w:szCs w:val="24"/>
        </w:rPr>
        <w:t xml:space="preserve"> </w:t>
      </w:r>
      <w:r w:rsidR="003754A3" w:rsidRPr="00F64C15">
        <w:rPr>
          <w:rFonts w:ascii="Times New Roman" w:hAnsi="Times New Roman" w:cs="Times New Roman"/>
          <w:sz w:val="24"/>
          <w:szCs w:val="24"/>
        </w:rPr>
        <w:t xml:space="preserve">односе се на скуп </w:t>
      </w:r>
      <w:bookmarkStart w:id="0" w:name="_Hlk87258230"/>
      <w:r w:rsidR="003754A3" w:rsidRPr="00F64C15">
        <w:rPr>
          <w:rFonts w:ascii="Times New Roman" w:hAnsi="Times New Roman" w:cs="Times New Roman"/>
          <w:sz w:val="24"/>
          <w:szCs w:val="24"/>
        </w:rPr>
        <w:t>потребних специфичних и методолошких знања и вештина у оквиру одређеног радног места које службеник треба да примењује у раду да би делотворно обавио послове радног места</w:t>
      </w:r>
      <w:bookmarkEnd w:id="0"/>
      <w:r w:rsidR="003754A3" w:rsidRPr="00F64C15">
        <w:rPr>
          <w:rFonts w:ascii="Times New Roman" w:hAnsi="Times New Roman" w:cs="Times New Roman"/>
          <w:sz w:val="24"/>
          <w:szCs w:val="24"/>
        </w:rPr>
        <w:t>.</w:t>
      </w:r>
    </w:p>
    <w:p w14:paraId="43AF0EF2" w14:textId="2B47FA48"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Специфична и методолошка знања и вештине односе се на:</w:t>
      </w:r>
    </w:p>
    <w:p w14:paraId="158601F9" w14:textId="77777777" w:rsidR="00C15AF4" w:rsidRPr="00F64C15" w:rsidRDefault="00C15AF4" w:rsidP="00EE0179">
      <w:pPr>
        <w:pStyle w:val="ListParagraph"/>
        <w:spacing w:after="60" w:line="240" w:lineRule="auto"/>
        <w:ind w:left="1440"/>
        <w:contextualSpacing w:val="0"/>
        <w:jc w:val="both"/>
        <w:rPr>
          <w:rFonts w:ascii="Times New Roman" w:eastAsia="Calibri" w:hAnsi="Times New Roman" w:cs="Times New Roman"/>
          <w:noProof/>
          <w:sz w:val="24"/>
          <w:szCs w:val="24"/>
          <w:lang w:val="sr-Latn-CS"/>
        </w:rPr>
      </w:pPr>
      <w:bookmarkStart w:id="1" w:name="_Hlk87258255"/>
      <w:r w:rsidRPr="00F64C15">
        <w:rPr>
          <w:rFonts w:ascii="Times New Roman" w:eastAsia="Calibri" w:hAnsi="Times New Roman" w:cs="Times New Roman"/>
          <w:noProof/>
          <w:sz w:val="24"/>
          <w:szCs w:val="24"/>
          <w:lang w:val="sr-Latn-CS"/>
        </w:rPr>
        <w:t xml:space="preserve">1) </w:t>
      </w:r>
      <w:bookmarkStart w:id="2" w:name="_Hlk89073359"/>
      <w:r w:rsidRPr="00F64C15">
        <w:rPr>
          <w:rFonts w:ascii="Times New Roman" w:eastAsia="Calibri" w:hAnsi="Times New Roman" w:cs="Times New Roman"/>
          <w:noProof/>
          <w:sz w:val="24"/>
          <w:szCs w:val="24"/>
          <w:lang w:val="sr-Cyrl-RS"/>
        </w:rPr>
        <w:t xml:space="preserve">планска документа, прописе и акта </w:t>
      </w:r>
      <w:r w:rsidRPr="00F64C15">
        <w:rPr>
          <w:rFonts w:ascii="Times New Roman" w:eastAsia="Calibri" w:hAnsi="Times New Roman" w:cs="Times New Roman"/>
          <w:noProof/>
          <w:sz w:val="24"/>
          <w:szCs w:val="24"/>
          <w:lang w:val="sr-Latn-CS"/>
        </w:rPr>
        <w:t>из надлежности и организације органа;</w:t>
      </w:r>
    </w:p>
    <w:bookmarkEnd w:id="2"/>
    <w:p w14:paraId="5106656E" w14:textId="77777777" w:rsidR="00C15AF4" w:rsidRPr="00F64C15" w:rsidRDefault="00C15AF4" w:rsidP="00EE0179">
      <w:pPr>
        <w:pStyle w:val="ListParagraph"/>
        <w:spacing w:after="60" w:line="240" w:lineRule="auto"/>
        <w:ind w:left="1440"/>
        <w:contextualSpacing w:val="0"/>
        <w:jc w:val="both"/>
        <w:rPr>
          <w:rFonts w:ascii="Times New Roman" w:eastAsia="Calibri" w:hAnsi="Times New Roman" w:cs="Times New Roman"/>
          <w:noProof/>
          <w:sz w:val="24"/>
          <w:szCs w:val="24"/>
          <w:lang w:val="sr-Cyrl-RS"/>
        </w:rPr>
      </w:pPr>
      <w:r w:rsidRPr="00F64C15">
        <w:rPr>
          <w:rFonts w:ascii="Times New Roman" w:eastAsia="Calibri" w:hAnsi="Times New Roman" w:cs="Times New Roman"/>
          <w:noProof/>
          <w:sz w:val="24"/>
          <w:szCs w:val="24"/>
          <w:lang w:val="sr-Latn-CS"/>
        </w:rPr>
        <w:t>2) прописе</w:t>
      </w:r>
      <w:r w:rsidRPr="00F64C15">
        <w:rPr>
          <w:rFonts w:ascii="Times New Roman" w:eastAsia="Calibri" w:hAnsi="Times New Roman" w:cs="Times New Roman"/>
          <w:noProof/>
          <w:sz w:val="24"/>
          <w:szCs w:val="24"/>
          <w:lang w:val="sr-Cyrl-RS"/>
        </w:rPr>
        <w:t xml:space="preserve"> из делокруга радног места;</w:t>
      </w:r>
    </w:p>
    <w:p w14:paraId="7D6DFABC" w14:textId="77777777" w:rsidR="00C15AF4" w:rsidRPr="00F64C15" w:rsidRDefault="00C15AF4" w:rsidP="00EE0179">
      <w:pPr>
        <w:pStyle w:val="ListParagraph"/>
        <w:spacing w:after="60" w:line="240" w:lineRule="auto"/>
        <w:ind w:left="1440"/>
        <w:contextualSpacing w:val="0"/>
        <w:jc w:val="both"/>
        <w:rPr>
          <w:rFonts w:ascii="Times New Roman" w:eastAsia="Calibri" w:hAnsi="Times New Roman" w:cs="Times New Roman"/>
          <w:noProof/>
          <w:sz w:val="24"/>
          <w:szCs w:val="24"/>
          <w:lang w:val="sr-Cyrl-RS"/>
        </w:rPr>
      </w:pPr>
      <w:r w:rsidRPr="00F64C15">
        <w:rPr>
          <w:rFonts w:ascii="Times New Roman" w:eastAsia="Calibri" w:hAnsi="Times New Roman" w:cs="Times New Roman"/>
          <w:noProof/>
          <w:sz w:val="24"/>
          <w:szCs w:val="24"/>
          <w:lang w:val="sr-Cyrl-RS"/>
        </w:rPr>
        <w:t>3) процедуре и методологије из делокруга радног места;</w:t>
      </w:r>
    </w:p>
    <w:p w14:paraId="7F38ECF6" w14:textId="77777777" w:rsidR="00C15AF4" w:rsidRPr="00F64C15" w:rsidRDefault="00C15AF4" w:rsidP="00EE0179">
      <w:pPr>
        <w:pStyle w:val="ListParagraph"/>
        <w:spacing w:after="60" w:line="240" w:lineRule="auto"/>
        <w:ind w:left="1440"/>
        <w:contextualSpacing w:val="0"/>
        <w:jc w:val="both"/>
        <w:rPr>
          <w:rFonts w:ascii="Times New Roman" w:eastAsia="Calibri" w:hAnsi="Times New Roman" w:cs="Times New Roman"/>
          <w:noProof/>
          <w:sz w:val="24"/>
          <w:szCs w:val="24"/>
          <w:lang w:val="sr-Cyrl-RS"/>
        </w:rPr>
      </w:pPr>
      <w:r w:rsidRPr="00F64C15">
        <w:rPr>
          <w:rFonts w:ascii="Times New Roman" w:eastAsia="Calibri" w:hAnsi="Times New Roman" w:cs="Times New Roman"/>
          <w:noProof/>
          <w:sz w:val="24"/>
          <w:szCs w:val="24"/>
          <w:lang w:val="sr-Cyrl-RS"/>
        </w:rPr>
        <w:t>4) софтвере (посебни софтвери неопходни за рад на радном месту);</w:t>
      </w:r>
    </w:p>
    <w:p w14:paraId="45E7A482" w14:textId="77777777" w:rsidR="00C15AF4" w:rsidRPr="00F64C15" w:rsidRDefault="00C15AF4" w:rsidP="00EE0179">
      <w:pPr>
        <w:pStyle w:val="ListParagraph"/>
        <w:spacing w:after="60" w:line="240" w:lineRule="auto"/>
        <w:ind w:left="1440"/>
        <w:contextualSpacing w:val="0"/>
        <w:jc w:val="both"/>
        <w:rPr>
          <w:rFonts w:ascii="Times New Roman" w:eastAsia="Calibri" w:hAnsi="Times New Roman" w:cs="Times New Roman"/>
          <w:noProof/>
          <w:sz w:val="24"/>
          <w:szCs w:val="24"/>
          <w:lang w:val="sr-Cyrl-RS"/>
        </w:rPr>
      </w:pPr>
      <w:r w:rsidRPr="00F64C15">
        <w:rPr>
          <w:rFonts w:ascii="Times New Roman" w:eastAsia="Calibri" w:hAnsi="Times New Roman" w:cs="Times New Roman"/>
          <w:noProof/>
          <w:sz w:val="24"/>
          <w:szCs w:val="24"/>
          <w:lang w:val="sr-Cyrl-RS"/>
        </w:rPr>
        <w:t>5) руковање специфичном опремом за рад;</w:t>
      </w:r>
    </w:p>
    <w:p w14:paraId="629EF4E7" w14:textId="77777777" w:rsidR="00C15AF4" w:rsidRPr="00F64C15" w:rsidRDefault="00C15AF4" w:rsidP="00EE0179">
      <w:pPr>
        <w:pStyle w:val="ListParagraph"/>
        <w:spacing w:after="60" w:line="240" w:lineRule="auto"/>
        <w:ind w:left="1440"/>
        <w:contextualSpacing w:val="0"/>
        <w:jc w:val="both"/>
        <w:rPr>
          <w:rFonts w:ascii="Times New Roman" w:eastAsia="Calibri" w:hAnsi="Times New Roman" w:cs="Times New Roman"/>
          <w:noProof/>
          <w:sz w:val="24"/>
          <w:szCs w:val="24"/>
          <w:lang w:val="sr-Cyrl-RS"/>
        </w:rPr>
      </w:pPr>
      <w:r w:rsidRPr="00F64C15">
        <w:rPr>
          <w:rFonts w:ascii="Times New Roman" w:eastAsia="Calibri" w:hAnsi="Times New Roman" w:cs="Times New Roman"/>
          <w:noProof/>
          <w:sz w:val="24"/>
          <w:szCs w:val="24"/>
          <w:lang w:val="sr-Cyrl-RS"/>
        </w:rPr>
        <w:t>6) лиценце / сертификате;</w:t>
      </w:r>
    </w:p>
    <w:p w14:paraId="7C95D778" w14:textId="77777777" w:rsidR="00C15AF4" w:rsidRPr="00F64C15" w:rsidRDefault="00C15AF4" w:rsidP="00EE0179">
      <w:pPr>
        <w:pStyle w:val="ListParagraph"/>
        <w:spacing w:after="60" w:line="240" w:lineRule="auto"/>
        <w:ind w:left="1440"/>
        <w:contextualSpacing w:val="0"/>
        <w:jc w:val="both"/>
        <w:rPr>
          <w:rFonts w:ascii="Times New Roman" w:eastAsia="Calibri" w:hAnsi="Times New Roman" w:cs="Times New Roman"/>
          <w:noProof/>
          <w:sz w:val="24"/>
          <w:szCs w:val="24"/>
          <w:lang w:val="sr-Cyrl-RS"/>
        </w:rPr>
      </w:pPr>
      <w:r w:rsidRPr="00F64C15">
        <w:rPr>
          <w:rFonts w:ascii="Times New Roman" w:eastAsia="Calibri" w:hAnsi="Times New Roman" w:cs="Times New Roman"/>
          <w:noProof/>
          <w:sz w:val="24"/>
          <w:szCs w:val="24"/>
          <w:lang w:val="sr-Cyrl-RS"/>
        </w:rPr>
        <w:t>7) возачку дозволу;</w:t>
      </w:r>
    </w:p>
    <w:p w14:paraId="7689C67A" w14:textId="0CB6141B" w:rsidR="00F00512" w:rsidRPr="00F64C15" w:rsidRDefault="00BF47B1" w:rsidP="00EE0179">
      <w:pPr>
        <w:pStyle w:val="ListParagraph"/>
        <w:spacing w:after="60" w:line="240" w:lineRule="auto"/>
        <w:ind w:left="1440"/>
        <w:contextualSpacing w:val="0"/>
        <w:jc w:val="both"/>
        <w:rPr>
          <w:rFonts w:ascii="Times New Roman" w:hAnsi="Times New Roman" w:cs="Times New Roman"/>
          <w:sz w:val="24"/>
          <w:szCs w:val="24"/>
          <w:lang w:val="sr-Cyrl-RS"/>
        </w:rPr>
      </w:pPr>
      <w:r w:rsidRPr="00F64C15">
        <w:rPr>
          <w:rFonts w:ascii="Times New Roman" w:eastAsia="Times New Roman" w:hAnsi="Times New Roman" w:cs="Times New Roman"/>
          <w:sz w:val="24"/>
          <w:szCs w:val="24"/>
          <w:lang w:val="sr-Cyrl-RS"/>
        </w:rPr>
        <w:t>8</w:t>
      </w:r>
      <w:r w:rsidR="00C82C37" w:rsidRPr="00F64C15">
        <w:rPr>
          <w:rFonts w:ascii="Times New Roman" w:eastAsia="Times New Roman" w:hAnsi="Times New Roman" w:cs="Times New Roman"/>
          <w:sz w:val="24"/>
          <w:szCs w:val="24"/>
          <w:lang w:val="sr-Cyrl-RS"/>
        </w:rPr>
        <w:t xml:space="preserve">) </w:t>
      </w:r>
      <w:r w:rsidR="00C15AF4" w:rsidRPr="00F64C15">
        <w:rPr>
          <w:rFonts w:ascii="Times New Roman" w:hAnsi="Times New Roman" w:cs="Times New Roman"/>
          <w:sz w:val="24"/>
          <w:szCs w:val="24"/>
          <w:lang w:val="sr-Cyrl-RS"/>
        </w:rPr>
        <w:t>с</w:t>
      </w:r>
      <w:r w:rsidR="00C82C37" w:rsidRPr="00F64C15">
        <w:rPr>
          <w:rFonts w:ascii="Times New Roman" w:hAnsi="Times New Roman" w:cs="Times New Roman"/>
          <w:sz w:val="24"/>
          <w:szCs w:val="24"/>
        </w:rPr>
        <w:t>трани језик</w:t>
      </w:r>
      <w:r w:rsidR="00F00512" w:rsidRPr="00F64C15">
        <w:rPr>
          <w:rFonts w:ascii="Times New Roman" w:hAnsi="Times New Roman" w:cs="Times New Roman"/>
          <w:sz w:val="24"/>
          <w:szCs w:val="24"/>
          <w:lang w:val="sr-Cyrl-RS"/>
        </w:rPr>
        <w:t>;</w:t>
      </w:r>
    </w:p>
    <w:p w14:paraId="05C09C76" w14:textId="2DA572E7" w:rsidR="00C82C37" w:rsidRPr="00F64C15" w:rsidRDefault="00F00512" w:rsidP="00EE0179">
      <w:pPr>
        <w:pStyle w:val="ListParagraph"/>
        <w:spacing w:after="60" w:line="240" w:lineRule="auto"/>
        <w:ind w:left="1440"/>
        <w:contextualSpacing w:val="0"/>
        <w:jc w:val="both"/>
        <w:rPr>
          <w:rFonts w:ascii="Times New Roman" w:eastAsia="Calibri" w:hAnsi="Times New Roman" w:cs="Times New Roman"/>
          <w:noProof/>
          <w:sz w:val="24"/>
          <w:szCs w:val="24"/>
          <w:lang w:val="sr-Cyrl-RS"/>
        </w:rPr>
      </w:pPr>
      <w:r w:rsidRPr="00F64C15">
        <w:rPr>
          <w:rFonts w:ascii="Times New Roman" w:hAnsi="Times New Roman" w:cs="Times New Roman"/>
          <w:sz w:val="24"/>
          <w:szCs w:val="24"/>
          <w:lang w:val="sr-Cyrl-RS"/>
        </w:rPr>
        <w:t xml:space="preserve">9) </w:t>
      </w:r>
      <w:r w:rsidR="00C82C37" w:rsidRPr="00F64C15">
        <w:rPr>
          <w:rFonts w:ascii="Times New Roman" w:hAnsi="Times New Roman" w:cs="Times New Roman"/>
          <w:sz w:val="24"/>
          <w:szCs w:val="24"/>
          <w:lang w:val="sr-Cyrl-RS"/>
        </w:rPr>
        <w:t>п</w:t>
      </w:r>
      <w:r w:rsidR="00C82C37" w:rsidRPr="00F64C15">
        <w:rPr>
          <w:rFonts w:ascii="Times New Roman" w:hAnsi="Times New Roman" w:cs="Times New Roman"/>
          <w:sz w:val="24"/>
          <w:szCs w:val="24"/>
        </w:rPr>
        <w:t>ознавање језика и писма националне мањине који је у службеној употреби</w:t>
      </w:r>
      <w:r w:rsidR="00C82C37" w:rsidRPr="00F64C15">
        <w:rPr>
          <w:rFonts w:ascii="Times New Roman" w:hAnsi="Times New Roman" w:cs="Times New Roman"/>
          <w:sz w:val="24"/>
          <w:szCs w:val="24"/>
          <w:lang w:val="sr-Cyrl-RS"/>
        </w:rPr>
        <w:t xml:space="preserve"> на територији </w:t>
      </w:r>
      <w:r w:rsidR="00181B1B" w:rsidRPr="00F64C15">
        <w:rPr>
          <w:rFonts w:ascii="Times New Roman" w:hAnsi="Times New Roman" w:cs="Times New Roman"/>
          <w:sz w:val="24"/>
          <w:szCs w:val="24"/>
          <w:lang w:val="sr-Cyrl-RS"/>
        </w:rPr>
        <w:t>аутономне п</w:t>
      </w:r>
      <w:r w:rsidR="00954D85" w:rsidRPr="00F64C15">
        <w:rPr>
          <w:rFonts w:ascii="Times New Roman" w:hAnsi="Times New Roman" w:cs="Times New Roman"/>
          <w:sz w:val="24"/>
          <w:szCs w:val="24"/>
          <w:lang w:val="sr-Cyrl-RS"/>
        </w:rPr>
        <w:t>о</w:t>
      </w:r>
      <w:r w:rsidR="00181B1B" w:rsidRPr="00F64C15">
        <w:rPr>
          <w:rFonts w:ascii="Times New Roman" w:hAnsi="Times New Roman" w:cs="Times New Roman"/>
          <w:sz w:val="24"/>
          <w:szCs w:val="24"/>
          <w:lang w:val="sr-Cyrl-RS"/>
        </w:rPr>
        <w:t>крајине</w:t>
      </w:r>
      <w:r w:rsidR="00FF5711" w:rsidRPr="00F64C15">
        <w:rPr>
          <w:rFonts w:ascii="Times New Roman" w:hAnsi="Times New Roman" w:cs="Times New Roman"/>
          <w:sz w:val="24"/>
          <w:szCs w:val="24"/>
          <w:lang w:val="sr-Cyrl-RS"/>
        </w:rPr>
        <w:t xml:space="preserve">, односно </w:t>
      </w:r>
      <w:r w:rsidR="00181B1B" w:rsidRPr="00F64C15">
        <w:rPr>
          <w:rFonts w:ascii="Times New Roman" w:hAnsi="Times New Roman" w:cs="Times New Roman"/>
          <w:sz w:val="24"/>
          <w:szCs w:val="24"/>
          <w:lang w:val="sr-Cyrl-RS"/>
        </w:rPr>
        <w:t xml:space="preserve">јединице локалне </w:t>
      </w:r>
      <w:r w:rsidR="0007119D" w:rsidRPr="00F64C15">
        <w:rPr>
          <w:rFonts w:ascii="Times New Roman" w:hAnsi="Times New Roman" w:cs="Times New Roman"/>
          <w:sz w:val="24"/>
          <w:szCs w:val="24"/>
          <w:lang w:val="sr-Cyrl-RS"/>
        </w:rPr>
        <w:t>самоуправе</w:t>
      </w:r>
      <w:r w:rsidR="00FF5711" w:rsidRPr="00F64C15">
        <w:rPr>
          <w:rFonts w:ascii="Times New Roman" w:hAnsi="Times New Roman" w:cs="Times New Roman"/>
          <w:sz w:val="24"/>
          <w:szCs w:val="24"/>
          <w:shd w:val="clear" w:color="auto" w:fill="FFFFFF"/>
        </w:rPr>
        <w:t xml:space="preserve"> на оним радним местима која подразумевају непосредну усмену и писану комуникацију са грађанима</w:t>
      </w:r>
      <w:r w:rsidR="00FF5711" w:rsidRPr="00F64C15">
        <w:rPr>
          <w:rFonts w:ascii="Times New Roman" w:hAnsi="Times New Roman" w:cs="Times New Roman"/>
          <w:sz w:val="24"/>
          <w:szCs w:val="24"/>
          <w:shd w:val="clear" w:color="auto" w:fill="FFFFFF"/>
          <w:lang w:val="sr-Cyrl-RS"/>
        </w:rPr>
        <w:t>.</w:t>
      </w:r>
    </w:p>
    <w:bookmarkEnd w:id="1"/>
    <w:p w14:paraId="4CA8AD87" w14:textId="77777777" w:rsidR="006E73CB" w:rsidRPr="00F64C15" w:rsidRDefault="006E73CB" w:rsidP="00EE0179">
      <w:pPr>
        <w:spacing w:after="60" w:line="240" w:lineRule="auto"/>
        <w:jc w:val="center"/>
        <w:rPr>
          <w:rFonts w:ascii="Times New Roman" w:hAnsi="Times New Roman" w:cs="Times New Roman"/>
          <w:sz w:val="24"/>
          <w:szCs w:val="24"/>
        </w:rPr>
      </w:pPr>
    </w:p>
    <w:p w14:paraId="154F3E09" w14:textId="7A48EB15" w:rsidR="00E8417B" w:rsidRPr="00F64C15" w:rsidRDefault="00B829DD" w:rsidP="00EE0179">
      <w:pPr>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7C34C9" w:rsidRPr="00F64C15">
        <w:rPr>
          <w:rFonts w:ascii="Times New Roman" w:hAnsi="Times New Roman" w:cs="Times New Roman"/>
          <w:b/>
          <w:sz w:val="24"/>
          <w:szCs w:val="24"/>
        </w:rPr>
        <w:t>.</w:t>
      </w:r>
      <w:r w:rsidR="003754A3" w:rsidRPr="00F64C15">
        <w:rPr>
          <w:rFonts w:ascii="Times New Roman" w:hAnsi="Times New Roman" w:cs="Times New Roman"/>
          <w:b/>
          <w:sz w:val="24"/>
          <w:szCs w:val="24"/>
        </w:rPr>
        <w:t xml:space="preserve"> О</w:t>
      </w:r>
      <w:r w:rsidRPr="00F64C15">
        <w:rPr>
          <w:rFonts w:ascii="Times New Roman" w:hAnsi="Times New Roman" w:cs="Times New Roman"/>
          <w:b/>
          <w:sz w:val="24"/>
          <w:szCs w:val="24"/>
        </w:rPr>
        <w:t>дређивање компетенција</w:t>
      </w:r>
    </w:p>
    <w:p w14:paraId="1C0BAE52" w14:textId="77777777" w:rsidR="00E8417B" w:rsidRPr="00F64C15" w:rsidRDefault="003754A3" w:rsidP="00EE0179">
      <w:pPr>
        <w:spacing w:after="60" w:line="240" w:lineRule="auto"/>
        <w:jc w:val="center"/>
        <w:rPr>
          <w:rFonts w:ascii="Times New Roman" w:hAnsi="Times New Roman" w:cs="Times New Roman"/>
          <w:sz w:val="24"/>
          <w:szCs w:val="24"/>
        </w:rPr>
      </w:pPr>
      <w:r w:rsidRPr="00F64C15">
        <w:rPr>
          <w:rFonts w:ascii="Times New Roman" w:hAnsi="Times New Roman" w:cs="Times New Roman"/>
          <w:b/>
          <w:sz w:val="24"/>
          <w:szCs w:val="24"/>
        </w:rPr>
        <w:t>Одређивање понашајних и општих функционалних компетенција</w:t>
      </w:r>
    </w:p>
    <w:p w14:paraId="072B4B78" w14:textId="1DBCF7E2" w:rsidR="00E8417B" w:rsidRPr="00F64C15" w:rsidRDefault="00C52304"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Члан 3</w:t>
      </w:r>
      <w:r w:rsidR="007B74B3" w:rsidRPr="00F64C15">
        <w:rPr>
          <w:rFonts w:ascii="Times New Roman" w:hAnsi="Times New Roman" w:cs="Times New Roman"/>
          <w:b/>
          <w:bCs/>
          <w:sz w:val="24"/>
          <w:szCs w:val="24"/>
          <w:lang w:val="sr-Cyrl-RS"/>
        </w:rPr>
        <w:t>2</w:t>
      </w:r>
      <w:r w:rsidR="003754A3" w:rsidRPr="00F64C15">
        <w:rPr>
          <w:rFonts w:ascii="Times New Roman" w:hAnsi="Times New Roman" w:cs="Times New Roman"/>
          <w:b/>
          <w:bCs/>
          <w:sz w:val="24"/>
          <w:szCs w:val="24"/>
        </w:rPr>
        <w:t>.</w:t>
      </w:r>
    </w:p>
    <w:p w14:paraId="22FAFF9B" w14:textId="77777777" w:rsidR="00B919C3" w:rsidRPr="00F64C15" w:rsidRDefault="00B919C3" w:rsidP="00EE0179">
      <w:pPr>
        <w:spacing w:after="60" w:line="240" w:lineRule="auto"/>
        <w:jc w:val="center"/>
        <w:rPr>
          <w:rFonts w:ascii="Times New Roman" w:hAnsi="Times New Roman" w:cs="Times New Roman"/>
          <w:sz w:val="24"/>
          <w:szCs w:val="24"/>
        </w:rPr>
      </w:pPr>
    </w:p>
    <w:p w14:paraId="5A181460" w14:textId="07F118B5" w:rsidR="000B4DE7" w:rsidRPr="00F64C15" w:rsidRDefault="007D1639" w:rsidP="007D1639">
      <w:pPr>
        <w:tabs>
          <w:tab w:val="left" w:pos="1418"/>
        </w:tabs>
        <w:spacing w:after="6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ab/>
      </w:r>
      <w:r w:rsidR="003754A3" w:rsidRPr="00F64C15">
        <w:rPr>
          <w:rFonts w:ascii="Times New Roman" w:hAnsi="Times New Roman" w:cs="Times New Roman"/>
          <w:sz w:val="24"/>
          <w:szCs w:val="24"/>
        </w:rPr>
        <w:t>Све понашајне компетенције које се односе на одређену врсту радних места службеника и све опште функционалне компетенције утврђене овом уредбом уносе се у Образац компетенц</w:t>
      </w:r>
      <w:r w:rsidR="00181B1B" w:rsidRPr="00F64C15">
        <w:rPr>
          <w:rFonts w:ascii="Times New Roman" w:hAnsi="Times New Roman" w:cs="Times New Roman"/>
          <w:sz w:val="24"/>
          <w:szCs w:val="24"/>
        </w:rPr>
        <w:t>ија тог радног места у органима, службама и организацијама</w:t>
      </w:r>
      <w:r w:rsidR="00E3347E" w:rsidRPr="00F64C15">
        <w:rPr>
          <w:rFonts w:ascii="Times New Roman" w:hAnsi="Times New Roman" w:cs="Times New Roman"/>
          <w:sz w:val="24"/>
          <w:szCs w:val="24"/>
          <w:lang w:val="sr-Cyrl-CS"/>
        </w:rPr>
        <w:t>.</w:t>
      </w:r>
    </w:p>
    <w:p w14:paraId="39856F1A" w14:textId="70C695DF" w:rsidR="007B74B3"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B829DD">
        <w:rPr>
          <w:rFonts w:ascii="Times New Roman" w:hAnsi="Times New Roman" w:cs="Times New Roman"/>
          <w:sz w:val="24"/>
          <w:szCs w:val="24"/>
        </w:rPr>
        <w:t xml:space="preserve">Образац компетенција </w:t>
      </w:r>
      <w:r w:rsidR="007B74B3" w:rsidRPr="00F64C15">
        <w:rPr>
          <w:rFonts w:ascii="Times New Roman" w:hAnsi="Times New Roman" w:cs="Times New Roman"/>
          <w:sz w:val="24"/>
          <w:szCs w:val="24"/>
          <w:lang w:val="sr-Cyrl-RS"/>
        </w:rPr>
        <w:t>одштампан</w:t>
      </w:r>
      <w:r w:rsidR="00B829DD">
        <w:rPr>
          <w:rFonts w:ascii="Times New Roman" w:hAnsi="Times New Roman" w:cs="Times New Roman"/>
          <w:sz w:val="24"/>
          <w:szCs w:val="24"/>
          <w:lang w:val="sr-Cyrl-RS"/>
        </w:rPr>
        <w:t xml:space="preserve"> је</w:t>
      </w:r>
      <w:r w:rsidR="007B74B3" w:rsidRPr="00F64C15">
        <w:rPr>
          <w:rFonts w:ascii="Times New Roman" w:hAnsi="Times New Roman" w:cs="Times New Roman"/>
          <w:sz w:val="24"/>
          <w:szCs w:val="24"/>
          <w:lang w:val="sr-Cyrl-RS"/>
        </w:rPr>
        <w:t xml:space="preserve"> уз ову </w:t>
      </w:r>
      <w:r w:rsidR="00524BDB" w:rsidRPr="00F64C15">
        <w:rPr>
          <w:rFonts w:ascii="Times New Roman" w:hAnsi="Times New Roman" w:cs="Times New Roman"/>
          <w:sz w:val="24"/>
          <w:szCs w:val="24"/>
          <w:lang w:val="sr-Cyrl-CS"/>
        </w:rPr>
        <w:t>у</w:t>
      </w:r>
      <w:r w:rsidR="007B74B3" w:rsidRPr="00F64C15">
        <w:rPr>
          <w:rFonts w:ascii="Times New Roman" w:hAnsi="Times New Roman" w:cs="Times New Roman"/>
          <w:sz w:val="24"/>
          <w:szCs w:val="24"/>
          <w:lang w:val="sr-Cyrl-RS"/>
        </w:rPr>
        <w:t xml:space="preserve">редбу и чини њен саставни део. </w:t>
      </w:r>
    </w:p>
    <w:p w14:paraId="54678D6C" w14:textId="66A62CA7" w:rsidR="00C82C37" w:rsidRDefault="00C82C37" w:rsidP="007D1639">
      <w:pPr>
        <w:tabs>
          <w:tab w:val="left" w:pos="1418"/>
        </w:tabs>
        <w:spacing w:after="60" w:line="240" w:lineRule="auto"/>
        <w:rPr>
          <w:rFonts w:ascii="Times New Roman" w:hAnsi="Times New Roman" w:cs="Times New Roman"/>
          <w:sz w:val="24"/>
          <w:szCs w:val="24"/>
        </w:rPr>
      </w:pPr>
    </w:p>
    <w:p w14:paraId="49A39375" w14:textId="2208D90B" w:rsidR="007D1639" w:rsidRPr="00F64C15" w:rsidRDefault="007D1639" w:rsidP="007D1639">
      <w:pPr>
        <w:tabs>
          <w:tab w:val="left" w:pos="1418"/>
        </w:tabs>
        <w:spacing w:after="60" w:line="240" w:lineRule="auto"/>
        <w:rPr>
          <w:rFonts w:ascii="Times New Roman" w:hAnsi="Times New Roman" w:cs="Times New Roman"/>
          <w:sz w:val="24"/>
          <w:szCs w:val="24"/>
        </w:rPr>
      </w:pPr>
    </w:p>
    <w:p w14:paraId="23A94167" w14:textId="77777777" w:rsidR="00E8417B" w:rsidRPr="00F64C15" w:rsidRDefault="003754A3" w:rsidP="00EE0179">
      <w:pPr>
        <w:spacing w:after="60" w:line="240" w:lineRule="auto"/>
        <w:jc w:val="center"/>
        <w:rPr>
          <w:rFonts w:ascii="Times New Roman" w:hAnsi="Times New Roman" w:cs="Times New Roman"/>
          <w:sz w:val="24"/>
          <w:szCs w:val="24"/>
        </w:rPr>
      </w:pPr>
      <w:r w:rsidRPr="00F64C15">
        <w:rPr>
          <w:rFonts w:ascii="Times New Roman" w:hAnsi="Times New Roman" w:cs="Times New Roman"/>
          <w:b/>
          <w:sz w:val="24"/>
          <w:szCs w:val="24"/>
        </w:rPr>
        <w:t>Одређивање посебних функционалних компетенција у одређеној области рада</w:t>
      </w:r>
    </w:p>
    <w:p w14:paraId="2F3EC5BD" w14:textId="1B7CEFAF" w:rsidR="00E8417B" w:rsidRPr="00F64C15" w:rsidRDefault="00C52304"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Члан 3</w:t>
      </w:r>
      <w:r w:rsidR="00D9494F" w:rsidRPr="00F64C15">
        <w:rPr>
          <w:rFonts w:ascii="Times New Roman" w:hAnsi="Times New Roman" w:cs="Times New Roman"/>
          <w:b/>
          <w:bCs/>
          <w:sz w:val="24"/>
          <w:szCs w:val="24"/>
          <w:lang w:val="sr-Cyrl-RS"/>
        </w:rPr>
        <w:t>3</w:t>
      </w:r>
      <w:r w:rsidR="003754A3" w:rsidRPr="00F64C15">
        <w:rPr>
          <w:rFonts w:ascii="Times New Roman" w:hAnsi="Times New Roman" w:cs="Times New Roman"/>
          <w:b/>
          <w:bCs/>
          <w:sz w:val="24"/>
          <w:szCs w:val="24"/>
        </w:rPr>
        <w:t>.</w:t>
      </w:r>
    </w:p>
    <w:p w14:paraId="1634BBC7" w14:textId="2C0318F4" w:rsidR="005A30FD" w:rsidRPr="00F64C15" w:rsidRDefault="005A30FD" w:rsidP="00EE0179">
      <w:pPr>
        <w:spacing w:after="60" w:line="240" w:lineRule="auto"/>
        <w:jc w:val="center"/>
        <w:rPr>
          <w:rFonts w:ascii="Times New Roman" w:hAnsi="Times New Roman" w:cs="Times New Roman"/>
          <w:sz w:val="24"/>
          <w:szCs w:val="24"/>
        </w:rPr>
      </w:pPr>
    </w:p>
    <w:p w14:paraId="0DE10F00" w14:textId="68A2A5A2" w:rsidR="009B6A54" w:rsidRPr="00F64C15" w:rsidRDefault="007D1639" w:rsidP="007D1639">
      <w:pPr>
        <w:tabs>
          <w:tab w:val="left" w:pos="1418"/>
        </w:tabs>
        <w:spacing w:after="6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9B6A54" w:rsidRPr="00F64C15">
        <w:rPr>
          <w:rFonts w:ascii="Times New Roman" w:hAnsi="Times New Roman" w:cs="Times New Roman"/>
          <w:sz w:val="24"/>
          <w:szCs w:val="24"/>
          <w:lang w:val="sr-Cyrl-RS"/>
        </w:rPr>
        <w:t>На основу описа послова радног места, у поступку утврђеном уредбом којом се уређују критеријуми за разврставање радних места и мерила за опис радних места службеника, одређују се оне</w:t>
      </w:r>
      <w:r w:rsidR="009B6A54" w:rsidRPr="00F64C15">
        <w:rPr>
          <w:rFonts w:ascii="Times New Roman" w:hAnsi="Times New Roman" w:cs="Times New Roman"/>
          <w:sz w:val="24"/>
          <w:szCs w:val="24"/>
        </w:rPr>
        <w:t xml:space="preserve"> посебне функционалне компетенције у одређеној области рада и области знања и вештина из те компетенције утврђене овом уредбом</w:t>
      </w:r>
      <w:r w:rsidR="009B6A54" w:rsidRPr="00F64C15">
        <w:rPr>
          <w:rFonts w:ascii="Times New Roman" w:hAnsi="Times New Roman" w:cs="Times New Roman"/>
          <w:sz w:val="24"/>
          <w:szCs w:val="24"/>
          <w:lang w:val="sr-Cyrl-RS"/>
        </w:rPr>
        <w:t>,</w:t>
      </w:r>
      <w:r w:rsidR="009B6A54" w:rsidRPr="00F64C15">
        <w:rPr>
          <w:rFonts w:ascii="Times New Roman" w:hAnsi="Times New Roman" w:cs="Times New Roman"/>
          <w:sz w:val="24"/>
          <w:szCs w:val="24"/>
        </w:rPr>
        <w:t xml:space="preserve"> које су потребне за делотворно обављање послова у одређеној области рада</w:t>
      </w:r>
      <w:r w:rsidR="009B6A54" w:rsidRPr="00F64C15">
        <w:rPr>
          <w:rFonts w:ascii="Times New Roman" w:hAnsi="Times New Roman" w:cs="Times New Roman"/>
          <w:sz w:val="24"/>
          <w:szCs w:val="24"/>
          <w:lang w:val="sr-Cyrl-RS"/>
        </w:rPr>
        <w:t>.</w:t>
      </w:r>
    </w:p>
    <w:p w14:paraId="2F5152E4" w14:textId="164BE533"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Ако на основу описа послова радног места произилази да се послови обављају само из једне области рада утврђује се та посебна функционална компетенција са свим или са </w:t>
      </w:r>
      <w:r w:rsidR="007D0562" w:rsidRPr="00F64C15">
        <w:rPr>
          <w:rFonts w:ascii="Times New Roman" w:hAnsi="Times New Roman" w:cs="Times New Roman"/>
          <w:sz w:val="24"/>
          <w:szCs w:val="24"/>
          <w:lang w:val="sr-Cyrl-RS"/>
        </w:rPr>
        <w:t>најмање четири</w:t>
      </w:r>
      <w:r w:rsidR="005A6AEC" w:rsidRPr="00F64C15">
        <w:rPr>
          <w:rFonts w:ascii="Times New Roman" w:hAnsi="Times New Roman" w:cs="Times New Roman"/>
          <w:sz w:val="24"/>
          <w:szCs w:val="24"/>
          <w:lang w:val="sr-Cyrl-RS"/>
        </w:rPr>
        <w:t xml:space="preserve"> </w:t>
      </w:r>
      <w:r w:rsidR="00C41C4D" w:rsidRPr="00F64C15">
        <w:rPr>
          <w:rFonts w:ascii="Times New Roman" w:hAnsi="Times New Roman" w:cs="Times New Roman"/>
          <w:bCs/>
          <w:sz w:val="24"/>
          <w:szCs w:val="24"/>
        </w:rPr>
        <w:t>области знања</w:t>
      </w:r>
      <w:r w:rsidR="00C41C4D" w:rsidRPr="00F64C15">
        <w:rPr>
          <w:rFonts w:ascii="Times New Roman" w:hAnsi="Times New Roman" w:cs="Times New Roman"/>
          <w:sz w:val="24"/>
          <w:szCs w:val="24"/>
        </w:rPr>
        <w:t xml:space="preserve"> </w:t>
      </w:r>
      <w:r w:rsidR="003754A3" w:rsidRPr="00F64C15">
        <w:rPr>
          <w:rFonts w:ascii="Times New Roman" w:hAnsi="Times New Roman" w:cs="Times New Roman"/>
          <w:sz w:val="24"/>
          <w:szCs w:val="24"/>
        </w:rPr>
        <w:t>и вештина из те компетенције које запослени мора да поседује да би делотворно обављао послове.</w:t>
      </w:r>
      <w:r w:rsidR="00D93D05" w:rsidRPr="00F64C15">
        <w:rPr>
          <w:rFonts w:ascii="Times New Roman" w:hAnsi="Times New Roman" w:cs="Times New Roman"/>
          <w:sz w:val="24"/>
          <w:szCs w:val="24"/>
          <w:lang w:val="sr-Cyrl-RS"/>
        </w:rPr>
        <w:t xml:space="preserve"> </w:t>
      </w:r>
    </w:p>
    <w:p w14:paraId="5DE5BA70" w14:textId="63656B0F" w:rsidR="00E8417B"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r>
      <w:r w:rsidR="003754A3" w:rsidRPr="00F64C15">
        <w:rPr>
          <w:rFonts w:ascii="Times New Roman" w:hAnsi="Times New Roman" w:cs="Times New Roman"/>
          <w:sz w:val="24"/>
          <w:szCs w:val="24"/>
        </w:rPr>
        <w:t xml:space="preserve">Ако на основу описа послова радног места произилази да се послови обављају из две или више области рада утврђују се те посебне функционалне компетенције </w:t>
      </w:r>
      <w:r w:rsidR="00C41C4D" w:rsidRPr="00F64C15">
        <w:rPr>
          <w:rFonts w:ascii="Times New Roman" w:hAnsi="Times New Roman" w:cs="Times New Roman"/>
          <w:bCs/>
          <w:sz w:val="24"/>
          <w:szCs w:val="24"/>
        </w:rPr>
        <w:t xml:space="preserve">и </w:t>
      </w:r>
      <w:r w:rsidR="007D0562" w:rsidRPr="00F64C15">
        <w:rPr>
          <w:rFonts w:ascii="Times New Roman" w:hAnsi="Times New Roman" w:cs="Times New Roman"/>
          <w:bCs/>
          <w:sz w:val="24"/>
          <w:szCs w:val="24"/>
          <w:lang w:val="sr-Cyrl-RS"/>
        </w:rPr>
        <w:t>најмање три</w:t>
      </w:r>
      <w:r w:rsidR="005A6AEC" w:rsidRPr="00F64C15">
        <w:rPr>
          <w:rFonts w:ascii="Times New Roman" w:hAnsi="Times New Roman" w:cs="Times New Roman"/>
          <w:bCs/>
          <w:sz w:val="24"/>
          <w:szCs w:val="24"/>
          <w:lang w:val="sr-Cyrl-RS"/>
        </w:rPr>
        <w:t xml:space="preserve"> </w:t>
      </w:r>
      <w:r w:rsidR="00C41C4D" w:rsidRPr="00F64C15">
        <w:rPr>
          <w:rFonts w:ascii="Times New Roman" w:hAnsi="Times New Roman" w:cs="Times New Roman"/>
          <w:bCs/>
          <w:sz w:val="24"/>
          <w:szCs w:val="24"/>
        </w:rPr>
        <w:t>области знања и вештина</w:t>
      </w:r>
      <w:r w:rsidR="00C41C4D" w:rsidRPr="00F64C15">
        <w:rPr>
          <w:rFonts w:ascii="Times New Roman" w:hAnsi="Times New Roman" w:cs="Times New Roman"/>
          <w:sz w:val="24"/>
          <w:szCs w:val="24"/>
        </w:rPr>
        <w:t xml:space="preserve"> </w:t>
      </w:r>
      <w:r w:rsidR="003754A3" w:rsidRPr="00F64C15">
        <w:rPr>
          <w:rFonts w:ascii="Times New Roman" w:hAnsi="Times New Roman" w:cs="Times New Roman"/>
          <w:sz w:val="24"/>
          <w:szCs w:val="24"/>
        </w:rPr>
        <w:t>из тих компетенција које запослени мора да поседује да би делотворно обављао послове.</w:t>
      </w:r>
    </w:p>
    <w:p w14:paraId="37B76FF0" w14:textId="37B7F4CA" w:rsidR="007D0562" w:rsidRPr="00F64C15" w:rsidRDefault="007D1639" w:rsidP="007D1639">
      <w:pPr>
        <w:tabs>
          <w:tab w:val="left" w:pos="1418"/>
        </w:tabs>
        <w:spacing w:after="60" w:line="240" w:lineRule="auto"/>
        <w:ind w:firstLine="720"/>
        <w:jc w:val="both"/>
        <w:rPr>
          <w:rFonts w:ascii="Times New Roman" w:eastAsia="Calibri" w:hAnsi="Times New Roman" w:cs="Times New Roman"/>
          <w:noProof/>
          <w:sz w:val="24"/>
          <w:szCs w:val="24"/>
          <w:lang w:val="sr-Latn-RS"/>
        </w:rPr>
      </w:pPr>
      <w:bookmarkStart w:id="3" w:name="_Hlk89073691"/>
      <w:r>
        <w:rPr>
          <w:rFonts w:ascii="Times New Roman" w:eastAsia="Calibri" w:hAnsi="Times New Roman" w:cs="Times New Roman"/>
          <w:noProof/>
          <w:sz w:val="24"/>
          <w:szCs w:val="24"/>
          <w:lang w:val="sr-Cyrl-RS"/>
        </w:rPr>
        <w:tab/>
      </w:r>
      <w:r w:rsidR="007D0562" w:rsidRPr="00F64C15">
        <w:rPr>
          <w:rFonts w:ascii="Times New Roman" w:eastAsia="Calibri" w:hAnsi="Times New Roman" w:cs="Times New Roman"/>
          <w:noProof/>
          <w:sz w:val="24"/>
          <w:szCs w:val="24"/>
          <w:lang w:val="sr-Cyrl-RS"/>
        </w:rPr>
        <w:t>Изузетно од става 3</w:t>
      </w:r>
      <w:r w:rsidR="007D0562" w:rsidRPr="00F64C15">
        <w:rPr>
          <w:rFonts w:ascii="Times New Roman" w:eastAsia="Calibri" w:hAnsi="Times New Roman" w:cs="Times New Roman"/>
          <w:noProof/>
          <w:sz w:val="24"/>
          <w:szCs w:val="24"/>
          <w:lang w:val="sr-Latn-RS"/>
        </w:rPr>
        <w:t>.</w:t>
      </w:r>
      <w:r w:rsidR="00C221C0">
        <w:rPr>
          <w:rFonts w:ascii="Times New Roman" w:eastAsia="Calibri" w:hAnsi="Times New Roman" w:cs="Times New Roman"/>
          <w:noProof/>
          <w:sz w:val="24"/>
          <w:szCs w:val="24"/>
          <w:lang w:val="sr-Cyrl-CS"/>
        </w:rPr>
        <w:t xml:space="preserve"> овог члана ако</w:t>
      </w:r>
      <w:r w:rsidR="007D0562" w:rsidRPr="00F64C15">
        <w:rPr>
          <w:rFonts w:ascii="Times New Roman" w:eastAsia="Calibri" w:hAnsi="Times New Roman" w:cs="Times New Roman"/>
          <w:noProof/>
          <w:sz w:val="24"/>
          <w:szCs w:val="24"/>
          <w:lang w:val="sr-Cyrl-CS"/>
        </w:rPr>
        <w:t xml:space="preserve"> се послови радног места обављају из области рада послови руковођења утврђују се све области знања и вештина из те компетенције.</w:t>
      </w:r>
    </w:p>
    <w:p w14:paraId="0D0A1A0D" w14:textId="316EE496" w:rsidR="009B6A54" w:rsidRPr="00F64C15" w:rsidRDefault="007D1639" w:rsidP="007D1639">
      <w:pPr>
        <w:tabs>
          <w:tab w:val="left" w:pos="1418"/>
        </w:tabs>
        <w:spacing w:after="60" w:line="240" w:lineRule="auto"/>
        <w:ind w:firstLine="720"/>
        <w:jc w:val="both"/>
        <w:rPr>
          <w:rFonts w:ascii="Times New Roman" w:eastAsia="Calibri" w:hAnsi="Times New Roman" w:cs="Times New Roman"/>
          <w:noProof/>
          <w:sz w:val="24"/>
          <w:szCs w:val="24"/>
          <w:lang w:val="sr-Cyrl-RS"/>
        </w:rPr>
      </w:pPr>
      <w:r>
        <w:rPr>
          <w:rFonts w:ascii="Times New Roman" w:hAnsi="Times New Roman" w:cs="Times New Roman"/>
          <w:sz w:val="24"/>
          <w:szCs w:val="24"/>
          <w:lang w:val="sr-Cyrl-RS"/>
        </w:rPr>
        <w:tab/>
      </w:r>
      <w:r w:rsidR="009B6A54" w:rsidRPr="00F64C15">
        <w:rPr>
          <w:rFonts w:ascii="Times New Roman" w:hAnsi="Times New Roman" w:cs="Times New Roman"/>
          <w:sz w:val="24"/>
          <w:szCs w:val="24"/>
          <w:lang w:val="sr-Cyrl-RS"/>
        </w:rPr>
        <w:t>П</w:t>
      </w:r>
      <w:r w:rsidR="009B6A54" w:rsidRPr="00F64C15">
        <w:rPr>
          <w:rFonts w:ascii="Times New Roman" w:hAnsi="Times New Roman" w:cs="Times New Roman"/>
          <w:sz w:val="24"/>
          <w:szCs w:val="24"/>
        </w:rPr>
        <w:t>осебне функционалне компетенције у одређеној области рада и области знања и вештина из те компетенције</w:t>
      </w:r>
      <w:r w:rsidR="009B6A54" w:rsidRPr="00F64C15">
        <w:rPr>
          <w:rFonts w:ascii="Times New Roman" w:hAnsi="Times New Roman" w:cs="Times New Roman"/>
          <w:sz w:val="24"/>
          <w:szCs w:val="24"/>
          <w:lang w:val="sr-Cyrl-RS"/>
        </w:rPr>
        <w:t xml:space="preserve"> утврђене при састављању описа послова радног места, уносе се у образац компетенција.</w:t>
      </w:r>
    </w:p>
    <w:bookmarkEnd w:id="3"/>
    <w:p w14:paraId="512E3859" w14:textId="77777777" w:rsidR="00C52304" w:rsidRPr="00F64C15" w:rsidRDefault="00C52304" w:rsidP="00EE0179">
      <w:pPr>
        <w:spacing w:after="60" w:line="240" w:lineRule="auto"/>
        <w:jc w:val="center"/>
        <w:rPr>
          <w:rFonts w:ascii="Times New Roman" w:hAnsi="Times New Roman" w:cs="Times New Roman"/>
          <w:b/>
          <w:sz w:val="24"/>
          <w:szCs w:val="24"/>
        </w:rPr>
      </w:pPr>
    </w:p>
    <w:p w14:paraId="75348A1E" w14:textId="77777777" w:rsidR="00E8417B" w:rsidRPr="00F64C15" w:rsidRDefault="003754A3" w:rsidP="00EE0179">
      <w:pPr>
        <w:spacing w:after="60" w:line="240" w:lineRule="auto"/>
        <w:jc w:val="center"/>
        <w:rPr>
          <w:rFonts w:ascii="Times New Roman" w:hAnsi="Times New Roman" w:cs="Times New Roman"/>
          <w:sz w:val="24"/>
          <w:szCs w:val="24"/>
        </w:rPr>
      </w:pPr>
      <w:r w:rsidRPr="00F64C15">
        <w:rPr>
          <w:rFonts w:ascii="Times New Roman" w:hAnsi="Times New Roman" w:cs="Times New Roman"/>
          <w:b/>
          <w:sz w:val="24"/>
          <w:szCs w:val="24"/>
        </w:rPr>
        <w:t>Одређивање посебних функционалних компетенција за одређено радно место</w:t>
      </w:r>
    </w:p>
    <w:p w14:paraId="7BA38E4A" w14:textId="621EA3FF" w:rsidR="00E8417B" w:rsidRPr="00F64C15" w:rsidRDefault="00C52304"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Члан 3</w:t>
      </w:r>
      <w:r w:rsidR="006B3165" w:rsidRPr="00F64C15">
        <w:rPr>
          <w:rFonts w:ascii="Times New Roman" w:hAnsi="Times New Roman" w:cs="Times New Roman"/>
          <w:b/>
          <w:bCs/>
          <w:sz w:val="24"/>
          <w:szCs w:val="24"/>
          <w:lang w:val="sr-Cyrl-RS"/>
        </w:rPr>
        <w:t>4</w:t>
      </w:r>
      <w:r w:rsidR="003754A3" w:rsidRPr="00F64C15">
        <w:rPr>
          <w:rFonts w:ascii="Times New Roman" w:hAnsi="Times New Roman" w:cs="Times New Roman"/>
          <w:b/>
          <w:bCs/>
          <w:sz w:val="24"/>
          <w:szCs w:val="24"/>
        </w:rPr>
        <w:t>.</w:t>
      </w:r>
    </w:p>
    <w:p w14:paraId="28541FCC" w14:textId="77777777" w:rsidR="006E73CB" w:rsidRPr="00F64C15" w:rsidRDefault="006E73CB" w:rsidP="00EE0179">
      <w:pPr>
        <w:spacing w:after="60" w:line="240" w:lineRule="auto"/>
        <w:jc w:val="center"/>
        <w:rPr>
          <w:rFonts w:ascii="Times New Roman" w:hAnsi="Times New Roman" w:cs="Times New Roman"/>
          <w:b/>
          <w:bCs/>
          <w:sz w:val="20"/>
          <w:szCs w:val="20"/>
        </w:rPr>
      </w:pPr>
    </w:p>
    <w:p w14:paraId="5363B534" w14:textId="1C56A799" w:rsidR="00D9494F" w:rsidRPr="00F64C15" w:rsidRDefault="007D1639" w:rsidP="007D1639">
      <w:pPr>
        <w:tabs>
          <w:tab w:val="left" w:pos="1418"/>
        </w:tabs>
        <w:spacing w:after="6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D9494F" w:rsidRPr="00F64C15">
        <w:rPr>
          <w:rFonts w:ascii="Times New Roman" w:hAnsi="Times New Roman" w:cs="Times New Roman"/>
          <w:sz w:val="24"/>
          <w:szCs w:val="24"/>
          <w:lang w:val="sr-Cyrl-RS"/>
        </w:rPr>
        <w:t>На основу описа послова радног места, у поступку утврђеном уредбом којом се уређују критеријуми за разврставање радних места и мерила за опис радних места службеника,</w:t>
      </w:r>
      <w:r w:rsidR="00D9494F" w:rsidRPr="00F64C15">
        <w:rPr>
          <w:rFonts w:ascii="Times New Roman" w:hAnsi="Times New Roman" w:cs="Times New Roman"/>
          <w:sz w:val="24"/>
          <w:szCs w:val="24"/>
        </w:rPr>
        <w:t xml:space="preserve"> одређуј</w:t>
      </w:r>
      <w:r w:rsidR="006B3165" w:rsidRPr="00F64C15">
        <w:rPr>
          <w:rFonts w:ascii="Times New Roman" w:hAnsi="Times New Roman" w:cs="Times New Roman"/>
          <w:sz w:val="24"/>
          <w:szCs w:val="24"/>
          <w:lang w:val="sr-Cyrl-RS"/>
        </w:rPr>
        <w:t>у</w:t>
      </w:r>
      <w:r w:rsidR="00D9494F" w:rsidRPr="00F64C15">
        <w:rPr>
          <w:rFonts w:ascii="Times New Roman" w:hAnsi="Times New Roman" w:cs="Times New Roman"/>
          <w:sz w:val="24"/>
          <w:szCs w:val="24"/>
        </w:rPr>
        <w:t xml:space="preserve"> </w:t>
      </w:r>
      <w:r w:rsidR="00D9494F" w:rsidRPr="00F64C15">
        <w:rPr>
          <w:rFonts w:ascii="Times New Roman" w:hAnsi="Times New Roman" w:cs="Times New Roman"/>
          <w:sz w:val="24"/>
          <w:szCs w:val="24"/>
          <w:lang w:val="sr-Cyrl-RS"/>
        </w:rPr>
        <w:t xml:space="preserve">се </w:t>
      </w:r>
      <w:r w:rsidR="00D9494F" w:rsidRPr="00F64C15">
        <w:rPr>
          <w:rFonts w:ascii="Times New Roman" w:hAnsi="Times New Roman" w:cs="Times New Roman"/>
          <w:sz w:val="24"/>
          <w:szCs w:val="24"/>
        </w:rPr>
        <w:t>оне посебне функционалне компетенције за одређено радно место</w:t>
      </w:r>
      <w:r w:rsidR="00D9494F" w:rsidRPr="00F64C15">
        <w:rPr>
          <w:rFonts w:ascii="Times New Roman" w:hAnsi="Times New Roman" w:cs="Times New Roman"/>
          <w:sz w:val="24"/>
          <w:szCs w:val="24"/>
          <w:lang w:val="sr-Cyrl-RS"/>
        </w:rPr>
        <w:t xml:space="preserve"> </w:t>
      </w:r>
      <w:r w:rsidR="00D9494F" w:rsidRPr="00F64C15">
        <w:rPr>
          <w:rFonts w:ascii="Times New Roman" w:hAnsi="Times New Roman" w:cs="Times New Roman"/>
          <w:sz w:val="24"/>
          <w:szCs w:val="24"/>
        </w:rPr>
        <w:t xml:space="preserve">и области знања и вештина </w:t>
      </w:r>
      <w:r w:rsidR="00D9494F" w:rsidRPr="00F64C15">
        <w:rPr>
          <w:rFonts w:ascii="Times New Roman" w:hAnsi="Times New Roman" w:cs="Times New Roman"/>
          <w:sz w:val="24"/>
          <w:szCs w:val="24"/>
          <w:lang w:val="sr-Cyrl-CS"/>
        </w:rPr>
        <w:t>за</w:t>
      </w:r>
      <w:r w:rsidR="00D9494F" w:rsidRPr="00F64C15">
        <w:rPr>
          <w:rFonts w:ascii="Times New Roman" w:hAnsi="Times New Roman" w:cs="Times New Roman"/>
          <w:sz w:val="24"/>
          <w:szCs w:val="24"/>
        </w:rPr>
        <w:t xml:space="preserve"> т</w:t>
      </w:r>
      <w:r w:rsidR="00D9494F" w:rsidRPr="00F64C15">
        <w:rPr>
          <w:rFonts w:ascii="Times New Roman" w:hAnsi="Times New Roman" w:cs="Times New Roman"/>
          <w:sz w:val="24"/>
          <w:szCs w:val="24"/>
          <w:lang w:val="sr-Cyrl-CS"/>
        </w:rPr>
        <w:t>у</w:t>
      </w:r>
      <w:r w:rsidR="00D9494F" w:rsidRPr="00F64C15">
        <w:rPr>
          <w:rFonts w:ascii="Times New Roman" w:hAnsi="Times New Roman" w:cs="Times New Roman"/>
          <w:sz w:val="24"/>
          <w:szCs w:val="24"/>
        </w:rPr>
        <w:t xml:space="preserve"> компетенциј</w:t>
      </w:r>
      <w:r w:rsidR="00D9494F" w:rsidRPr="00F64C15">
        <w:rPr>
          <w:rFonts w:ascii="Times New Roman" w:hAnsi="Times New Roman" w:cs="Times New Roman"/>
          <w:sz w:val="24"/>
          <w:szCs w:val="24"/>
          <w:lang w:val="sr-Cyrl-CS"/>
        </w:rPr>
        <w:t>у,</w:t>
      </w:r>
      <w:r w:rsidR="00D9494F" w:rsidRPr="00F64C15">
        <w:rPr>
          <w:rFonts w:ascii="Times New Roman" w:hAnsi="Times New Roman" w:cs="Times New Roman"/>
          <w:sz w:val="24"/>
          <w:szCs w:val="24"/>
        </w:rPr>
        <w:t xml:space="preserve"> потребне за обављање послова тог радног места</w:t>
      </w:r>
      <w:r w:rsidR="00D9494F" w:rsidRPr="00F64C15">
        <w:rPr>
          <w:rFonts w:ascii="Times New Roman" w:hAnsi="Times New Roman" w:cs="Times New Roman"/>
          <w:sz w:val="24"/>
          <w:szCs w:val="24"/>
          <w:lang w:val="sr-Cyrl-RS"/>
        </w:rPr>
        <w:t>.</w:t>
      </w:r>
    </w:p>
    <w:p w14:paraId="332B7A69" w14:textId="57E2404D" w:rsidR="00D9494F" w:rsidRPr="00F64C15" w:rsidRDefault="007D1639" w:rsidP="007D1639">
      <w:pPr>
        <w:tabs>
          <w:tab w:val="left" w:pos="1418"/>
        </w:tabs>
        <w:spacing w:after="60" w:line="240" w:lineRule="auto"/>
        <w:ind w:firstLine="720"/>
        <w:jc w:val="both"/>
        <w:rPr>
          <w:rFonts w:ascii="Times New Roman" w:eastAsia="Calibri" w:hAnsi="Times New Roman" w:cs="Times New Roman"/>
          <w:noProof/>
          <w:sz w:val="24"/>
          <w:szCs w:val="24"/>
          <w:lang w:val="sr-Cyrl-RS"/>
        </w:rPr>
      </w:pPr>
      <w:r>
        <w:rPr>
          <w:rFonts w:ascii="Times New Roman" w:hAnsi="Times New Roman" w:cs="Times New Roman"/>
          <w:sz w:val="24"/>
          <w:szCs w:val="24"/>
          <w:lang w:val="sr-Cyrl-RS"/>
        </w:rPr>
        <w:tab/>
      </w:r>
      <w:r w:rsidR="006B3165" w:rsidRPr="00F64C15">
        <w:rPr>
          <w:rFonts w:ascii="Times New Roman" w:hAnsi="Times New Roman" w:cs="Times New Roman"/>
          <w:sz w:val="24"/>
          <w:szCs w:val="24"/>
          <w:lang w:val="sr-Cyrl-RS"/>
        </w:rPr>
        <w:t>П</w:t>
      </w:r>
      <w:r w:rsidR="00D9494F" w:rsidRPr="00F64C15">
        <w:rPr>
          <w:rFonts w:ascii="Times New Roman" w:hAnsi="Times New Roman" w:cs="Times New Roman"/>
          <w:sz w:val="24"/>
          <w:szCs w:val="24"/>
        </w:rPr>
        <w:t xml:space="preserve">осебне функционалне компетенције </w:t>
      </w:r>
      <w:r w:rsidR="00D9494F" w:rsidRPr="00F64C15">
        <w:rPr>
          <w:rFonts w:ascii="Times New Roman" w:hAnsi="Times New Roman" w:cs="Times New Roman"/>
          <w:sz w:val="24"/>
          <w:szCs w:val="24"/>
          <w:lang w:val="sr-Cyrl-RS"/>
        </w:rPr>
        <w:t>за одређено радно место</w:t>
      </w:r>
      <w:r w:rsidR="00D9494F" w:rsidRPr="00F64C15">
        <w:rPr>
          <w:rFonts w:ascii="Times New Roman" w:hAnsi="Times New Roman" w:cs="Times New Roman"/>
          <w:sz w:val="24"/>
          <w:szCs w:val="24"/>
        </w:rPr>
        <w:t xml:space="preserve"> и области знања и вештина из те компетенције</w:t>
      </w:r>
      <w:r w:rsidR="00D9494F" w:rsidRPr="00F64C15">
        <w:rPr>
          <w:rFonts w:ascii="Times New Roman" w:hAnsi="Times New Roman" w:cs="Times New Roman"/>
          <w:sz w:val="24"/>
          <w:szCs w:val="24"/>
          <w:lang w:val="sr-Cyrl-RS"/>
        </w:rPr>
        <w:t xml:space="preserve"> утврђене при састављању описа послова радног места, уносе се у образац компетенција.</w:t>
      </w:r>
    </w:p>
    <w:p w14:paraId="4C9A69CE" w14:textId="77777777" w:rsidR="005F10B8" w:rsidRPr="00F64C15" w:rsidRDefault="005F10B8" w:rsidP="00EE0179">
      <w:pPr>
        <w:spacing w:after="60" w:line="240" w:lineRule="auto"/>
        <w:jc w:val="both"/>
        <w:rPr>
          <w:rFonts w:ascii="Times New Roman" w:hAnsi="Times New Roman" w:cs="Times New Roman"/>
          <w:sz w:val="20"/>
          <w:szCs w:val="20"/>
        </w:rPr>
      </w:pPr>
    </w:p>
    <w:p w14:paraId="758F8B32" w14:textId="7460031D" w:rsidR="00E8417B" w:rsidRPr="00F64C15" w:rsidRDefault="00C52304"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 xml:space="preserve">Члан </w:t>
      </w:r>
      <w:r w:rsidRPr="00F64C15">
        <w:rPr>
          <w:rFonts w:ascii="Times New Roman" w:hAnsi="Times New Roman" w:cs="Times New Roman"/>
          <w:b/>
          <w:bCs/>
          <w:sz w:val="24"/>
          <w:szCs w:val="24"/>
          <w:lang w:val="sr-Cyrl-RS"/>
        </w:rPr>
        <w:t>3</w:t>
      </w:r>
      <w:r w:rsidR="006B3165" w:rsidRPr="00F64C15">
        <w:rPr>
          <w:rFonts w:ascii="Times New Roman" w:hAnsi="Times New Roman" w:cs="Times New Roman"/>
          <w:b/>
          <w:bCs/>
          <w:sz w:val="24"/>
          <w:szCs w:val="24"/>
          <w:lang w:val="sr-Cyrl-RS"/>
        </w:rPr>
        <w:t>5</w:t>
      </w:r>
      <w:r w:rsidR="003754A3" w:rsidRPr="00F64C15">
        <w:rPr>
          <w:rFonts w:ascii="Times New Roman" w:hAnsi="Times New Roman" w:cs="Times New Roman"/>
          <w:b/>
          <w:bCs/>
          <w:sz w:val="24"/>
          <w:szCs w:val="24"/>
        </w:rPr>
        <w:t>.</w:t>
      </w:r>
    </w:p>
    <w:p w14:paraId="22645C1C" w14:textId="77777777" w:rsidR="006B3165" w:rsidRPr="00F64C15" w:rsidRDefault="006B3165" w:rsidP="00EE0179">
      <w:pPr>
        <w:spacing w:after="60" w:line="240" w:lineRule="auto"/>
        <w:jc w:val="center"/>
        <w:rPr>
          <w:rFonts w:ascii="Times New Roman" w:hAnsi="Times New Roman" w:cs="Times New Roman"/>
          <w:b/>
          <w:bCs/>
          <w:sz w:val="20"/>
          <w:szCs w:val="20"/>
        </w:rPr>
      </w:pPr>
    </w:p>
    <w:p w14:paraId="06DAEA93" w14:textId="0B9BAAAA" w:rsidR="006B3165" w:rsidRPr="00F64C15" w:rsidRDefault="007D1639" w:rsidP="007D1639">
      <w:pPr>
        <w:tabs>
          <w:tab w:val="left" w:pos="1418"/>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ab/>
      </w:r>
      <w:r w:rsidR="006B3165" w:rsidRPr="00F64C15">
        <w:rPr>
          <w:rFonts w:ascii="Times New Roman" w:hAnsi="Times New Roman" w:cs="Times New Roman"/>
          <w:sz w:val="24"/>
          <w:szCs w:val="24"/>
          <w:lang w:val="sr-Cyrl-RS"/>
        </w:rPr>
        <w:t>Компетенције за радно место утврђене у обрасцу компетенција чине саставни део правилника о организацији и систематизацији радних места.</w:t>
      </w:r>
      <w:r w:rsidR="006B3165" w:rsidRPr="00F64C15">
        <w:rPr>
          <w:rFonts w:ascii="Times New Roman" w:hAnsi="Times New Roman" w:cs="Times New Roman"/>
          <w:sz w:val="24"/>
          <w:szCs w:val="24"/>
        </w:rPr>
        <w:t xml:space="preserve"> </w:t>
      </w:r>
    </w:p>
    <w:p w14:paraId="6C01E0D6" w14:textId="1701CCCD" w:rsidR="00533F96" w:rsidRDefault="00533F96" w:rsidP="00EE0179">
      <w:pPr>
        <w:spacing w:after="60" w:line="240" w:lineRule="auto"/>
        <w:jc w:val="both"/>
        <w:rPr>
          <w:rFonts w:ascii="Times New Roman" w:hAnsi="Times New Roman" w:cs="Times New Roman"/>
          <w:sz w:val="20"/>
          <w:szCs w:val="20"/>
        </w:rPr>
      </w:pPr>
    </w:p>
    <w:p w14:paraId="3B1A8507" w14:textId="36821234" w:rsidR="007D1639" w:rsidRDefault="007D1639" w:rsidP="00EE0179">
      <w:pPr>
        <w:spacing w:after="60" w:line="240" w:lineRule="auto"/>
        <w:jc w:val="both"/>
        <w:rPr>
          <w:rFonts w:ascii="Times New Roman" w:hAnsi="Times New Roman" w:cs="Times New Roman"/>
          <w:sz w:val="20"/>
          <w:szCs w:val="20"/>
        </w:rPr>
      </w:pPr>
    </w:p>
    <w:p w14:paraId="37011900" w14:textId="09CB7474" w:rsidR="007D1639" w:rsidRDefault="007D1639" w:rsidP="00EE0179">
      <w:pPr>
        <w:spacing w:after="60" w:line="240" w:lineRule="auto"/>
        <w:jc w:val="both"/>
        <w:rPr>
          <w:rFonts w:ascii="Times New Roman" w:hAnsi="Times New Roman" w:cs="Times New Roman"/>
          <w:sz w:val="20"/>
          <w:szCs w:val="20"/>
        </w:rPr>
      </w:pPr>
    </w:p>
    <w:p w14:paraId="5D3F4D65" w14:textId="0811FD12" w:rsidR="007D1639" w:rsidRDefault="007D1639" w:rsidP="00EE0179">
      <w:pPr>
        <w:spacing w:after="60" w:line="240" w:lineRule="auto"/>
        <w:jc w:val="both"/>
        <w:rPr>
          <w:rFonts w:ascii="Times New Roman" w:hAnsi="Times New Roman" w:cs="Times New Roman"/>
          <w:sz w:val="20"/>
          <w:szCs w:val="20"/>
        </w:rPr>
      </w:pPr>
    </w:p>
    <w:p w14:paraId="35264B6B" w14:textId="00ECFE8E" w:rsidR="007D1639" w:rsidRDefault="007D1639" w:rsidP="00EE0179">
      <w:pPr>
        <w:spacing w:after="60" w:line="240" w:lineRule="auto"/>
        <w:jc w:val="both"/>
        <w:rPr>
          <w:rFonts w:ascii="Times New Roman" w:hAnsi="Times New Roman" w:cs="Times New Roman"/>
          <w:sz w:val="20"/>
          <w:szCs w:val="20"/>
        </w:rPr>
      </w:pPr>
    </w:p>
    <w:p w14:paraId="1EEE2E68" w14:textId="5CCFCCC6" w:rsidR="007D1639" w:rsidRDefault="007D1639" w:rsidP="00EE0179">
      <w:pPr>
        <w:spacing w:after="60" w:line="240" w:lineRule="auto"/>
        <w:jc w:val="both"/>
        <w:rPr>
          <w:rFonts w:ascii="Times New Roman" w:hAnsi="Times New Roman" w:cs="Times New Roman"/>
          <w:sz w:val="20"/>
          <w:szCs w:val="20"/>
        </w:rPr>
      </w:pPr>
    </w:p>
    <w:p w14:paraId="2AEFB973" w14:textId="77777777" w:rsidR="007D1639" w:rsidRPr="00F64C15" w:rsidRDefault="007D1639" w:rsidP="00EE0179">
      <w:pPr>
        <w:spacing w:after="60" w:line="240" w:lineRule="auto"/>
        <w:jc w:val="both"/>
        <w:rPr>
          <w:rFonts w:ascii="Times New Roman" w:hAnsi="Times New Roman" w:cs="Times New Roman"/>
          <w:sz w:val="20"/>
          <w:szCs w:val="20"/>
        </w:rPr>
      </w:pPr>
    </w:p>
    <w:p w14:paraId="60DD5FB5" w14:textId="6A2889CD" w:rsidR="00E8417B" w:rsidRPr="00C221C0" w:rsidRDefault="00C221C0" w:rsidP="00EE0179">
      <w:pPr>
        <w:spacing w:after="60" w:line="240" w:lineRule="auto"/>
        <w:jc w:val="center"/>
        <w:rPr>
          <w:rFonts w:ascii="Times New Roman" w:hAnsi="Times New Roman" w:cs="Times New Roman"/>
          <w:sz w:val="24"/>
          <w:szCs w:val="24"/>
          <w:lang w:val="sr-Cyrl-RS"/>
        </w:rPr>
      </w:pPr>
      <w:r>
        <w:rPr>
          <w:rFonts w:ascii="Times New Roman" w:hAnsi="Times New Roman" w:cs="Times New Roman"/>
          <w:b/>
          <w:sz w:val="24"/>
          <w:szCs w:val="24"/>
          <w:lang w:val="sr-Cyrl-RS"/>
        </w:rPr>
        <w:t>5. Завршна одредба</w:t>
      </w:r>
    </w:p>
    <w:p w14:paraId="27AD81B1" w14:textId="5A3B3C71" w:rsidR="00E8417B" w:rsidRPr="00F64C15" w:rsidRDefault="00C52304" w:rsidP="00EE0179">
      <w:pPr>
        <w:spacing w:after="60" w:line="240" w:lineRule="auto"/>
        <w:jc w:val="center"/>
        <w:rPr>
          <w:rFonts w:ascii="Times New Roman" w:hAnsi="Times New Roman" w:cs="Times New Roman"/>
          <w:b/>
          <w:bCs/>
          <w:sz w:val="24"/>
          <w:szCs w:val="24"/>
        </w:rPr>
      </w:pPr>
      <w:r w:rsidRPr="00F64C15">
        <w:rPr>
          <w:rFonts w:ascii="Times New Roman" w:hAnsi="Times New Roman" w:cs="Times New Roman"/>
          <w:b/>
          <w:bCs/>
          <w:sz w:val="24"/>
          <w:szCs w:val="24"/>
        </w:rPr>
        <w:t xml:space="preserve">Члан </w:t>
      </w:r>
      <w:r w:rsidR="006B3165" w:rsidRPr="00F64C15">
        <w:rPr>
          <w:rFonts w:ascii="Times New Roman" w:hAnsi="Times New Roman" w:cs="Times New Roman"/>
          <w:b/>
          <w:bCs/>
          <w:sz w:val="24"/>
          <w:szCs w:val="24"/>
          <w:lang w:val="sr-Cyrl-RS"/>
        </w:rPr>
        <w:t>36</w:t>
      </w:r>
      <w:r w:rsidR="003754A3" w:rsidRPr="00F64C15">
        <w:rPr>
          <w:rFonts w:ascii="Times New Roman" w:hAnsi="Times New Roman" w:cs="Times New Roman"/>
          <w:b/>
          <w:bCs/>
          <w:sz w:val="24"/>
          <w:szCs w:val="24"/>
        </w:rPr>
        <w:t>.</w:t>
      </w:r>
    </w:p>
    <w:p w14:paraId="4CA9ACEC" w14:textId="77777777" w:rsidR="006E73CB" w:rsidRPr="00F64C15" w:rsidRDefault="006E73CB" w:rsidP="00EE0179">
      <w:pPr>
        <w:spacing w:after="60" w:line="240" w:lineRule="auto"/>
        <w:jc w:val="center"/>
        <w:rPr>
          <w:rFonts w:ascii="Times New Roman" w:hAnsi="Times New Roman" w:cs="Times New Roman"/>
          <w:b/>
          <w:bCs/>
          <w:sz w:val="20"/>
          <w:szCs w:val="20"/>
        </w:rPr>
      </w:pPr>
    </w:p>
    <w:p w14:paraId="46551C19" w14:textId="459979EA" w:rsidR="00C52304" w:rsidRPr="00F64C15" w:rsidRDefault="007D1639" w:rsidP="007D1639">
      <w:pPr>
        <w:tabs>
          <w:tab w:val="left" w:pos="1418"/>
        </w:tabs>
        <w:spacing w:after="6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ab/>
      </w:r>
      <w:r w:rsidR="003754A3" w:rsidRPr="00F64C15">
        <w:rPr>
          <w:rFonts w:ascii="Times New Roman" w:hAnsi="Times New Roman" w:cs="Times New Roman"/>
          <w:sz w:val="24"/>
          <w:szCs w:val="24"/>
        </w:rPr>
        <w:t>Ова уредба ступа на снагу осмог дана од дана објављивања у „Службеном гласнику Републике Србије”</w:t>
      </w:r>
      <w:r w:rsidR="007B74B3" w:rsidRPr="00F64C15">
        <w:rPr>
          <w:rFonts w:ascii="Times New Roman" w:hAnsi="Times New Roman" w:cs="Times New Roman"/>
          <w:sz w:val="24"/>
          <w:szCs w:val="24"/>
          <w:lang w:val="sr-Cyrl-RS"/>
        </w:rPr>
        <w:t xml:space="preserve">. </w:t>
      </w:r>
    </w:p>
    <w:p w14:paraId="0A2A8649" w14:textId="1C6E6448" w:rsidR="0028413A" w:rsidRPr="00F64C15" w:rsidRDefault="0028413A" w:rsidP="00EE0179">
      <w:pPr>
        <w:spacing w:after="60" w:line="240" w:lineRule="auto"/>
        <w:jc w:val="both"/>
        <w:rPr>
          <w:rFonts w:ascii="Times New Roman" w:hAnsi="Times New Roman" w:cs="Times New Roman"/>
          <w:sz w:val="20"/>
          <w:szCs w:val="20"/>
          <w:lang w:val="sr-Cyrl-RS"/>
        </w:rPr>
      </w:pPr>
    </w:p>
    <w:p w14:paraId="26050347" w14:textId="2619AD0A" w:rsidR="003840CA" w:rsidRPr="00F64C15" w:rsidRDefault="003840CA" w:rsidP="003840CA">
      <w:pPr>
        <w:spacing w:after="0" w:line="240" w:lineRule="auto"/>
        <w:rPr>
          <w:rFonts w:ascii="Times New Roman" w:hAnsi="Times New Roman" w:cs="Times New Roman"/>
          <w:sz w:val="24"/>
          <w:szCs w:val="24"/>
          <w:lang w:val="sr-Cyrl-RS"/>
        </w:rPr>
      </w:pPr>
      <w:r w:rsidRPr="00F64C15">
        <w:rPr>
          <w:rFonts w:ascii="Times New Roman" w:hAnsi="Times New Roman" w:cs="Times New Roman"/>
          <w:sz w:val="24"/>
          <w:szCs w:val="24"/>
        </w:rPr>
        <w:t>05 Број: 110-12235/2021</w:t>
      </w:r>
    </w:p>
    <w:p w14:paraId="295B8832" w14:textId="77777777" w:rsidR="003840CA" w:rsidRPr="00F64C15" w:rsidRDefault="003840CA" w:rsidP="003840CA">
      <w:pPr>
        <w:spacing w:after="0" w:line="240" w:lineRule="auto"/>
        <w:rPr>
          <w:rFonts w:ascii="Times New Roman" w:hAnsi="Times New Roman" w:cs="Times New Roman"/>
          <w:sz w:val="24"/>
          <w:szCs w:val="24"/>
          <w:lang w:val="sr-Latn-CS"/>
        </w:rPr>
      </w:pPr>
      <w:r w:rsidRPr="00F64C15">
        <w:rPr>
          <w:rFonts w:ascii="Times New Roman" w:hAnsi="Times New Roman" w:cs="Times New Roman"/>
          <w:sz w:val="24"/>
          <w:szCs w:val="24"/>
        </w:rPr>
        <w:t>У</w:t>
      </w:r>
      <w:r w:rsidRPr="00F64C15">
        <w:rPr>
          <w:rFonts w:ascii="Times New Roman" w:hAnsi="Times New Roman" w:cs="Times New Roman"/>
          <w:sz w:val="24"/>
          <w:szCs w:val="24"/>
          <w:lang w:val="sr-Latn-CS"/>
        </w:rPr>
        <w:t xml:space="preserve"> </w:t>
      </w:r>
      <w:r w:rsidRPr="00F64C15">
        <w:rPr>
          <w:rFonts w:ascii="Times New Roman" w:hAnsi="Times New Roman" w:cs="Times New Roman"/>
          <w:sz w:val="24"/>
          <w:szCs w:val="24"/>
        </w:rPr>
        <w:t>Београду</w:t>
      </w:r>
      <w:r w:rsidRPr="00F64C15">
        <w:rPr>
          <w:rFonts w:ascii="Times New Roman" w:hAnsi="Times New Roman" w:cs="Times New Roman"/>
          <w:sz w:val="24"/>
          <w:szCs w:val="24"/>
          <w:lang w:val="sr-Latn-CS"/>
        </w:rPr>
        <w:t>,</w:t>
      </w:r>
      <w:r w:rsidRPr="00F64C15">
        <w:rPr>
          <w:rFonts w:ascii="Times New Roman" w:hAnsi="Times New Roman" w:cs="Times New Roman"/>
          <w:sz w:val="24"/>
          <w:szCs w:val="24"/>
          <w:lang w:val="sr-Cyrl-RS"/>
        </w:rPr>
        <w:t xml:space="preserve"> 29. децембра </w:t>
      </w:r>
      <w:r w:rsidRPr="00F64C15">
        <w:rPr>
          <w:rFonts w:ascii="Times New Roman" w:hAnsi="Times New Roman" w:cs="Times New Roman"/>
          <w:sz w:val="24"/>
          <w:szCs w:val="24"/>
          <w:lang w:val="sr-Latn-CS"/>
        </w:rPr>
        <w:t>20</w:t>
      </w:r>
      <w:r w:rsidRPr="00F64C15">
        <w:rPr>
          <w:rFonts w:ascii="Times New Roman" w:hAnsi="Times New Roman" w:cs="Times New Roman"/>
          <w:sz w:val="24"/>
          <w:szCs w:val="24"/>
          <w:lang w:val="sr-Cyrl-RS"/>
        </w:rPr>
        <w:t>2</w:t>
      </w:r>
      <w:r w:rsidRPr="00F64C15">
        <w:rPr>
          <w:rFonts w:ascii="Times New Roman" w:hAnsi="Times New Roman" w:cs="Times New Roman"/>
          <w:sz w:val="24"/>
          <w:szCs w:val="24"/>
          <w:lang w:val="sr-Latn-CS"/>
        </w:rPr>
        <w:t xml:space="preserve">1. </w:t>
      </w:r>
      <w:r w:rsidRPr="00F64C15">
        <w:rPr>
          <w:rFonts w:ascii="Times New Roman" w:hAnsi="Times New Roman" w:cs="Times New Roman"/>
          <w:sz w:val="24"/>
          <w:szCs w:val="24"/>
        </w:rPr>
        <w:t>године</w:t>
      </w:r>
    </w:p>
    <w:p w14:paraId="3784B1FE" w14:textId="77777777" w:rsidR="003840CA" w:rsidRPr="00F64C15" w:rsidRDefault="003840CA" w:rsidP="003840CA">
      <w:pPr>
        <w:spacing w:after="0" w:line="240" w:lineRule="auto"/>
        <w:ind w:firstLine="1440"/>
        <w:rPr>
          <w:rFonts w:ascii="Times New Roman" w:hAnsi="Times New Roman" w:cs="Times New Roman"/>
          <w:sz w:val="20"/>
          <w:szCs w:val="20"/>
        </w:rPr>
      </w:pPr>
    </w:p>
    <w:p w14:paraId="78AD3037" w14:textId="77777777" w:rsidR="003840CA" w:rsidRPr="00F64C15" w:rsidRDefault="003840CA" w:rsidP="003840CA">
      <w:pPr>
        <w:pStyle w:val="1tekst"/>
        <w:spacing w:before="0" w:after="0"/>
        <w:jc w:val="center"/>
        <w:rPr>
          <w:szCs w:val="24"/>
          <w:lang w:val="sr-Cyrl-CS"/>
        </w:rPr>
      </w:pPr>
      <w:r w:rsidRPr="00F64C15">
        <w:rPr>
          <w:szCs w:val="24"/>
          <w:lang w:val="sr-Cyrl-CS"/>
        </w:rPr>
        <w:t>В</w:t>
      </w:r>
      <w:r w:rsidRPr="00F64C15">
        <w:rPr>
          <w:szCs w:val="24"/>
          <w:lang w:val="sr-Latn-CS"/>
        </w:rPr>
        <w:t xml:space="preserve"> </w:t>
      </w:r>
      <w:r w:rsidRPr="00F64C15">
        <w:rPr>
          <w:szCs w:val="24"/>
          <w:lang w:val="sr-Cyrl-CS"/>
        </w:rPr>
        <w:t>Л</w:t>
      </w:r>
      <w:r w:rsidRPr="00F64C15">
        <w:rPr>
          <w:szCs w:val="24"/>
          <w:lang w:val="sr-Latn-CS"/>
        </w:rPr>
        <w:t xml:space="preserve"> </w:t>
      </w:r>
      <w:r w:rsidRPr="00F64C15">
        <w:rPr>
          <w:szCs w:val="24"/>
          <w:lang w:val="sr-Cyrl-CS"/>
        </w:rPr>
        <w:t>А</w:t>
      </w:r>
      <w:r w:rsidRPr="00F64C15">
        <w:rPr>
          <w:szCs w:val="24"/>
          <w:lang w:val="sr-Latn-CS"/>
        </w:rPr>
        <w:t xml:space="preserve"> </w:t>
      </w:r>
      <w:r w:rsidRPr="00F64C15">
        <w:rPr>
          <w:szCs w:val="24"/>
          <w:lang w:val="sr-Cyrl-CS"/>
        </w:rPr>
        <w:t>Д</w:t>
      </w:r>
      <w:r w:rsidRPr="00F64C15">
        <w:rPr>
          <w:szCs w:val="24"/>
          <w:lang w:val="sr-Latn-CS"/>
        </w:rPr>
        <w:t xml:space="preserve"> </w:t>
      </w:r>
      <w:r w:rsidRPr="00F64C15">
        <w:rPr>
          <w:szCs w:val="24"/>
          <w:lang w:val="sr-Cyrl-CS"/>
        </w:rPr>
        <w:t>А</w:t>
      </w:r>
    </w:p>
    <w:tbl>
      <w:tblPr>
        <w:tblW w:w="0" w:type="auto"/>
        <w:tblLayout w:type="fixed"/>
        <w:tblLook w:val="0000" w:firstRow="0" w:lastRow="0" w:firstColumn="0" w:lastColumn="0" w:noHBand="0" w:noVBand="0"/>
      </w:tblPr>
      <w:tblGrid>
        <w:gridCol w:w="4360"/>
        <w:gridCol w:w="4360"/>
      </w:tblGrid>
      <w:tr w:rsidR="00B0350A" w:rsidRPr="00B0350A" w14:paraId="7618B5AF" w14:textId="77777777" w:rsidTr="00321CEA">
        <w:tc>
          <w:tcPr>
            <w:tcW w:w="4360" w:type="dxa"/>
          </w:tcPr>
          <w:p w14:paraId="22EBF2AE" w14:textId="6FFAE821" w:rsidR="00B0350A" w:rsidRPr="00B0350A" w:rsidRDefault="00B0350A" w:rsidP="00B0350A">
            <w:pPr>
              <w:spacing w:after="0"/>
              <w:jc w:val="center"/>
              <w:rPr>
                <w:rFonts w:ascii="Times New Roman" w:hAnsi="Times New Roman" w:cs="Times New Roman"/>
                <w:sz w:val="24"/>
                <w:szCs w:val="24"/>
                <w:lang w:val="ru-RU"/>
              </w:rPr>
            </w:pPr>
          </w:p>
        </w:tc>
        <w:tc>
          <w:tcPr>
            <w:tcW w:w="4360" w:type="dxa"/>
          </w:tcPr>
          <w:p w14:paraId="1D3B2719" w14:textId="77777777" w:rsidR="00B0350A" w:rsidRDefault="00B0350A" w:rsidP="00B0350A">
            <w:pPr>
              <w:spacing w:after="0"/>
              <w:jc w:val="center"/>
              <w:rPr>
                <w:rFonts w:ascii="Times New Roman" w:hAnsi="Times New Roman" w:cs="Times New Roman"/>
                <w:sz w:val="24"/>
                <w:szCs w:val="24"/>
                <w:lang w:val="ru-RU"/>
              </w:rPr>
            </w:pPr>
          </w:p>
          <w:p w14:paraId="67F03A8D" w14:textId="4FB992A2" w:rsidR="00B0350A" w:rsidRPr="00B0350A" w:rsidRDefault="00B0350A" w:rsidP="00B0350A">
            <w:pPr>
              <w:spacing w:after="0"/>
              <w:jc w:val="center"/>
              <w:rPr>
                <w:rFonts w:ascii="Times New Roman" w:hAnsi="Times New Roman" w:cs="Times New Roman"/>
                <w:sz w:val="24"/>
                <w:szCs w:val="24"/>
                <w:lang w:val="ru-RU"/>
              </w:rPr>
            </w:pPr>
            <w:r w:rsidRPr="00B0350A">
              <w:rPr>
                <w:rFonts w:ascii="Times New Roman" w:hAnsi="Times New Roman" w:cs="Times New Roman"/>
                <w:sz w:val="24"/>
                <w:szCs w:val="24"/>
                <w:lang w:val="ru-RU"/>
              </w:rPr>
              <w:t>ПРЕДСЕДНИК</w:t>
            </w:r>
          </w:p>
          <w:p w14:paraId="413DCC46" w14:textId="0BB72844" w:rsidR="00B0350A" w:rsidRDefault="00B0350A" w:rsidP="00B0350A">
            <w:pPr>
              <w:spacing w:after="0"/>
              <w:rPr>
                <w:rFonts w:ascii="Times New Roman" w:hAnsi="Times New Roman" w:cs="Times New Roman"/>
                <w:sz w:val="24"/>
                <w:szCs w:val="24"/>
                <w:lang w:val="ru-RU"/>
              </w:rPr>
            </w:pPr>
          </w:p>
          <w:p w14:paraId="0C906BE2" w14:textId="77777777" w:rsidR="00B0350A" w:rsidRPr="00B0350A" w:rsidRDefault="00B0350A" w:rsidP="00B0350A">
            <w:pPr>
              <w:spacing w:after="0"/>
              <w:rPr>
                <w:rFonts w:ascii="Times New Roman" w:hAnsi="Times New Roman" w:cs="Times New Roman"/>
                <w:sz w:val="24"/>
                <w:szCs w:val="24"/>
                <w:lang w:val="ru-RU"/>
              </w:rPr>
            </w:pPr>
          </w:p>
          <w:p w14:paraId="7AD26FD2" w14:textId="0838BE61" w:rsidR="00B0350A" w:rsidRPr="007504F2" w:rsidRDefault="007504F2" w:rsidP="00B0350A">
            <w:pPr>
              <w:pStyle w:val="Footer"/>
              <w:jc w:val="center"/>
              <w:rPr>
                <w:rFonts w:ascii="Times New Roman" w:hAnsi="Times New Roman" w:cs="Times New Roman"/>
                <w:sz w:val="24"/>
                <w:szCs w:val="24"/>
              </w:rPr>
            </w:pPr>
            <w:r>
              <w:rPr>
                <w:rFonts w:ascii="Times New Roman" w:hAnsi="Times New Roman" w:cs="Times New Roman"/>
                <w:sz w:val="24"/>
                <w:szCs w:val="24"/>
                <w:lang w:val="ru-RU"/>
              </w:rPr>
              <w:t>Ана Брнабић</w:t>
            </w:r>
          </w:p>
        </w:tc>
      </w:tr>
    </w:tbl>
    <w:p w14:paraId="6FFA76C7" w14:textId="77777777" w:rsidR="003840CA" w:rsidRPr="00F64C15" w:rsidRDefault="00ED4A03">
      <w:pPr>
        <w:rPr>
          <w:rFonts w:ascii="Times New Roman" w:hAnsi="Times New Roman" w:cs="Times New Roman"/>
          <w:b/>
          <w:sz w:val="24"/>
          <w:szCs w:val="24"/>
          <w:lang w:val="sr-Cyrl-CS"/>
        </w:rPr>
        <w:sectPr w:rsidR="003840CA" w:rsidRPr="00F64C15" w:rsidSect="000B4DE7">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276" w:left="1440" w:header="720" w:footer="720" w:gutter="0"/>
          <w:pgNumType w:start="1"/>
          <w:cols w:space="720"/>
          <w:titlePg/>
          <w:docGrid w:linePitch="299"/>
        </w:sectPr>
      </w:pPr>
      <w:r w:rsidRPr="00F64C15">
        <w:rPr>
          <w:rFonts w:ascii="Times New Roman" w:hAnsi="Times New Roman" w:cs="Times New Roman"/>
          <w:b/>
          <w:sz w:val="24"/>
          <w:szCs w:val="24"/>
          <w:lang w:val="sr-Cyrl-CS"/>
        </w:rPr>
        <w:br w:type="page"/>
      </w:r>
    </w:p>
    <w:p w14:paraId="612194C5" w14:textId="5502A1C5" w:rsidR="00C41C4D" w:rsidRPr="00F64C15" w:rsidRDefault="00C41C4D" w:rsidP="00C221C0">
      <w:pPr>
        <w:spacing w:after="60" w:line="240" w:lineRule="auto"/>
        <w:jc w:val="center"/>
        <w:rPr>
          <w:rFonts w:ascii="Times New Roman" w:hAnsi="Times New Roman" w:cs="Times New Roman"/>
          <w:b/>
          <w:sz w:val="24"/>
          <w:szCs w:val="24"/>
        </w:rPr>
      </w:pPr>
      <w:r w:rsidRPr="00F64C15">
        <w:rPr>
          <w:rFonts w:ascii="Times New Roman" w:hAnsi="Times New Roman" w:cs="Times New Roman"/>
          <w:b/>
          <w:sz w:val="24"/>
          <w:szCs w:val="24"/>
        </w:rPr>
        <w:lastRenderedPageBreak/>
        <w:t>Образац компетенција</w:t>
      </w:r>
    </w:p>
    <w:p w14:paraId="6104E1A6" w14:textId="77777777" w:rsidR="001E685E" w:rsidRPr="00F64C15" w:rsidRDefault="001E685E" w:rsidP="001E685E">
      <w:pPr>
        <w:spacing w:after="60" w:line="240" w:lineRule="auto"/>
        <w:rPr>
          <w:rFonts w:ascii="Times New Roman" w:hAnsi="Times New Roman" w:cs="Times New Roman"/>
          <w:sz w:val="24"/>
          <w:szCs w:val="24"/>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84"/>
        <w:gridCol w:w="3882"/>
        <w:gridCol w:w="4426"/>
      </w:tblGrid>
      <w:tr w:rsidR="00F64C15" w:rsidRPr="00F64C15" w14:paraId="5351ACAB" w14:textId="77777777" w:rsidTr="00F26E07">
        <w:trPr>
          <w:trHeight w:val="45"/>
          <w:tblCellSpacing w:w="0" w:type="auto"/>
        </w:trPr>
        <w:tc>
          <w:tcPr>
            <w:tcW w:w="584" w:type="dxa"/>
            <w:tcBorders>
              <w:top w:val="single" w:sz="8" w:space="0" w:color="000000"/>
              <w:left w:val="single" w:sz="8" w:space="0" w:color="000000"/>
              <w:bottom w:val="single" w:sz="8" w:space="0" w:color="000000"/>
              <w:right w:val="single" w:sz="8" w:space="0" w:color="000000"/>
            </w:tcBorders>
            <w:vAlign w:val="center"/>
          </w:tcPr>
          <w:p w14:paraId="60552F3E"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rPr>
              <w:t>1.</w:t>
            </w:r>
          </w:p>
        </w:tc>
        <w:tc>
          <w:tcPr>
            <w:tcW w:w="3882" w:type="dxa"/>
            <w:tcBorders>
              <w:top w:val="single" w:sz="8" w:space="0" w:color="000000"/>
              <w:left w:val="single" w:sz="8" w:space="0" w:color="000000"/>
              <w:bottom w:val="single" w:sz="8" w:space="0" w:color="000000"/>
              <w:right w:val="single" w:sz="8" w:space="0" w:color="000000"/>
            </w:tcBorders>
            <w:vAlign w:val="center"/>
          </w:tcPr>
          <w:p w14:paraId="3F024A05" w14:textId="39C11498" w:rsidR="00C41C4D" w:rsidRPr="00F64C15" w:rsidRDefault="00D93D05"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lang w:val="sr-Cyrl-RS"/>
              </w:rPr>
              <w:t>Редни број и н</w:t>
            </w:r>
            <w:r w:rsidR="00C41C4D" w:rsidRPr="00F64C15">
              <w:rPr>
                <w:rFonts w:ascii="Times New Roman" w:hAnsi="Times New Roman" w:cs="Times New Roman"/>
                <w:b/>
                <w:sz w:val="24"/>
                <w:szCs w:val="24"/>
              </w:rPr>
              <w:t>азив радног места</w:t>
            </w:r>
          </w:p>
        </w:tc>
        <w:tc>
          <w:tcPr>
            <w:tcW w:w="4426" w:type="dxa"/>
            <w:tcBorders>
              <w:top w:val="single" w:sz="8" w:space="0" w:color="000000"/>
              <w:left w:val="single" w:sz="8" w:space="0" w:color="000000"/>
              <w:bottom w:val="single" w:sz="8" w:space="0" w:color="000000"/>
              <w:right w:val="single" w:sz="8" w:space="0" w:color="000000"/>
            </w:tcBorders>
            <w:vAlign w:val="center"/>
          </w:tcPr>
          <w:p w14:paraId="55DE7C41" w14:textId="77777777" w:rsidR="00C41C4D" w:rsidRPr="00F64C15" w:rsidRDefault="00C41C4D" w:rsidP="00EE0179">
            <w:pPr>
              <w:spacing w:after="60" w:line="240" w:lineRule="auto"/>
              <w:rPr>
                <w:rFonts w:ascii="Times New Roman" w:hAnsi="Times New Roman" w:cs="Times New Roman"/>
                <w:sz w:val="24"/>
                <w:szCs w:val="24"/>
              </w:rPr>
            </w:pPr>
          </w:p>
        </w:tc>
      </w:tr>
      <w:tr w:rsidR="00F64C15" w:rsidRPr="00F64C15" w14:paraId="16B32AE9" w14:textId="77777777" w:rsidTr="00F26E07">
        <w:trPr>
          <w:trHeight w:val="45"/>
          <w:tblCellSpacing w:w="0" w:type="auto"/>
        </w:trPr>
        <w:tc>
          <w:tcPr>
            <w:tcW w:w="584" w:type="dxa"/>
            <w:tcBorders>
              <w:top w:val="single" w:sz="8" w:space="0" w:color="000000"/>
              <w:left w:val="single" w:sz="8" w:space="0" w:color="000000"/>
              <w:bottom w:val="single" w:sz="8" w:space="0" w:color="000000"/>
              <w:right w:val="single" w:sz="8" w:space="0" w:color="000000"/>
            </w:tcBorders>
            <w:vAlign w:val="center"/>
          </w:tcPr>
          <w:p w14:paraId="2C34734F" w14:textId="1A3E5620" w:rsidR="00451C9D" w:rsidRPr="00F64C15" w:rsidRDefault="007C1239" w:rsidP="00EE0179">
            <w:pPr>
              <w:spacing w:after="60" w:line="240" w:lineRule="auto"/>
              <w:rPr>
                <w:rFonts w:ascii="Times New Roman" w:hAnsi="Times New Roman" w:cs="Times New Roman"/>
                <w:b/>
                <w:sz w:val="24"/>
                <w:szCs w:val="24"/>
                <w:lang w:val="sr-Cyrl-CS"/>
              </w:rPr>
            </w:pPr>
            <w:r w:rsidRPr="00F64C15">
              <w:rPr>
                <w:rFonts w:ascii="Times New Roman" w:hAnsi="Times New Roman" w:cs="Times New Roman"/>
                <w:b/>
                <w:sz w:val="24"/>
                <w:szCs w:val="24"/>
                <w:lang w:val="sr-Cyrl-CS"/>
              </w:rPr>
              <w:t>2.</w:t>
            </w:r>
          </w:p>
        </w:tc>
        <w:tc>
          <w:tcPr>
            <w:tcW w:w="3882" w:type="dxa"/>
            <w:tcBorders>
              <w:top w:val="single" w:sz="8" w:space="0" w:color="000000"/>
              <w:left w:val="single" w:sz="8" w:space="0" w:color="000000"/>
              <w:bottom w:val="single" w:sz="8" w:space="0" w:color="000000"/>
              <w:right w:val="single" w:sz="8" w:space="0" w:color="000000"/>
            </w:tcBorders>
            <w:vAlign w:val="center"/>
          </w:tcPr>
          <w:p w14:paraId="73387044" w14:textId="775DC11E" w:rsidR="00451C9D" w:rsidRPr="00F64C15" w:rsidRDefault="00451C9D" w:rsidP="00EE0179">
            <w:pPr>
              <w:spacing w:after="60" w:line="240" w:lineRule="auto"/>
              <w:rPr>
                <w:rFonts w:ascii="Times New Roman" w:hAnsi="Times New Roman" w:cs="Times New Roman"/>
                <w:b/>
                <w:sz w:val="24"/>
                <w:szCs w:val="24"/>
                <w:lang w:val="sr-Cyrl-CS"/>
              </w:rPr>
            </w:pPr>
            <w:r w:rsidRPr="00F64C15">
              <w:rPr>
                <w:rFonts w:ascii="Times New Roman" w:hAnsi="Times New Roman" w:cs="Times New Roman"/>
                <w:b/>
                <w:sz w:val="24"/>
                <w:szCs w:val="24"/>
                <w:lang w:val="sr-Cyrl-CS"/>
              </w:rPr>
              <w:t>Звање радног места</w:t>
            </w:r>
          </w:p>
        </w:tc>
        <w:tc>
          <w:tcPr>
            <w:tcW w:w="4426" w:type="dxa"/>
            <w:tcBorders>
              <w:top w:val="single" w:sz="8" w:space="0" w:color="000000"/>
              <w:left w:val="single" w:sz="8" w:space="0" w:color="000000"/>
              <w:bottom w:val="single" w:sz="8" w:space="0" w:color="000000"/>
              <w:right w:val="single" w:sz="8" w:space="0" w:color="000000"/>
            </w:tcBorders>
            <w:vAlign w:val="center"/>
          </w:tcPr>
          <w:p w14:paraId="5737E759" w14:textId="77777777" w:rsidR="00451C9D" w:rsidRPr="00F64C15" w:rsidRDefault="00451C9D" w:rsidP="00EE0179">
            <w:pPr>
              <w:spacing w:after="60" w:line="240" w:lineRule="auto"/>
              <w:rPr>
                <w:rFonts w:ascii="Times New Roman" w:hAnsi="Times New Roman" w:cs="Times New Roman"/>
                <w:sz w:val="24"/>
                <w:szCs w:val="24"/>
              </w:rPr>
            </w:pPr>
          </w:p>
        </w:tc>
      </w:tr>
      <w:tr w:rsidR="00F64C15" w:rsidRPr="00F64C15" w14:paraId="3685E6CA" w14:textId="77777777" w:rsidTr="00F26E07">
        <w:trPr>
          <w:trHeight w:val="45"/>
          <w:tblCellSpacing w:w="0" w:type="auto"/>
        </w:trPr>
        <w:tc>
          <w:tcPr>
            <w:tcW w:w="584" w:type="dxa"/>
            <w:tcBorders>
              <w:top w:val="single" w:sz="8" w:space="0" w:color="000000"/>
              <w:left w:val="single" w:sz="8" w:space="0" w:color="000000"/>
              <w:bottom w:val="single" w:sz="8" w:space="0" w:color="000000"/>
              <w:right w:val="single" w:sz="8" w:space="0" w:color="000000"/>
            </w:tcBorders>
            <w:vAlign w:val="center"/>
          </w:tcPr>
          <w:p w14:paraId="7F59FAE7" w14:textId="5381A272" w:rsidR="00C41C4D" w:rsidRPr="00F64C15" w:rsidRDefault="007C1239"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lang w:val="sr-Cyrl-CS"/>
              </w:rPr>
              <w:t>3</w:t>
            </w:r>
            <w:r w:rsidR="00C41C4D" w:rsidRPr="00F64C15">
              <w:rPr>
                <w:rFonts w:ascii="Times New Roman" w:hAnsi="Times New Roman" w:cs="Times New Roman"/>
                <w:b/>
                <w:sz w:val="24"/>
                <w:szCs w:val="24"/>
              </w:rPr>
              <w:t>.</w:t>
            </w:r>
          </w:p>
        </w:tc>
        <w:tc>
          <w:tcPr>
            <w:tcW w:w="3882" w:type="dxa"/>
            <w:tcBorders>
              <w:top w:val="single" w:sz="8" w:space="0" w:color="000000"/>
              <w:left w:val="single" w:sz="8" w:space="0" w:color="000000"/>
              <w:bottom w:val="single" w:sz="8" w:space="0" w:color="000000"/>
              <w:right w:val="single" w:sz="8" w:space="0" w:color="000000"/>
            </w:tcBorders>
            <w:vAlign w:val="center"/>
          </w:tcPr>
          <w:p w14:paraId="39FB6781" w14:textId="5B4E3D82"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rPr>
              <w:t>Назив унутрашње</w:t>
            </w:r>
            <w:r w:rsidR="00CE35E8" w:rsidRPr="00F64C15">
              <w:rPr>
                <w:rFonts w:ascii="Times New Roman" w:hAnsi="Times New Roman" w:cs="Times New Roman"/>
                <w:b/>
                <w:sz w:val="24"/>
                <w:szCs w:val="24"/>
                <w:lang w:val="sr-Cyrl-RS"/>
              </w:rPr>
              <w:t xml:space="preserve"> организационе</w:t>
            </w:r>
            <w:r w:rsidR="005E71B3" w:rsidRPr="00F64C15">
              <w:rPr>
                <w:rFonts w:ascii="Times New Roman" w:hAnsi="Times New Roman" w:cs="Times New Roman"/>
                <w:b/>
                <w:sz w:val="24"/>
                <w:szCs w:val="24"/>
                <w:lang w:val="sr-Cyrl-RS"/>
              </w:rPr>
              <w:t xml:space="preserve"> </w:t>
            </w:r>
            <w:r w:rsidRPr="00F64C15">
              <w:rPr>
                <w:rFonts w:ascii="Times New Roman" w:hAnsi="Times New Roman" w:cs="Times New Roman"/>
                <w:b/>
                <w:sz w:val="24"/>
                <w:szCs w:val="24"/>
              </w:rPr>
              <w:t>јединице</w:t>
            </w:r>
          </w:p>
        </w:tc>
        <w:tc>
          <w:tcPr>
            <w:tcW w:w="4426" w:type="dxa"/>
            <w:tcBorders>
              <w:top w:val="single" w:sz="8" w:space="0" w:color="000000"/>
              <w:left w:val="single" w:sz="8" w:space="0" w:color="000000"/>
              <w:bottom w:val="single" w:sz="8" w:space="0" w:color="000000"/>
              <w:right w:val="single" w:sz="8" w:space="0" w:color="000000"/>
            </w:tcBorders>
            <w:vAlign w:val="center"/>
          </w:tcPr>
          <w:p w14:paraId="7CBE95CD" w14:textId="77777777" w:rsidR="00C41C4D" w:rsidRPr="00F64C15" w:rsidRDefault="00C41C4D" w:rsidP="00EE0179">
            <w:pPr>
              <w:spacing w:after="60" w:line="240" w:lineRule="auto"/>
              <w:rPr>
                <w:rFonts w:ascii="Times New Roman" w:hAnsi="Times New Roman" w:cs="Times New Roman"/>
                <w:sz w:val="24"/>
                <w:szCs w:val="24"/>
              </w:rPr>
            </w:pPr>
          </w:p>
        </w:tc>
      </w:tr>
      <w:tr w:rsidR="00F64C15" w:rsidRPr="00F64C15" w14:paraId="048758E5" w14:textId="77777777" w:rsidTr="00F26E07">
        <w:trPr>
          <w:trHeight w:val="45"/>
          <w:tblCellSpacing w:w="0" w:type="auto"/>
        </w:trPr>
        <w:tc>
          <w:tcPr>
            <w:tcW w:w="584" w:type="dxa"/>
            <w:tcBorders>
              <w:top w:val="single" w:sz="8" w:space="0" w:color="000000"/>
              <w:left w:val="single" w:sz="8" w:space="0" w:color="000000"/>
              <w:bottom w:val="single" w:sz="8" w:space="0" w:color="000000"/>
              <w:right w:val="single" w:sz="8" w:space="0" w:color="000000"/>
            </w:tcBorders>
            <w:vAlign w:val="center"/>
          </w:tcPr>
          <w:p w14:paraId="49F39D09" w14:textId="095F9976" w:rsidR="00C41C4D" w:rsidRPr="00F64C15" w:rsidRDefault="007C1239"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lang w:val="sr-Cyrl-CS"/>
              </w:rPr>
              <w:t>4</w:t>
            </w:r>
            <w:r w:rsidR="00C41C4D" w:rsidRPr="00F64C15">
              <w:rPr>
                <w:rFonts w:ascii="Times New Roman" w:hAnsi="Times New Roman" w:cs="Times New Roman"/>
                <w:b/>
                <w:sz w:val="24"/>
                <w:szCs w:val="24"/>
              </w:rPr>
              <w:t>.</w:t>
            </w:r>
          </w:p>
        </w:tc>
        <w:tc>
          <w:tcPr>
            <w:tcW w:w="3882" w:type="dxa"/>
            <w:tcBorders>
              <w:top w:val="single" w:sz="8" w:space="0" w:color="000000"/>
              <w:left w:val="single" w:sz="8" w:space="0" w:color="000000"/>
              <w:bottom w:val="single" w:sz="8" w:space="0" w:color="000000"/>
              <w:right w:val="single" w:sz="8" w:space="0" w:color="000000"/>
            </w:tcBorders>
            <w:vAlign w:val="center"/>
          </w:tcPr>
          <w:p w14:paraId="21DC5151"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rPr>
              <w:t>Понашајне компетенције</w:t>
            </w:r>
          </w:p>
          <w:p w14:paraId="1C284B3F"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sz w:val="24"/>
                <w:szCs w:val="24"/>
              </w:rPr>
              <w:t>(заокружити)</w:t>
            </w:r>
          </w:p>
        </w:tc>
        <w:tc>
          <w:tcPr>
            <w:tcW w:w="4426" w:type="dxa"/>
            <w:tcBorders>
              <w:top w:val="single" w:sz="8" w:space="0" w:color="000000"/>
              <w:left w:val="single" w:sz="8" w:space="0" w:color="000000"/>
              <w:bottom w:val="single" w:sz="8" w:space="0" w:color="000000"/>
              <w:right w:val="single" w:sz="8" w:space="0" w:color="000000"/>
            </w:tcBorders>
            <w:vAlign w:val="center"/>
          </w:tcPr>
          <w:p w14:paraId="50DB79EA"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sz w:val="24"/>
                <w:szCs w:val="24"/>
              </w:rPr>
              <w:t>1. Управљање информацијама</w:t>
            </w:r>
          </w:p>
          <w:p w14:paraId="0EE0F189"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sz w:val="24"/>
                <w:szCs w:val="24"/>
              </w:rPr>
              <w:t>2. Управљање задацима и остваривање резултата</w:t>
            </w:r>
          </w:p>
          <w:p w14:paraId="669EBAFB"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sz w:val="24"/>
                <w:szCs w:val="24"/>
              </w:rPr>
              <w:t>3. Оријентација ка учењу и променама</w:t>
            </w:r>
          </w:p>
          <w:p w14:paraId="72782172"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sz w:val="24"/>
                <w:szCs w:val="24"/>
              </w:rPr>
              <w:t>4. Изградња и одржавање професионалних односа</w:t>
            </w:r>
          </w:p>
          <w:p w14:paraId="05A812B2"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sz w:val="24"/>
                <w:szCs w:val="24"/>
              </w:rPr>
              <w:t>5. Савесност, посвећеност и интегритет</w:t>
            </w:r>
          </w:p>
          <w:p w14:paraId="1BE1E8F2"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sz w:val="24"/>
                <w:szCs w:val="24"/>
              </w:rPr>
              <w:t>6. Управљање људским ресурсима</w:t>
            </w:r>
          </w:p>
          <w:p w14:paraId="44B23AD2"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sz w:val="24"/>
                <w:szCs w:val="24"/>
              </w:rPr>
              <w:t>7. Стратешко управљање</w:t>
            </w:r>
          </w:p>
        </w:tc>
      </w:tr>
      <w:tr w:rsidR="00F64C15" w:rsidRPr="00F64C15" w14:paraId="5F4240B9" w14:textId="77777777" w:rsidTr="00F26E07">
        <w:trPr>
          <w:trHeight w:val="45"/>
          <w:tblCellSpacing w:w="0" w:type="auto"/>
        </w:trPr>
        <w:tc>
          <w:tcPr>
            <w:tcW w:w="584" w:type="dxa"/>
            <w:tcBorders>
              <w:top w:val="single" w:sz="8" w:space="0" w:color="000000"/>
              <w:left w:val="single" w:sz="8" w:space="0" w:color="000000"/>
              <w:bottom w:val="single" w:sz="8" w:space="0" w:color="000000"/>
              <w:right w:val="single" w:sz="8" w:space="0" w:color="000000"/>
            </w:tcBorders>
            <w:vAlign w:val="center"/>
          </w:tcPr>
          <w:p w14:paraId="5769EB0F" w14:textId="567DB9D0" w:rsidR="00C41C4D" w:rsidRPr="00F64C15" w:rsidRDefault="00816841"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lang w:val="sr-Cyrl-CS"/>
              </w:rPr>
              <w:t>5</w:t>
            </w:r>
            <w:r w:rsidR="00C41C4D" w:rsidRPr="00F64C15">
              <w:rPr>
                <w:rFonts w:ascii="Times New Roman" w:hAnsi="Times New Roman" w:cs="Times New Roman"/>
                <w:b/>
                <w:sz w:val="24"/>
                <w:szCs w:val="24"/>
              </w:rPr>
              <w:t>.</w:t>
            </w:r>
          </w:p>
        </w:tc>
        <w:tc>
          <w:tcPr>
            <w:tcW w:w="3882" w:type="dxa"/>
            <w:tcBorders>
              <w:top w:val="single" w:sz="8" w:space="0" w:color="000000"/>
              <w:left w:val="single" w:sz="8" w:space="0" w:color="000000"/>
              <w:bottom w:val="single" w:sz="8" w:space="0" w:color="000000"/>
              <w:right w:val="single" w:sz="8" w:space="0" w:color="000000"/>
            </w:tcBorders>
            <w:vAlign w:val="center"/>
          </w:tcPr>
          <w:p w14:paraId="156B7C30"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rPr>
              <w:t>Опште функционалне</w:t>
            </w:r>
          </w:p>
          <w:p w14:paraId="5787F9D4"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rPr>
              <w:t>компетенције</w:t>
            </w:r>
          </w:p>
        </w:tc>
        <w:tc>
          <w:tcPr>
            <w:tcW w:w="4426" w:type="dxa"/>
            <w:tcBorders>
              <w:top w:val="single" w:sz="8" w:space="0" w:color="000000"/>
              <w:left w:val="single" w:sz="8" w:space="0" w:color="000000"/>
              <w:bottom w:val="single" w:sz="8" w:space="0" w:color="000000"/>
              <w:right w:val="single" w:sz="8" w:space="0" w:color="000000"/>
            </w:tcBorders>
            <w:vAlign w:val="center"/>
          </w:tcPr>
          <w:p w14:paraId="1688234B" w14:textId="7DCA2D72" w:rsidR="00C41C4D" w:rsidRPr="00F64C15" w:rsidRDefault="00C41C4D" w:rsidP="00EE0179">
            <w:pPr>
              <w:spacing w:after="60" w:line="240" w:lineRule="auto"/>
              <w:rPr>
                <w:rFonts w:ascii="Times New Roman" w:hAnsi="Times New Roman" w:cs="Times New Roman"/>
                <w:sz w:val="24"/>
                <w:szCs w:val="24"/>
                <w:lang w:val="sr-Cyrl-RS"/>
              </w:rPr>
            </w:pPr>
            <w:r w:rsidRPr="00F64C15">
              <w:rPr>
                <w:rFonts w:ascii="Times New Roman" w:hAnsi="Times New Roman" w:cs="Times New Roman"/>
                <w:sz w:val="24"/>
                <w:szCs w:val="24"/>
              </w:rPr>
              <w:t xml:space="preserve">1. Организација и рад </w:t>
            </w:r>
            <w:r w:rsidR="005A6AEC" w:rsidRPr="00F64C15">
              <w:rPr>
                <w:rFonts w:ascii="Times New Roman" w:hAnsi="Times New Roman" w:cs="Times New Roman"/>
                <w:sz w:val="24"/>
                <w:szCs w:val="24"/>
                <w:lang w:val="sr-Cyrl-RS"/>
              </w:rPr>
              <w:t xml:space="preserve">органа </w:t>
            </w:r>
            <w:r w:rsidRPr="00F64C15">
              <w:rPr>
                <w:rFonts w:ascii="Times New Roman" w:hAnsi="Times New Roman" w:cs="Times New Roman"/>
                <w:sz w:val="24"/>
                <w:szCs w:val="24"/>
                <w:lang w:val="sr-Cyrl-RS"/>
              </w:rPr>
              <w:t>аутономн</w:t>
            </w:r>
            <w:r w:rsidR="001B6582" w:rsidRPr="00F64C15">
              <w:rPr>
                <w:rFonts w:ascii="Times New Roman" w:hAnsi="Times New Roman" w:cs="Times New Roman"/>
                <w:sz w:val="24"/>
                <w:szCs w:val="24"/>
                <w:lang w:val="sr-Cyrl-RS"/>
              </w:rPr>
              <w:t>е</w:t>
            </w:r>
            <w:r w:rsidRPr="00F64C15">
              <w:rPr>
                <w:rFonts w:ascii="Times New Roman" w:hAnsi="Times New Roman" w:cs="Times New Roman"/>
                <w:sz w:val="24"/>
                <w:szCs w:val="24"/>
                <w:lang w:val="sr-Cyrl-RS"/>
              </w:rPr>
              <w:t xml:space="preserve"> покрајин</w:t>
            </w:r>
            <w:r w:rsidR="001B6582" w:rsidRPr="00F64C15">
              <w:rPr>
                <w:rFonts w:ascii="Times New Roman" w:hAnsi="Times New Roman" w:cs="Times New Roman"/>
                <w:sz w:val="24"/>
                <w:szCs w:val="24"/>
                <w:lang w:val="sr-Cyrl-RS"/>
              </w:rPr>
              <w:t>е</w:t>
            </w:r>
            <w:r w:rsidRPr="00F64C15">
              <w:rPr>
                <w:rFonts w:ascii="Times New Roman" w:hAnsi="Times New Roman" w:cs="Times New Roman"/>
                <w:sz w:val="24"/>
                <w:szCs w:val="24"/>
                <w:lang w:val="sr-Cyrl-RS"/>
              </w:rPr>
              <w:t xml:space="preserve">/ локалне самоуправе у </w:t>
            </w:r>
            <w:r w:rsidRPr="00F64C15">
              <w:rPr>
                <w:rFonts w:ascii="Times New Roman" w:hAnsi="Times New Roman" w:cs="Times New Roman"/>
                <w:sz w:val="24"/>
                <w:szCs w:val="24"/>
              </w:rPr>
              <w:t>Републи</w:t>
            </w:r>
            <w:r w:rsidRPr="00F64C15">
              <w:rPr>
                <w:rFonts w:ascii="Times New Roman" w:hAnsi="Times New Roman" w:cs="Times New Roman"/>
                <w:sz w:val="24"/>
                <w:szCs w:val="24"/>
                <w:lang w:val="sr-Cyrl-RS"/>
              </w:rPr>
              <w:t xml:space="preserve">ци </w:t>
            </w:r>
            <w:r w:rsidRPr="00F64C15">
              <w:rPr>
                <w:rFonts w:ascii="Times New Roman" w:hAnsi="Times New Roman" w:cs="Times New Roman"/>
                <w:sz w:val="24"/>
                <w:szCs w:val="24"/>
              </w:rPr>
              <w:t>Србиј</w:t>
            </w:r>
            <w:r w:rsidRPr="00F64C15">
              <w:rPr>
                <w:rFonts w:ascii="Times New Roman" w:hAnsi="Times New Roman" w:cs="Times New Roman"/>
                <w:sz w:val="24"/>
                <w:szCs w:val="24"/>
                <w:lang w:val="sr-Cyrl-RS"/>
              </w:rPr>
              <w:t>и</w:t>
            </w:r>
          </w:p>
          <w:p w14:paraId="7FBEAF96"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sz w:val="24"/>
                <w:szCs w:val="24"/>
              </w:rPr>
              <w:t>2. Дигитална писменост</w:t>
            </w:r>
          </w:p>
          <w:p w14:paraId="5163084D"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sz w:val="24"/>
                <w:szCs w:val="24"/>
              </w:rPr>
              <w:t>3. Пословна комуникација</w:t>
            </w:r>
          </w:p>
        </w:tc>
      </w:tr>
      <w:tr w:rsidR="00F64C15" w:rsidRPr="00F64C15" w14:paraId="39AA366A" w14:textId="77777777" w:rsidTr="00F26E07">
        <w:trPr>
          <w:trHeight w:val="45"/>
          <w:tblCellSpacing w:w="0" w:type="auto"/>
        </w:trPr>
        <w:tc>
          <w:tcPr>
            <w:tcW w:w="584" w:type="dxa"/>
            <w:vMerge w:val="restart"/>
            <w:tcBorders>
              <w:top w:val="single" w:sz="8" w:space="0" w:color="000000"/>
              <w:left w:val="single" w:sz="8" w:space="0" w:color="000000"/>
              <w:bottom w:val="single" w:sz="8" w:space="0" w:color="000000"/>
              <w:right w:val="single" w:sz="8" w:space="0" w:color="000000"/>
            </w:tcBorders>
            <w:vAlign w:val="center"/>
          </w:tcPr>
          <w:p w14:paraId="0BB9CF61" w14:textId="45EF3E66" w:rsidR="00C41C4D" w:rsidRPr="00F64C15" w:rsidRDefault="00816841"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lang w:val="sr-Cyrl-CS"/>
              </w:rPr>
              <w:t>6</w:t>
            </w:r>
            <w:r w:rsidR="00C41C4D" w:rsidRPr="00F64C15">
              <w:rPr>
                <w:rFonts w:ascii="Times New Roman" w:hAnsi="Times New Roman" w:cs="Times New Roman"/>
                <w:b/>
                <w:sz w:val="24"/>
                <w:szCs w:val="24"/>
              </w:rPr>
              <w:t>.</w:t>
            </w:r>
          </w:p>
        </w:tc>
        <w:tc>
          <w:tcPr>
            <w:tcW w:w="3882" w:type="dxa"/>
            <w:tcBorders>
              <w:top w:val="single" w:sz="8" w:space="0" w:color="000000"/>
              <w:left w:val="single" w:sz="8" w:space="0" w:color="000000"/>
              <w:bottom w:val="single" w:sz="8" w:space="0" w:color="000000"/>
              <w:right w:val="single" w:sz="8" w:space="0" w:color="000000"/>
            </w:tcBorders>
            <w:vAlign w:val="center"/>
          </w:tcPr>
          <w:p w14:paraId="5204D8A7" w14:textId="448BC15B" w:rsidR="00C41C4D" w:rsidRPr="00F64C15" w:rsidRDefault="00F26E07" w:rsidP="00EE0179">
            <w:pPr>
              <w:shd w:val="clear" w:color="auto" w:fill="FFFFFF" w:themeFill="background1"/>
              <w:tabs>
                <w:tab w:val="left" w:pos="1418"/>
              </w:tabs>
              <w:spacing w:after="60" w:line="240" w:lineRule="auto"/>
              <w:rPr>
                <w:rFonts w:ascii="Times New Roman" w:hAnsi="Times New Roman" w:cs="Times New Roman"/>
                <w:sz w:val="24"/>
                <w:szCs w:val="24"/>
              </w:rPr>
            </w:pPr>
            <w:r w:rsidRPr="00F64C15">
              <w:rPr>
                <w:rFonts w:ascii="Times New Roman" w:hAnsi="Times New Roman" w:cs="Times New Roman"/>
                <w:b/>
                <w:noProof/>
                <w:sz w:val="24"/>
                <w:szCs w:val="24"/>
                <w:lang w:val="sr-Latn-CS"/>
              </w:rPr>
              <w:t>Посебне функционалне компетенције у одређеној области рада</w:t>
            </w:r>
            <w:r w:rsidRPr="00F64C15">
              <w:rPr>
                <w:rFonts w:ascii="Times New Roman" w:hAnsi="Times New Roman" w:cs="Times New Roman"/>
                <w:b/>
                <w:noProof/>
                <w:sz w:val="24"/>
                <w:szCs w:val="24"/>
                <w:lang w:val="sr-Latn-CS"/>
              </w:rPr>
              <w:br/>
            </w:r>
            <w:r w:rsidRPr="00F64C15">
              <w:rPr>
                <w:rFonts w:ascii="Times New Roman" w:hAnsi="Times New Roman" w:cs="Times New Roman"/>
                <w:noProof/>
                <w:sz w:val="24"/>
                <w:szCs w:val="24"/>
                <w:lang w:val="sr-Latn-CS"/>
              </w:rPr>
              <w:t>(уписати)</w:t>
            </w:r>
          </w:p>
        </w:tc>
        <w:tc>
          <w:tcPr>
            <w:tcW w:w="4426" w:type="dxa"/>
            <w:tcBorders>
              <w:top w:val="single" w:sz="8" w:space="0" w:color="000000"/>
              <w:left w:val="single" w:sz="8" w:space="0" w:color="000000"/>
              <w:bottom w:val="single" w:sz="8" w:space="0" w:color="000000"/>
              <w:right w:val="single" w:sz="8" w:space="0" w:color="000000"/>
            </w:tcBorders>
            <w:vAlign w:val="center"/>
          </w:tcPr>
          <w:p w14:paraId="1EF860E7"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rPr>
              <w:t>Области знања и вештина</w:t>
            </w:r>
            <w:r w:rsidRPr="00F64C15">
              <w:rPr>
                <w:rFonts w:ascii="Times New Roman" w:hAnsi="Times New Roman" w:cs="Times New Roman"/>
                <w:sz w:val="24"/>
                <w:szCs w:val="24"/>
              </w:rPr>
              <w:t xml:space="preserve"> (уписати)</w:t>
            </w:r>
          </w:p>
        </w:tc>
      </w:tr>
      <w:tr w:rsidR="00F64C15" w:rsidRPr="00F64C15" w14:paraId="415EA2F4" w14:textId="77777777" w:rsidTr="00F26E07">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51F658B3" w14:textId="77777777" w:rsidR="00C41C4D" w:rsidRPr="00F64C15" w:rsidRDefault="00C41C4D"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vAlign w:val="center"/>
          </w:tcPr>
          <w:p w14:paraId="72B59CD9" w14:textId="77777777" w:rsidR="00C41C4D" w:rsidRPr="00F64C15" w:rsidRDefault="00C41C4D" w:rsidP="00EE0179">
            <w:pPr>
              <w:spacing w:after="60" w:line="240" w:lineRule="auto"/>
              <w:rPr>
                <w:rFonts w:ascii="Times New Roman" w:hAnsi="Times New Roman" w:cs="Times New Roman"/>
                <w:sz w:val="24"/>
                <w:szCs w:val="24"/>
              </w:rPr>
            </w:pPr>
          </w:p>
        </w:tc>
        <w:tc>
          <w:tcPr>
            <w:tcW w:w="4426" w:type="dxa"/>
            <w:tcBorders>
              <w:top w:val="single" w:sz="8" w:space="0" w:color="000000"/>
              <w:left w:val="single" w:sz="8" w:space="0" w:color="000000"/>
              <w:bottom w:val="single" w:sz="8" w:space="0" w:color="000000"/>
              <w:right w:val="single" w:sz="8" w:space="0" w:color="000000"/>
            </w:tcBorders>
            <w:vAlign w:val="center"/>
          </w:tcPr>
          <w:p w14:paraId="3C4F1829" w14:textId="77777777" w:rsidR="00C41C4D" w:rsidRPr="00F64C15" w:rsidRDefault="00C41C4D" w:rsidP="00EE0179">
            <w:pPr>
              <w:spacing w:after="60" w:line="240" w:lineRule="auto"/>
              <w:rPr>
                <w:rFonts w:ascii="Times New Roman" w:hAnsi="Times New Roman" w:cs="Times New Roman"/>
                <w:sz w:val="24"/>
                <w:szCs w:val="24"/>
              </w:rPr>
            </w:pPr>
          </w:p>
        </w:tc>
      </w:tr>
      <w:tr w:rsidR="00F64C15" w:rsidRPr="00F64C15" w14:paraId="19CF08C5" w14:textId="77777777" w:rsidTr="00F26E07">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669E3E1C" w14:textId="77777777" w:rsidR="00C41C4D" w:rsidRPr="00F64C15" w:rsidRDefault="00C41C4D"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vAlign w:val="center"/>
          </w:tcPr>
          <w:p w14:paraId="5FC19F59" w14:textId="77777777" w:rsidR="00C41C4D" w:rsidRPr="00F64C15" w:rsidRDefault="00C41C4D" w:rsidP="00EE0179">
            <w:pPr>
              <w:spacing w:after="60" w:line="240" w:lineRule="auto"/>
              <w:rPr>
                <w:rFonts w:ascii="Times New Roman" w:hAnsi="Times New Roman" w:cs="Times New Roman"/>
                <w:sz w:val="24"/>
                <w:szCs w:val="24"/>
              </w:rPr>
            </w:pPr>
          </w:p>
        </w:tc>
        <w:tc>
          <w:tcPr>
            <w:tcW w:w="4426" w:type="dxa"/>
            <w:tcBorders>
              <w:top w:val="single" w:sz="8" w:space="0" w:color="000000"/>
              <w:left w:val="single" w:sz="8" w:space="0" w:color="000000"/>
              <w:bottom w:val="single" w:sz="8" w:space="0" w:color="000000"/>
              <w:right w:val="single" w:sz="8" w:space="0" w:color="000000"/>
            </w:tcBorders>
            <w:vAlign w:val="center"/>
          </w:tcPr>
          <w:p w14:paraId="220AF7BE" w14:textId="77777777" w:rsidR="00C41C4D" w:rsidRPr="00F64C15" w:rsidRDefault="00C41C4D" w:rsidP="00EE0179">
            <w:pPr>
              <w:spacing w:after="60" w:line="240" w:lineRule="auto"/>
              <w:rPr>
                <w:rFonts w:ascii="Times New Roman" w:hAnsi="Times New Roman" w:cs="Times New Roman"/>
                <w:sz w:val="24"/>
                <w:szCs w:val="24"/>
              </w:rPr>
            </w:pPr>
          </w:p>
        </w:tc>
      </w:tr>
      <w:tr w:rsidR="00F64C15" w:rsidRPr="00F64C15" w14:paraId="20595609" w14:textId="77777777" w:rsidTr="00F26E07">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369031C1" w14:textId="77777777" w:rsidR="00C41C4D" w:rsidRPr="00F64C15" w:rsidRDefault="00C41C4D"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vAlign w:val="center"/>
          </w:tcPr>
          <w:p w14:paraId="54D177D4" w14:textId="77777777" w:rsidR="00C41C4D" w:rsidRPr="00F64C15" w:rsidRDefault="00C41C4D" w:rsidP="00EE0179">
            <w:pPr>
              <w:spacing w:after="60" w:line="240" w:lineRule="auto"/>
              <w:rPr>
                <w:rFonts w:ascii="Times New Roman" w:hAnsi="Times New Roman" w:cs="Times New Roman"/>
                <w:sz w:val="24"/>
                <w:szCs w:val="24"/>
              </w:rPr>
            </w:pPr>
          </w:p>
        </w:tc>
        <w:tc>
          <w:tcPr>
            <w:tcW w:w="4426" w:type="dxa"/>
            <w:tcBorders>
              <w:top w:val="single" w:sz="8" w:space="0" w:color="000000"/>
              <w:left w:val="single" w:sz="8" w:space="0" w:color="000000"/>
              <w:bottom w:val="single" w:sz="8" w:space="0" w:color="000000"/>
              <w:right w:val="single" w:sz="8" w:space="0" w:color="000000"/>
            </w:tcBorders>
            <w:vAlign w:val="center"/>
          </w:tcPr>
          <w:p w14:paraId="02EEDB22" w14:textId="77777777" w:rsidR="00C41C4D" w:rsidRPr="00F64C15" w:rsidRDefault="00C41C4D" w:rsidP="00EE0179">
            <w:pPr>
              <w:spacing w:after="60" w:line="240" w:lineRule="auto"/>
              <w:rPr>
                <w:rFonts w:ascii="Times New Roman" w:hAnsi="Times New Roman" w:cs="Times New Roman"/>
                <w:sz w:val="24"/>
                <w:szCs w:val="24"/>
              </w:rPr>
            </w:pPr>
          </w:p>
        </w:tc>
      </w:tr>
      <w:tr w:rsidR="00F64C15" w:rsidRPr="00F64C15" w14:paraId="378DE698" w14:textId="77777777" w:rsidTr="00F26E07">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1E4650F8" w14:textId="77777777" w:rsidR="00C41C4D" w:rsidRPr="00F64C15" w:rsidRDefault="00C41C4D"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vAlign w:val="center"/>
          </w:tcPr>
          <w:p w14:paraId="0A9CFF55" w14:textId="77777777" w:rsidR="00C41C4D" w:rsidRPr="00F64C15" w:rsidRDefault="00C41C4D" w:rsidP="00EE0179">
            <w:pPr>
              <w:spacing w:after="60" w:line="240" w:lineRule="auto"/>
              <w:rPr>
                <w:rFonts w:ascii="Times New Roman" w:hAnsi="Times New Roman" w:cs="Times New Roman"/>
                <w:sz w:val="24"/>
                <w:szCs w:val="24"/>
              </w:rPr>
            </w:pPr>
          </w:p>
        </w:tc>
        <w:tc>
          <w:tcPr>
            <w:tcW w:w="4426" w:type="dxa"/>
            <w:tcBorders>
              <w:top w:val="single" w:sz="8" w:space="0" w:color="000000"/>
              <w:left w:val="single" w:sz="8" w:space="0" w:color="000000"/>
              <w:bottom w:val="single" w:sz="8" w:space="0" w:color="000000"/>
              <w:right w:val="single" w:sz="8" w:space="0" w:color="000000"/>
            </w:tcBorders>
            <w:vAlign w:val="center"/>
          </w:tcPr>
          <w:p w14:paraId="43FC0D10" w14:textId="77777777" w:rsidR="00C41C4D" w:rsidRPr="00F64C15" w:rsidRDefault="00C41C4D" w:rsidP="00EE0179">
            <w:pPr>
              <w:spacing w:after="60" w:line="240" w:lineRule="auto"/>
              <w:rPr>
                <w:rFonts w:ascii="Times New Roman" w:hAnsi="Times New Roman" w:cs="Times New Roman"/>
                <w:sz w:val="24"/>
                <w:szCs w:val="24"/>
              </w:rPr>
            </w:pPr>
          </w:p>
        </w:tc>
      </w:tr>
      <w:tr w:rsidR="00F64C15" w:rsidRPr="00F64C15" w14:paraId="6D3CC01B" w14:textId="77777777" w:rsidTr="00F26E07">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59D42F82" w14:textId="77777777" w:rsidR="00C41C4D" w:rsidRPr="00F64C15" w:rsidRDefault="00C41C4D"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vAlign w:val="center"/>
          </w:tcPr>
          <w:p w14:paraId="3C2F6358" w14:textId="77777777" w:rsidR="00C41C4D" w:rsidRPr="00F64C15" w:rsidRDefault="00C41C4D" w:rsidP="00EE0179">
            <w:pPr>
              <w:spacing w:after="60" w:line="240" w:lineRule="auto"/>
              <w:rPr>
                <w:rFonts w:ascii="Times New Roman" w:hAnsi="Times New Roman" w:cs="Times New Roman"/>
                <w:sz w:val="24"/>
                <w:szCs w:val="24"/>
              </w:rPr>
            </w:pPr>
          </w:p>
        </w:tc>
        <w:tc>
          <w:tcPr>
            <w:tcW w:w="4426" w:type="dxa"/>
            <w:tcBorders>
              <w:top w:val="single" w:sz="8" w:space="0" w:color="000000"/>
              <w:left w:val="single" w:sz="8" w:space="0" w:color="000000"/>
              <w:bottom w:val="single" w:sz="8" w:space="0" w:color="000000"/>
              <w:right w:val="single" w:sz="8" w:space="0" w:color="000000"/>
            </w:tcBorders>
            <w:vAlign w:val="center"/>
          </w:tcPr>
          <w:p w14:paraId="01030E00" w14:textId="77777777" w:rsidR="00C41C4D" w:rsidRPr="00F64C15" w:rsidRDefault="00C41C4D" w:rsidP="00EE0179">
            <w:pPr>
              <w:spacing w:after="60" w:line="240" w:lineRule="auto"/>
              <w:rPr>
                <w:rFonts w:ascii="Times New Roman" w:hAnsi="Times New Roman" w:cs="Times New Roman"/>
                <w:sz w:val="24"/>
                <w:szCs w:val="24"/>
              </w:rPr>
            </w:pPr>
          </w:p>
        </w:tc>
      </w:tr>
      <w:tr w:rsidR="00F64C15" w:rsidRPr="00F64C15" w14:paraId="32C9F713" w14:textId="77777777" w:rsidTr="00F26E07">
        <w:trPr>
          <w:trHeight w:val="45"/>
          <w:tblCellSpacing w:w="0" w:type="auto"/>
        </w:trPr>
        <w:tc>
          <w:tcPr>
            <w:tcW w:w="584" w:type="dxa"/>
            <w:vMerge w:val="restart"/>
            <w:tcBorders>
              <w:top w:val="single" w:sz="8" w:space="0" w:color="000000"/>
              <w:left w:val="single" w:sz="8" w:space="0" w:color="000000"/>
              <w:bottom w:val="single" w:sz="8" w:space="0" w:color="000000"/>
              <w:right w:val="single" w:sz="8" w:space="0" w:color="000000"/>
            </w:tcBorders>
            <w:vAlign w:val="center"/>
          </w:tcPr>
          <w:p w14:paraId="4EA2CF29" w14:textId="6BEBF80D" w:rsidR="00C41C4D" w:rsidRPr="00F64C15" w:rsidRDefault="00816841"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lang w:val="sr-Cyrl-CS"/>
              </w:rPr>
              <w:t>7</w:t>
            </w:r>
            <w:r w:rsidR="00C41C4D" w:rsidRPr="00F64C15">
              <w:rPr>
                <w:rFonts w:ascii="Times New Roman" w:hAnsi="Times New Roman" w:cs="Times New Roman"/>
                <w:b/>
                <w:sz w:val="24"/>
                <w:szCs w:val="24"/>
              </w:rPr>
              <w:t>.</w:t>
            </w:r>
          </w:p>
        </w:tc>
        <w:tc>
          <w:tcPr>
            <w:tcW w:w="3882" w:type="dxa"/>
            <w:tcBorders>
              <w:top w:val="single" w:sz="8" w:space="0" w:color="000000"/>
              <w:left w:val="single" w:sz="8" w:space="0" w:color="000000"/>
              <w:bottom w:val="single" w:sz="8" w:space="0" w:color="000000"/>
              <w:right w:val="single" w:sz="8" w:space="0" w:color="000000"/>
            </w:tcBorders>
            <w:vAlign w:val="center"/>
          </w:tcPr>
          <w:p w14:paraId="22CCDD98" w14:textId="6248A1D9"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rPr>
              <w:t>Посебне функционалне компетенције за одређено радно место</w:t>
            </w:r>
          </w:p>
        </w:tc>
        <w:tc>
          <w:tcPr>
            <w:tcW w:w="4426" w:type="dxa"/>
            <w:tcBorders>
              <w:top w:val="single" w:sz="8" w:space="0" w:color="000000"/>
              <w:left w:val="single" w:sz="8" w:space="0" w:color="000000"/>
              <w:bottom w:val="single" w:sz="8" w:space="0" w:color="000000"/>
              <w:right w:val="single" w:sz="8" w:space="0" w:color="000000"/>
            </w:tcBorders>
            <w:vAlign w:val="center"/>
          </w:tcPr>
          <w:p w14:paraId="285DD53B" w14:textId="77777777" w:rsidR="00C41C4D" w:rsidRPr="00F64C15" w:rsidRDefault="00C41C4D" w:rsidP="00EE0179">
            <w:pPr>
              <w:spacing w:after="60" w:line="240" w:lineRule="auto"/>
              <w:rPr>
                <w:rFonts w:ascii="Times New Roman" w:hAnsi="Times New Roman" w:cs="Times New Roman"/>
                <w:sz w:val="24"/>
                <w:szCs w:val="24"/>
              </w:rPr>
            </w:pPr>
            <w:r w:rsidRPr="00F64C15">
              <w:rPr>
                <w:rFonts w:ascii="Times New Roman" w:hAnsi="Times New Roman" w:cs="Times New Roman"/>
                <w:b/>
                <w:sz w:val="24"/>
                <w:szCs w:val="24"/>
              </w:rPr>
              <w:t>Области знања и вештина</w:t>
            </w:r>
            <w:r w:rsidRPr="00F64C15">
              <w:rPr>
                <w:rFonts w:ascii="Times New Roman" w:hAnsi="Times New Roman" w:cs="Times New Roman"/>
                <w:sz w:val="24"/>
                <w:szCs w:val="24"/>
              </w:rPr>
              <w:t xml:space="preserve"> (уписати)</w:t>
            </w:r>
          </w:p>
        </w:tc>
      </w:tr>
      <w:tr w:rsidR="00F64C15" w:rsidRPr="00F64C15" w14:paraId="4C22EB62" w14:textId="77777777" w:rsidTr="007C1239">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3D3E276A" w14:textId="77777777" w:rsidR="00F26E07" w:rsidRPr="00F64C15" w:rsidRDefault="00F26E07"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tcPr>
          <w:p w14:paraId="147AEF24" w14:textId="7C15F7FE" w:rsidR="00F26E07" w:rsidRPr="00F64C15" w:rsidRDefault="00F26E07" w:rsidP="00EE0179">
            <w:pPr>
              <w:spacing w:after="60" w:line="240" w:lineRule="auto"/>
              <w:rPr>
                <w:rFonts w:ascii="Times New Roman" w:hAnsi="Times New Roman" w:cs="Times New Roman"/>
                <w:sz w:val="24"/>
                <w:szCs w:val="24"/>
                <w:lang w:val="sr-Cyrl-RS"/>
              </w:rPr>
            </w:pPr>
            <w:r w:rsidRPr="00F64C15">
              <w:rPr>
                <w:rFonts w:ascii="Times New Roman" w:eastAsia="Calibri" w:hAnsi="Times New Roman" w:cs="Times New Roman"/>
                <w:noProof/>
                <w:sz w:val="24"/>
                <w:szCs w:val="24"/>
                <w:lang w:val="sr-Cyrl-RS"/>
              </w:rPr>
              <w:t xml:space="preserve">Планска документа, прописи и акта </w:t>
            </w:r>
            <w:r w:rsidRPr="00F64C15">
              <w:rPr>
                <w:rFonts w:ascii="Times New Roman" w:eastAsia="Calibri" w:hAnsi="Times New Roman" w:cs="Times New Roman"/>
                <w:noProof/>
                <w:sz w:val="24"/>
                <w:szCs w:val="24"/>
                <w:lang w:val="sr-Latn-CS"/>
              </w:rPr>
              <w:t>из надлежности и организације органа</w:t>
            </w:r>
          </w:p>
        </w:tc>
        <w:tc>
          <w:tcPr>
            <w:tcW w:w="4426" w:type="dxa"/>
            <w:tcBorders>
              <w:top w:val="single" w:sz="8" w:space="0" w:color="000000"/>
              <w:left w:val="single" w:sz="8" w:space="0" w:color="000000"/>
              <w:bottom w:val="single" w:sz="8" w:space="0" w:color="000000"/>
              <w:right w:val="single" w:sz="8" w:space="0" w:color="000000"/>
            </w:tcBorders>
            <w:vAlign w:val="center"/>
          </w:tcPr>
          <w:p w14:paraId="4B35058E" w14:textId="77777777" w:rsidR="00F26E07" w:rsidRPr="00F64C15" w:rsidRDefault="00F26E07" w:rsidP="00EE0179">
            <w:pPr>
              <w:spacing w:after="60" w:line="240" w:lineRule="auto"/>
              <w:rPr>
                <w:rFonts w:ascii="Times New Roman" w:hAnsi="Times New Roman" w:cs="Times New Roman"/>
                <w:sz w:val="24"/>
                <w:szCs w:val="24"/>
              </w:rPr>
            </w:pPr>
          </w:p>
        </w:tc>
      </w:tr>
      <w:tr w:rsidR="00F64C15" w:rsidRPr="00F64C15" w14:paraId="2579DFF3" w14:textId="77777777" w:rsidTr="007C1239">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72ACDD6C" w14:textId="77777777" w:rsidR="00F26E07" w:rsidRPr="00F64C15" w:rsidRDefault="00F26E07"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tcPr>
          <w:p w14:paraId="6CB77BBB" w14:textId="71D7B705" w:rsidR="00F26E07" w:rsidRPr="00F64C15" w:rsidRDefault="00F26E07" w:rsidP="00EE0179">
            <w:pPr>
              <w:spacing w:after="60" w:line="240" w:lineRule="auto"/>
              <w:rPr>
                <w:rFonts w:ascii="Times New Roman" w:hAnsi="Times New Roman" w:cs="Times New Roman"/>
                <w:sz w:val="24"/>
                <w:szCs w:val="24"/>
              </w:rPr>
            </w:pPr>
            <w:r w:rsidRPr="00F64C15">
              <w:rPr>
                <w:rFonts w:ascii="Times New Roman" w:eastAsia="Calibri" w:hAnsi="Times New Roman" w:cs="Times New Roman"/>
                <w:noProof/>
                <w:sz w:val="24"/>
                <w:szCs w:val="24"/>
                <w:lang w:val="sr-Cyrl-RS"/>
              </w:rPr>
              <w:t>П</w:t>
            </w:r>
            <w:r w:rsidRPr="00F64C15">
              <w:rPr>
                <w:rFonts w:ascii="Times New Roman" w:eastAsia="Calibri" w:hAnsi="Times New Roman" w:cs="Times New Roman"/>
                <w:noProof/>
                <w:sz w:val="24"/>
                <w:szCs w:val="24"/>
                <w:lang w:val="sr-Latn-CS"/>
              </w:rPr>
              <w:t>ропис</w:t>
            </w:r>
            <w:r w:rsidRPr="00F64C15">
              <w:rPr>
                <w:rFonts w:ascii="Times New Roman" w:eastAsia="Calibri" w:hAnsi="Times New Roman" w:cs="Times New Roman"/>
                <w:noProof/>
                <w:sz w:val="24"/>
                <w:szCs w:val="24"/>
                <w:lang w:val="sr-Cyrl-RS"/>
              </w:rPr>
              <w:t>и из делокруга радног места</w:t>
            </w:r>
          </w:p>
        </w:tc>
        <w:tc>
          <w:tcPr>
            <w:tcW w:w="4426" w:type="dxa"/>
            <w:tcBorders>
              <w:top w:val="single" w:sz="8" w:space="0" w:color="000000"/>
              <w:left w:val="single" w:sz="8" w:space="0" w:color="000000"/>
              <w:bottom w:val="single" w:sz="8" w:space="0" w:color="000000"/>
              <w:right w:val="single" w:sz="8" w:space="0" w:color="000000"/>
            </w:tcBorders>
            <w:vAlign w:val="center"/>
          </w:tcPr>
          <w:p w14:paraId="5612ACBE" w14:textId="77777777" w:rsidR="00F26E07" w:rsidRPr="00F64C15" w:rsidRDefault="00F26E07" w:rsidP="00EE0179">
            <w:pPr>
              <w:spacing w:after="60" w:line="240" w:lineRule="auto"/>
              <w:rPr>
                <w:rFonts w:ascii="Times New Roman" w:hAnsi="Times New Roman" w:cs="Times New Roman"/>
                <w:sz w:val="24"/>
                <w:szCs w:val="24"/>
              </w:rPr>
            </w:pPr>
          </w:p>
        </w:tc>
      </w:tr>
      <w:tr w:rsidR="00F64C15" w:rsidRPr="00F64C15" w14:paraId="2460EC42" w14:textId="77777777" w:rsidTr="007C1239">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4F912878" w14:textId="77777777" w:rsidR="00F26E07" w:rsidRPr="00F64C15" w:rsidRDefault="00F26E07"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tcPr>
          <w:p w14:paraId="0ECA7078" w14:textId="7B951C72" w:rsidR="00F26E07" w:rsidRPr="00F64C15" w:rsidRDefault="00F26E07" w:rsidP="00EE0179">
            <w:pPr>
              <w:spacing w:after="60" w:line="240" w:lineRule="auto"/>
              <w:rPr>
                <w:rFonts w:ascii="Times New Roman" w:hAnsi="Times New Roman" w:cs="Times New Roman"/>
                <w:sz w:val="24"/>
                <w:szCs w:val="24"/>
              </w:rPr>
            </w:pPr>
            <w:r w:rsidRPr="00F64C15">
              <w:rPr>
                <w:rFonts w:ascii="Times New Roman" w:eastAsia="Calibri" w:hAnsi="Times New Roman" w:cs="Times New Roman"/>
                <w:noProof/>
                <w:sz w:val="24"/>
                <w:szCs w:val="24"/>
                <w:lang w:val="sr-Cyrl-RS"/>
              </w:rPr>
              <w:t>Процедуре и методологије из делокруга радног места</w:t>
            </w:r>
          </w:p>
        </w:tc>
        <w:tc>
          <w:tcPr>
            <w:tcW w:w="4426" w:type="dxa"/>
            <w:tcBorders>
              <w:top w:val="single" w:sz="8" w:space="0" w:color="000000"/>
              <w:left w:val="single" w:sz="8" w:space="0" w:color="000000"/>
              <w:bottom w:val="single" w:sz="8" w:space="0" w:color="000000"/>
              <w:right w:val="single" w:sz="8" w:space="0" w:color="000000"/>
            </w:tcBorders>
            <w:vAlign w:val="center"/>
          </w:tcPr>
          <w:p w14:paraId="07495C27" w14:textId="77777777" w:rsidR="00F26E07" w:rsidRPr="00F64C15" w:rsidRDefault="00F26E07" w:rsidP="00EE0179">
            <w:pPr>
              <w:spacing w:after="60" w:line="240" w:lineRule="auto"/>
              <w:rPr>
                <w:rFonts w:ascii="Times New Roman" w:hAnsi="Times New Roman" w:cs="Times New Roman"/>
                <w:sz w:val="24"/>
                <w:szCs w:val="24"/>
              </w:rPr>
            </w:pPr>
          </w:p>
        </w:tc>
      </w:tr>
      <w:tr w:rsidR="00F64C15" w:rsidRPr="00F64C15" w14:paraId="26C1FF52" w14:textId="77777777" w:rsidTr="007C1239">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35545A46" w14:textId="77777777" w:rsidR="00F26E07" w:rsidRPr="00F64C15" w:rsidRDefault="00F26E07"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tcPr>
          <w:p w14:paraId="0017EF0C" w14:textId="22713555" w:rsidR="00F26E07" w:rsidRPr="00F64C15" w:rsidRDefault="00F26E07" w:rsidP="00EE0179">
            <w:pPr>
              <w:spacing w:after="60" w:line="240" w:lineRule="auto"/>
              <w:rPr>
                <w:rFonts w:ascii="Times New Roman" w:hAnsi="Times New Roman" w:cs="Times New Roman"/>
                <w:sz w:val="24"/>
                <w:szCs w:val="24"/>
              </w:rPr>
            </w:pPr>
            <w:r w:rsidRPr="00F64C15">
              <w:rPr>
                <w:rFonts w:ascii="Times New Roman" w:eastAsia="Calibri" w:hAnsi="Times New Roman" w:cs="Times New Roman"/>
                <w:noProof/>
                <w:sz w:val="24"/>
                <w:szCs w:val="24"/>
                <w:lang w:val="sr-Cyrl-RS"/>
              </w:rPr>
              <w:t>Софтвери (посебни софтвери неопходни за рад на радном месту)</w:t>
            </w:r>
          </w:p>
        </w:tc>
        <w:tc>
          <w:tcPr>
            <w:tcW w:w="4426" w:type="dxa"/>
            <w:tcBorders>
              <w:top w:val="single" w:sz="8" w:space="0" w:color="000000"/>
              <w:left w:val="single" w:sz="8" w:space="0" w:color="000000"/>
              <w:bottom w:val="single" w:sz="8" w:space="0" w:color="000000"/>
              <w:right w:val="single" w:sz="8" w:space="0" w:color="000000"/>
            </w:tcBorders>
            <w:vAlign w:val="center"/>
          </w:tcPr>
          <w:p w14:paraId="313A5B01" w14:textId="77777777" w:rsidR="00F26E07" w:rsidRPr="00F64C15" w:rsidRDefault="00F26E07" w:rsidP="00EE0179">
            <w:pPr>
              <w:spacing w:after="60" w:line="240" w:lineRule="auto"/>
              <w:rPr>
                <w:rFonts w:ascii="Times New Roman" w:hAnsi="Times New Roman" w:cs="Times New Roman"/>
                <w:sz w:val="24"/>
                <w:szCs w:val="24"/>
              </w:rPr>
            </w:pPr>
          </w:p>
        </w:tc>
      </w:tr>
      <w:tr w:rsidR="00F64C15" w:rsidRPr="00F64C15" w14:paraId="14722EB3" w14:textId="77777777" w:rsidTr="007C1239">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7B6CB89D" w14:textId="77777777" w:rsidR="00F26E07" w:rsidRPr="00F64C15" w:rsidRDefault="00F26E07"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tcPr>
          <w:p w14:paraId="14F35859" w14:textId="6C17B15A" w:rsidR="00F26E07" w:rsidRPr="00F64C15" w:rsidRDefault="00F26E07" w:rsidP="00EE0179">
            <w:pPr>
              <w:spacing w:after="60" w:line="240" w:lineRule="auto"/>
              <w:rPr>
                <w:rFonts w:ascii="Times New Roman" w:hAnsi="Times New Roman" w:cs="Times New Roman"/>
                <w:sz w:val="24"/>
                <w:szCs w:val="24"/>
              </w:rPr>
            </w:pPr>
            <w:r w:rsidRPr="00F64C15">
              <w:rPr>
                <w:rFonts w:ascii="Times New Roman" w:eastAsia="Calibri" w:hAnsi="Times New Roman" w:cs="Times New Roman"/>
                <w:noProof/>
                <w:sz w:val="24"/>
                <w:szCs w:val="24"/>
                <w:lang w:val="sr-Cyrl-RS"/>
              </w:rPr>
              <w:t>Руковање специфичном опремом за рад</w:t>
            </w:r>
          </w:p>
        </w:tc>
        <w:tc>
          <w:tcPr>
            <w:tcW w:w="4426" w:type="dxa"/>
            <w:tcBorders>
              <w:top w:val="single" w:sz="8" w:space="0" w:color="000000"/>
              <w:left w:val="single" w:sz="8" w:space="0" w:color="000000"/>
              <w:bottom w:val="single" w:sz="8" w:space="0" w:color="000000"/>
              <w:right w:val="single" w:sz="8" w:space="0" w:color="000000"/>
            </w:tcBorders>
            <w:vAlign w:val="center"/>
          </w:tcPr>
          <w:p w14:paraId="569104CE" w14:textId="77777777" w:rsidR="00F26E07" w:rsidRPr="00F64C15" w:rsidRDefault="00F26E07" w:rsidP="00EE0179">
            <w:pPr>
              <w:spacing w:after="60" w:line="240" w:lineRule="auto"/>
              <w:rPr>
                <w:rFonts w:ascii="Times New Roman" w:hAnsi="Times New Roman" w:cs="Times New Roman"/>
                <w:sz w:val="24"/>
                <w:szCs w:val="24"/>
              </w:rPr>
            </w:pPr>
          </w:p>
        </w:tc>
      </w:tr>
      <w:tr w:rsidR="00F64C15" w:rsidRPr="00F64C15" w14:paraId="7A5600E6" w14:textId="77777777" w:rsidTr="007C1239">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0918680D" w14:textId="77777777" w:rsidR="00F26E07" w:rsidRPr="00F64C15" w:rsidRDefault="00F26E07"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tcPr>
          <w:p w14:paraId="085C6D87" w14:textId="63FBC1BB" w:rsidR="00F26E07" w:rsidRPr="00F64C15" w:rsidRDefault="00F26E07" w:rsidP="00EE0179">
            <w:pPr>
              <w:spacing w:after="60" w:line="240" w:lineRule="auto"/>
              <w:rPr>
                <w:rFonts w:ascii="Times New Roman" w:hAnsi="Times New Roman" w:cs="Times New Roman"/>
                <w:sz w:val="24"/>
                <w:szCs w:val="24"/>
              </w:rPr>
            </w:pPr>
            <w:r w:rsidRPr="00F64C15">
              <w:rPr>
                <w:rFonts w:ascii="Times New Roman" w:eastAsia="Calibri" w:hAnsi="Times New Roman" w:cs="Times New Roman"/>
                <w:noProof/>
                <w:sz w:val="24"/>
                <w:szCs w:val="24"/>
                <w:lang w:val="sr-Cyrl-RS"/>
              </w:rPr>
              <w:t>Лиценце / сертификати</w:t>
            </w:r>
          </w:p>
        </w:tc>
        <w:tc>
          <w:tcPr>
            <w:tcW w:w="4426" w:type="dxa"/>
            <w:tcBorders>
              <w:top w:val="single" w:sz="8" w:space="0" w:color="000000"/>
              <w:left w:val="single" w:sz="8" w:space="0" w:color="000000"/>
              <w:bottom w:val="single" w:sz="8" w:space="0" w:color="000000"/>
              <w:right w:val="single" w:sz="8" w:space="0" w:color="000000"/>
            </w:tcBorders>
            <w:vAlign w:val="center"/>
          </w:tcPr>
          <w:p w14:paraId="5CE28D5D" w14:textId="77777777" w:rsidR="00F26E07" w:rsidRPr="00F64C15" w:rsidRDefault="00F26E07" w:rsidP="00EE0179">
            <w:pPr>
              <w:spacing w:after="60" w:line="240" w:lineRule="auto"/>
              <w:rPr>
                <w:rFonts w:ascii="Times New Roman" w:hAnsi="Times New Roman" w:cs="Times New Roman"/>
                <w:sz w:val="24"/>
                <w:szCs w:val="24"/>
              </w:rPr>
            </w:pPr>
          </w:p>
        </w:tc>
      </w:tr>
      <w:tr w:rsidR="00F64C15" w:rsidRPr="00F64C15" w14:paraId="156DE3BB" w14:textId="77777777" w:rsidTr="007C1239">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506D68C5" w14:textId="77777777" w:rsidR="00F26E07" w:rsidRPr="00F64C15" w:rsidRDefault="00F26E07"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tcPr>
          <w:p w14:paraId="10593917" w14:textId="4C43FC79" w:rsidR="00F26E07" w:rsidRPr="00F64C15" w:rsidRDefault="00F26E07" w:rsidP="00EE0179">
            <w:pPr>
              <w:spacing w:after="60" w:line="240" w:lineRule="auto"/>
              <w:rPr>
                <w:rFonts w:ascii="Times New Roman" w:hAnsi="Times New Roman" w:cs="Times New Roman"/>
                <w:sz w:val="24"/>
                <w:szCs w:val="24"/>
              </w:rPr>
            </w:pPr>
            <w:r w:rsidRPr="00F64C15">
              <w:rPr>
                <w:rFonts w:ascii="Times New Roman" w:eastAsia="Calibri" w:hAnsi="Times New Roman" w:cs="Times New Roman"/>
                <w:noProof/>
                <w:sz w:val="24"/>
                <w:szCs w:val="24"/>
                <w:lang w:val="sr-Cyrl-RS"/>
              </w:rPr>
              <w:t>Возачка дозвола</w:t>
            </w:r>
          </w:p>
        </w:tc>
        <w:tc>
          <w:tcPr>
            <w:tcW w:w="4426" w:type="dxa"/>
            <w:tcBorders>
              <w:top w:val="single" w:sz="8" w:space="0" w:color="000000"/>
              <w:left w:val="single" w:sz="8" w:space="0" w:color="000000"/>
              <w:bottom w:val="single" w:sz="8" w:space="0" w:color="000000"/>
              <w:right w:val="single" w:sz="8" w:space="0" w:color="000000"/>
            </w:tcBorders>
            <w:vAlign w:val="center"/>
          </w:tcPr>
          <w:p w14:paraId="49EFF3EF" w14:textId="77777777" w:rsidR="00F26E07" w:rsidRPr="00F64C15" w:rsidRDefault="00F26E07" w:rsidP="00EE0179">
            <w:pPr>
              <w:spacing w:after="60" w:line="240" w:lineRule="auto"/>
              <w:rPr>
                <w:rFonts w:ascii="Times New Roman" w:hAnsi="Times New Roman" w:cs="Times New Roman"/>
                <w:sz w:val="24"/>
                <w:szCs w:val="24"/>
              </w:rPr>
            </w:pPr>
          </w:p>
        </w:tc>
      </w:tr>
      <w:tr w:rsidR="00F64C15" w:rsidRPr="00F64C15" w14:paraId="04B585DC" w14:textId="77777777" w:rsidTr="00F26E07">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33C6307C" w14:textId="77777777" w:rsidR="00C41C4D" w:rsidRPr="00F64C15" w:rsidRDefault="00C41C4D"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vAlign w:val="center"/>
          </w:tcPr>
          <w:p w14:paraId="553EDDB0" w14:textId="7554CD58" w:rsidR="00C41C4D" w:rsidRPr="00F64C15" w:rsidRDefault="00F26E07" w:rsidP="00EE0179">
            <w:pPr>
              <w:spacing w:after="60" w:line="240" w:lineRule="auto"/>
              <w:rPr>
                <w:rFonts w:ascii="Times New Roman" w:hAnsi="Times New Roman" w:cs="Times New Roman"/>
                <w:sz w:val="24"/>
                <w:szCs w:val="24"/>
                <w:lang w:val="sr-Cyrl-RS"/>
              </w:rPr>
            </w:pPr>
            <w:r w:rsidRPr="00F64C15">
              <w:rPr>
                <w:rFonts w:ascii="Times New Roman" w:hAnsi="Times New Roman" w:cs="Times New Roman"/>
                <w:sz w:val="24"/>
                <w:szCs w:val="24"/>
                <w:lang w:val="sr-Cyrl-RS"/>
              </w:rPr>
              <w:t>Страни језик</w:t>
            </w:r>
          </w:p>
        </w:tc>
        <w:tc>
          <w:tcPr>
            <w:tcW w:w="4426" w:type="dxa"/>
            <w:tcBorders>
              <w:top w:val="single" w:sz="8" w:space="0" w:color="000000"/>
              <w:left w:val="single" w:sz="8" w:space="0" w:color="000000"/>
              <w:bottom w:val="single" w:sz="8" w:space="0" w:color="000000"/>
              <w:right w:val="single" w:sz="8" w:space="0" w:color="000000"/>
            </w:tcBorders>
            <w:vAlign w:val="center"/>
          </w:tcPr>
          <w:p w14:paraId="67CB7E34" w14:textId="77777777" w:rsidR="00C41C4D" w:rsidRPr="00F64C15" w:rsidRDefault="00C41C4D" w:rsidP="00EE0179">
            <w:pPr>
              <w:spacing w:after="60" w:line="240" w:lineRule="auto"/>
              <w:rPr>
                <w:rFonts w:ascii="Times New Roman" w:hAnsi="Times New Roman" w:cs="Times New Roman"/>
                <w:sz w:val="24"/>
                <w:szCs w:val="24"/>
              </w:rPr>
            </w:pPr>
          </w:p>
        </w:tc>
      </w:tr>
      <w:tr w:rsidR="00F64C15" w:rsidRPr="00F64C15" w14:paraId="12B239F2" w14:textId="77777777" w:rsidTr="00F26E07">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42DCEACA" w14:textId="77777777" w:rsidR="00C41C4D" w:rsidRPr="00F64C15" w:rsidRDefault="00C41C4D"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vAlign w:val="center"/>
          </w:tcPr>
          <w:p w14:paraId="3028251F" w14:textId="03AD99DB" w:rsidR="00C41C4D" w:rsidRPr="00F64C15" w:rsidRDefault="00816841" w:rsidP="00EE0179">
            <w:pPr>
              <w:spacing w:after="60" w:line="240" w:lineRule="auto"/>
              <w:rPr>
                <w:rFonts w:ascii="Times New Roman" w:hAnsi="Times New Roman" w:cs="Times New Roman"/>
                <w:sz w:val="24"/>
                <w:szCs w:val="24"/>
              </w:rPr>
            </w:pPr>
            <w:r w:rsidRPr="00F64C15">
              <w:rPr>
                <w:rFonts w:ascii="Times New Roman" w:hAnsi="Times New Roman" w:cs="Times New Roman"/>
                <w:sz w:val="24"/>
                <w:szCs w:val="24"/>
                <w:lang w:val="sr-Cyrl-CS"/>
              </w:rPr>
              <w:t>Ј</w:t>
            </w:r>
            <w:r w:rsidRPr="00F64C15">
              <w:rPr>
                <w:rFonts w:ascii="Times New Roman" w:hAnsi="Times New Roman" w:cs="Times New Roman"/>
                <w:sz w:val="24"/>
                <w:szCs w:val="24"/>
              </w:rPr>
              <w:t>език националне мањине</w:t>
            </w:r>
          </w:p>
        </w:tc>
        <w:tc>
          <w:tcPr>
            <w:tcW w:w="4426" w:type="dxa"/>
            <w:tcBorders>
              <w:top w:val="single" w:sz="8" w:space="0" w:color="000000"/>
              <w:left w:val="single" w:sz="8" w:space="0" w:color="000000"/>
              <w:bottom w:val="single" w:sz="8" w:space="0" w:color="000000"/>
              <w:right w:val="single" w:sz="8" w:space="0" w:color="000000"/>
            </w:tcBorders>
            <w:vAlign w:val="center"/>
          </w:tcPr>
          <w:p w14:paraId="0F24D2A8" w14:textId="77777777" w:rsidR="00C41C4D" w:rsidRPr="00F64C15" w:rsidRDefault="00C41C4D" w:rsidP="00EE0179">
            <w:pPr>
              <w:spacing w:after="60" w:line="240" w:lineRule="auto"/>
              <w:rPr>
                <w:rFonts w:ascii="Times New Roman" w:hAnsi="Times New Roman" w:cs="Times New Roman"/>
                <w:sz w:val="24"/>
                <w:szCs w:val="24"/>
              </w:rPr>
            </w:pPr>
          </w:p>
        </w:tc>
      </w:tr>
      <w:tr w:rsidR="00C41C4D" w:rsidRPr="00F64C15" w14:paraId="29909ED8" w14:textId="77777777" w:rsidTr="00F26E07">
        <w:trPr>
          <w:trHeight w:val="45"/>
          <w:tblCellSpacing w:w="0" w:type="auto"/>
        </w:trPr>
        <w:tc>
          <w:tcPr>
            <w:tcW w:w="584" w:type="dxa"/>
            <w:vMerge/>
            <w:tcBorders>
              <w:top w:val="nil"/>
              <w:left w:val="single" w:sz="8" w:space="0" w:color="000000"/>
              <w:bottom w:val="single" w:sz="8" w:space="0" w:color="000000"/>
              <w:right w:val="single" w:sz="8" w:space="0" w:color="000000"/>
            </w:tcBorders>
          </w:tcPr>
          <w:p w14:paraId="5A65B442" w14:textId="77777777" w:rsidR="00C41C4D" w:rsidRPr="00F64C15" w:rsidRDefault="00C41C4D" w:rsidP="00EE0179">
            <w:pPr>
              <w:spacing w:after="60" w:line="240" w:lineRule="auto"/>
              <w:rPr>
                <w:rFonts w:ascii="Times New Roman" w:hAnsi="Times New Roman" w:cs="Times New Roman"/>
                <w:sz w:val="24"/>
                <w:szCs w:val="24"/>
              </w:rPr>
            </w:pPr>
          </w:p>
        </w:tc>
        <w:tc>
          <w:tcPr>
            <w:tcW w:w="3882" w:type="dxa"/>
            <w:tcBorders>
              <w:top w:val="single" w:sz="8" w:space="0" w:color="000000"/>
              <w:left w:val="single" w:sz="8" w:space="0" w:color="000000"/>
              <w:bottom w:val="single" w:sz="8" w:space="0" w:color="000000"/>
              <w:right w:val="single" w:sz="8" w:space="0" w:color="000000"/>
            </w:tcBorders>
            <w:vAlign w:val="center"/>
          </w:tcPr>
          <w:p w14:paraId="0AC11C6D" w14:textId="77777777" w:rsidR="00C41C4D" w:rsidRPr="00F64C15" w:rsidRDefault="00C41C4D" w:rsidP="00EE0179">
            <w:pPr>
              <w:spacing w:after="60" w:line="240" w:lineRule="auto"/>
              <w:rPr>
                <w:rFonts w:ascii="Times New Roman" w:hAnsi="Times New Roman" w:cs="Times New Roman"/>
                <w:sz w:val="24"/>
                <w:szCs w:val="24"/>
              </w:rPr>
            </w:pPr>
          </w:p>
        </w:tc>
        <w:tc>
          <w:tcPr>
            <w:tcW w:w="4426" w:type="dxa"/>
            <w:tcBorders>
              <w:top w:val="single" w:sz="8" w:space="0" w:color="000000"/>
              <w:left w:val="single" w:sz="8" w:space="0" w:color="000000"/>
              <w:bottom w:val="single" w:sz="8" w:space="0" w:color="000000"/>
              <w:right w:val="single" w:sz="8" w:space="0" w:color="000000"/>
            </w:tcBorders>
            <w:vAlign w:val="center"/>
          </w:tcPr>
          <w:p w14:paraId="2D6C29E9" w14:textId="77777777" w:rsidR="00C41C4D" w:rsidRPr="00F64C15" w:rsidRDefault="00C41C4D" w:rsidP="00EE0179">
            <w:pPr>
              <w:spacing w:after="60" w:line="240" w:lineRule="auto"/>
              <w:rPr>
                <w:rFonts w:ascii="Times New Roman" w:hAnsi="Times New Roman" w:cs="Times New Roman"/>
                <w:sz w:val="24"/>
                <w:szCs w:val="24"/>
              </w:rPr>
            </w:pPr>
          </w:p>
        </w:tc>
      </w:tr>
    </w:tbl>
    <w:p w14:paraId="2C2A9E16" w14:textId="77777777" w:rsidR="00C41C4D" w:rsidRPr="00F64C15" w:rsidRDefault="00C41C4D" w:rsidP="00EE0179">
      <w:pPr>
        <w:spacing w:after="60" w:line="240" w:lineRule="auto"/>
        <w:rPr>
          <w:rFonts w:ascii="Times New Roman" w:hAnsi="Times New Roman" w:cs="Times New Roman"/>
          <w:b/>
          <w:sz w:val="24"/>
          <w:szCs w:val="24"/>
        </w:rPr>
      </w:pPr>
    </w:p>
    <w:p w14:paraId="1D3057A2" w14:textId="77777777" w:rsidR="009B4CDF" w:rsidRPr="00F64C15" w:rsidRDefault="009B4CDF" w:rsidP="00EE0179">
      <w:pPr>
        <w:spacing w:after="60" w:line="240" w:lineRule="auto"/>
        <w:rPr>
          <w:rFonts w:ascii="Times New Roman" w:hAnsi="Times New Roman" w:cs="Times New Roman"/>
          <w:b/>
          <w:sz w:val="24"/>
          <w:szCs w:val="24"/>
        </w:rPr>
      </w:pPr>
    </w:p>
    <w:p w14:paraId="79FF6EC1" w14:textId="33FD6E6A" w:rsidR="00C41C4D" w:rsidRPr="00F64C15" w:rsidRDefault="00C41C4D" w:rsidP="009B4CDF">
      <w:pPr>
        <w:spacing w:after="120" w:line="240" w:lineRule="auto"/>
        <w:rPr>
          <w:rFonts w:ascii="Times New Roman" w:hAnsi="Times New Roman" w:cs="Times New Roman"/>
          <w:sz w:val="24"/>
          <w:szCs w:val="24"/>
          <w:lang w:val="sr-Cyrl-RS"/>
        </w:rPr>
      </w:pPr>
      <w:r w:rsidRPr="00F64C15">
        <w:rPr>
          <w:rFonts w:ascii="Times New Roman" w:hAnsi="Times New Roman" w:cs="Times New Roman"/>
          <w:b/>
          <w:sz w:val="24"/>
          <w:szCs w:val="24"/>
        </w:rPr>
        <w:t xml:space="preserve">Потпис </w:t>
      </w:r>
      <w:r w:rsidR="00AB7E63" w:rsidRPr="00F64C15">
        <w:rPr>
          <w:rFonts w:ascii="Times New Roman" w:hAnsi="Times New Roman" w:cs="Times New Roman"/>
          <w:b/>
          <w:sz w:val="24"/>
          <w:szCs w:val="24"/>
          <w:lang w:val="sr-Cyrl-RS"/>
        </w:rPr>
        <w:t xml:space="preserve">руководиоца </w:t>
      </w:r>
      <w:r w:rsidR="0036346A" w:rsidRPr="00F64C15">
        <w:rPr>
          <w:rFonts w:ascii="Times New Roman" w:hAnsi="Times New Roman" w:cs="Times New Roman"/>
          <w:b/>
          <w:sz w:val="24"/>
          <w:szCs w:val="24"/>
          <w:lang w:val="sr-Cyrl-RS"/>
        </w:rPr>
        <w:t xml:space="preserve">унутрашње </w:t>
      </w:r>
      <w:r w:rsidR="00AB7E63" w:rsidRPr="00F64C15">
        <w:rPr>
          <w:rFonts w:ascii="Times New Roman" w:hAnsi="Times New Roman" w:cs="Times New Roman"/>
          <w:b/>
          <w:bCs/>
          <w:sz w:val="24"/>
          <w:szCs w:val="24"/>
          <w:lang w:val="sr-Cyrl-RS"/>
        </w:rPr>
        <w:t>организационе јединице</w:t>
      </w:r>
      <w:r w:rsidR="009B4CDF" w:rsidRPr="00F64C15">
        <w:rPr>
          <w:rFonts w:ascii="Times New Roman" w:hAnsi="Times New Roman" w:cs="Times New Roman"/>
          <w:b/>
          <w:bCs/>
          <w:sz w:val="24"/>
          <w:szCs w:val="24"/>
        </w:rPr>
        <w:t xml:space="preserve"> </w:t>
      </w:r>
      <w:r w:rsidR="009B4CDF" w:rsidRPr="00F64C15">
        <w:rPr>
          <w:rFonts w:ascii="Times New Roman" w:hAnsi="Times New Roman" w:cs="Times New Roman"/>
          <w:b/>
          <w:bCs/>
          <w:sz w:val="24"/>
          <w:szCs w:val="24"/>
          <w:lang w:val="sr-Cyrl-RS"/>
        </w:rPr>
        <w:t>у којој се</w:t>
      </w:r>
      <w:r w:rsidR="009B4CDF" w:rsidRPr="00F64C15">
        <w:rPr>
          <w:rFonts w:ascii="Times New Roman" w:hAnsi="Times New Roman" w:cs="Times New Roman"/>
          <w:b/>
          <w:bCs/>
          <w:sz w:val="24"/>
          <w:szCs w:val="24"/>
          <w:lang w:val="sr-Cyrl-RS"/>
        </w:rPr>
        <w:br/>
        <w:t>врше послови у</w:t>
      </w:r>
      <w:r w:rsidR="00AB7E63" w:rsidRPr="00F64C15">
        <w:rPr>
          <w:rFonts w:ascii="Times New Roman" w:hAnsi="Times New Roman" w:cs="Times New Roman"/>
          <w:b/>
          <w:bCs/>
          <w:sz w:val="24"/>
          <w:szCs w:val="24"/>
          <w:lang w:val="sr-Cyrl-RS"/>
        </w:rPr>
        <w:t>прављања људским ресурсима</w:t>
      </w:r>
      <w:r w:rsidR="00C07AC8" w:rsidRPr="00F64C15">
        <w:rPr>
          <w:rFonts w:ascii="Times New Roman" w:hAnsi="Times New Roman" w:cs="Times New Roman"/>
          <w:b/>
          <w:bCs/>
          <w:sz w:val="24"/>
          <w:szCs w:val="24"/>
          <w:lang w:val="sr-Cyrl-RS"/>
        </w:rPr>
        <w:t>:</w:t>
      </w:r>
      <w:r w:rsidR="00AB7E63" w:rsidRPr="00F64C15">
        <w:rPr>
          <w:rFonts w:ascii="Times New Roman" w:hAnsi="Times New Roman" w:cs="Times New Roman"/>
          <w:sz w:val="24"/>
          <w:szCs w:val="24"/>
          <w:lang w:val="sr-Cyrl-RS"/>
        </w:rPr>
        <w:t xml:space="preserve"> </w:t>
      </w:r>
      <w:r w:rsidRPr="00F64C15">
        <w:rPr>
          <w:rFonts w:ascii="Times New Roman" w:hAnsi="Times New Roman" w:cs="Times New Roman"/>
          <w:b/>
          <w:sz w:val="24"/>
          <w:szCs w:val="24"/>
        </w:rPr>
        <w:t>___________</w:t>
      </w:r>
      <w:r w:rsidR="005D38F3" w:rsidRPr="00F64C15">
        <w:rPr>
          <w:rFonts w:ascii="Times New Roman" w:hAnsi="Times New Roman" w:cs="Times New Roman"/>
          <w:b/>
          <w:sz w:val="24"/>
          <w:szCs w:val="24"/>
          <w:lang w:val="sr-Cyrl-RS"/>
        </w:rPr>
        <w:t>_________</w:t>
      </w:r>
      <w:r w:rsidR="004A3C5F" w:rsidRPr="00F64C15">
        <w:rPr>
          <w:rFonts w:ascii="Times New Roman" w:hAnsi="Times New Roman" w:cs="Times New Roman"/>
          <w:b/>
          <w:sz w:val="24"/>
          <w:szCs w:val="24"/>
          <w:lang w:val="sr-Cyrl-RS"/>
        </w:rPr>
        <w:t>__________</w:t>
      </w:r>
      <w:r w:rsidR="005D38F3" w:rsidRPr="00F64C15">
        <w:rPr>
          <w:rFonts w:ascii="Times New Roman" w:hAnsi="Times New Roman" w:cs="Times New Roman"/>
          <w:b/>
          <w:sz w:val="24"/>
          <w:szCs w:val="24"/>
          <w:lang w:val="sr-Cyrl-RS"/>
        </w:rPr>
        <w:t>_</w:t>
      </w:r>
    </w:p>
    <w:p w14:paraId="23E81AB0" w14:textId="306C4F20" w:rsidR="00E8417B" w:rsidRPr="00F64C15" w:rsidRDefault="00C41C4D" w:rsidP="009B4CDF">
      <w:pPr>
        <w:spacing w:after="120" w:line="240" w:lineRule="auto"/>
        <w:rPr>
          <w:rFonts w:ascii="Times New Roman" w:hAnsi="Times New Roman" w:cs="Times New Roman"/>
          <w:b/>
          <w:sz w:val="24"/>
          <w:szCs w:val="24"/>
          <w:lang w:val="sr-Cyrl-RS"/>
        </w:rPr>
      </w:pPr>
      <w:r w:rsidRPr="00F64C15">
        <w:rPr>
          <w:rFonts w:ascii="Times New Roman" w:hAnsi="Times New Roman" w:cs="Times New Roman"/>
          <w:b/>
          <w:sz w:val="24"/>
          <w:szCs w:val="24"/>
        </w:rPr>
        <w:t xml:space="preserve">Потпис руководиоца унутрашње </w:t>
      </w:r>
      <w:r w:rsidR="00CE35E8" w:rsidRPr="00F64C15">
        <w:rPr>
          <w:rFonts w:ascii="Times New Roman" w:hAnsi="Times New Roman" w:cs="Times New Roman"/>
          <w:b/>
          <w:sz w:val="24"/>
          <w:szCs w:val="24"/>
          <w:lang w:val="sr-Cyrl-RS"/>
        </w:rPr>
        <w:t>организационе</w:t>
      </w:r>
      <w:r w:rsidR="005A6AEC" w:rsidRPr="00F64C15">
        <w:rPr>
          <w:rFonts w:ascii="Times New Roman" w:hAnsi="Times New Roman" w:cs="Times New Roman"/>
          <w:b/>
          <w:sz w:val="24"/>
          <w:szCs w:val="24"/>
          <w:lang w:val="sr-Cyrl-RS"/>
        </w:rPr>
        <w:t xml:space="preserve"> јединице</w:t>
      </w:r>
      <w:r w:rsidR="009B4CDF" w:rsidRPr="00F64C15">
        <w:rPr>
          <w:rFonts w:ascii="Times New Roman" w:hAnsi="Times New Roman" w:cs="Times New Roman"/>
          <w:b/>
          <w:sz w:val="24"/>
          <w:szCs w:val="24"/>
          <w:lang w:val="sr-Cyrl-RS"/>
        </w:rPr>
        <w:br/>
        <w:t>у којој се налази радно место</w:t>
      </w:r>
      <w:r w:rsidR="00C07AC8" w:rsidRPr="00F64C15">
        <w:rPr>
          <w:rFonts w:ascii="Times New Roman" w:hAnsi="Times New Roman" w:cs="Times New Roman"/>
          <w:b/>
          <w:sz w:val="24"/>
          <w:szCs w:val="24"/>
          <w:lang w:val="sr-Cyrl-RS"/>
        </w:rPr>
        <w:t>:</w:t>
      </w:r>
      <w:r w:rsidR="005A6AEC" w:rsidRPr="00F64C15">
        <w:rPr>
          <w:rFonts w:ascii="Times New Roman" w:hAnsi="Times New Roman" w:cs="Times New Roman"/>
          <w:b/>
          <w:sz w:val="24"/>
          <w:szCs w:val="24"/>
          <w:lang w:val="sr-Cyrl-RS"/>
        </w:rPr>
        <w:t xml:space="preserve"> </w:t>
      </w:r>
      <w:r w:rsidR="005A6AEC" w:rsidRPr="00F64C15">
        <w:rPr>
          <w:rFonts w:ascii="Times New Roman" w:hAnsi="Times New Roman" w:cs="Times New Roman"/>
          <w:b/>
          <w:sz w:val="24"/>
          <w:szCs w:val="24"/>
        </w:rPr>
        <w:t>________</w:t>
      </w:r>
      <w:r w:rsidR="005D38F3" w:rsidRPr="00F64C15">
        <w:rPr>
          <w:rFonts w:ascii="Times New Roman" w:hAnsi="Times New Roman" w:cs="Times New Roman"/>
          <w:b/>
          <w:sz w:val="24"/>
          <w:szCs w:val="24"/>
          <w:lang w:val="sr-Cyrl-RS"/>
        </w:rPr>
        <w:t>__________</w:t>
      </w:r>
      <w:r w:rsidR="009377AA" w:rsidRPr="00F64C15">
        <w:rPr>
          <w:rFonts w:ascii="Times New Roman" w:hAnsi="Times New Roman" w:cs="Times New Roman"/>
          <w:b/>
          <w:sz w:val="24"/>
          <w:szCs w:val="24"/>
          <w:lang w:val="sr-Cyrl-RS"/>
        </w:rPr>
        <w:t>_</w:t>
      </w:r>
      <w:r w:rsidR="009B4CDF" w:rsidRPr="00F64C15">
        <w:rPr>
          <w:rFonts w:ascii="Times New Roman" w:hAnsi="Times New Roman" w:cs="Times New Roman"/>
          <w:b/>
          <w:sz w:val="24"/>
          <w:szCs w:val="24"/>
          <w:lang w:val="sr-Cyrl-RS"/>
        </w:rPr>
        <w:t>____________________________</w:t>
      </w:r>
    </w:p>
    <w:p w14:paraId="2A1D5DB5" w14:textId="3CD00EC2" w:rsidR="007B74B3" w:rsidRPr="00F64C15" w:rsidRDefault="007B74B3" w:rsidP="007B74B3">
      <w:pPr>
        <w:spacing w:after="60" w:line="240" w:lineRule="auto"/>
        <w:rPr>
          <w:rFonts w:ascii="Times New Roman" w:hAnsi="Times New Roman" w:cs="Times New Roman"/>
          <w:sz w:val="24"/>
          <w:szCs w:val="24"/>
          <w:lang w:val="sr-Cyrl-RS"/>
        </w:rPr>
      </w:pPr>
    </w:p>
    <w:sectPr w:rsidR="007B74B3" w:rsidRPr="00F64C15" w:rsidSect="000B4DE7">
      <w:pgSz w:w="11907" w:h="16839" w:code="9"/>
      <w:pgMar w:top="1440" w:right="1440" w:bottom="1276"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08B87D" w14:textId="77777777" w:rsidR="006E4E94" w:rsidRDefault="006E4E94" w:rsidP="00EA12F2">
      <w:pPr>
        <w:spacing w:after="0" w:line="240" w:lineRule="auto"/>
      </w:pPr>
      <w:r>
        <w:separator/>
      </w:r>
    </w:p>
  </w:endnote>
  <w:endnote w:type="continuationSeparator" w:id="0">
    <w:p w14:paraId="36C31FED" w14:textId="77777777" w:rsidR="006E4E94" w:rsidRDefault="006E4E94" w:rsidP="00EA1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C5055" w14:textId="77777777" w:rsidR="00F64C15" w:rsidRDefault="00F64C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048F3" w14:textId="77777777" w:rsidR="00F64C15" w:rsidRDefault="00F64C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06C98" w14:textId="77777777" w:rsidR="00F64C15" w:rsidRDefault="00F64C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34E8E4" w14:textId="77777777" w:rsidR="006E4E94" w:rsidRDefault="006E4E94" w:rsidP="00EA12F2">
      <w:pPr>
        <w:spacing w:after="0" w:line="240" w:lineRule="auto"/>
      </w:pPr>
      <w:r>
        <w:separator/>
      </w:r>
    </w:p>
  </w:footnote>
  <w:footnote w:type="continuationSeparator" w:id="0">
    <w:p w14:paraId="16CAC322" w14:textId="77777777" w:rsidR="006E4E94" w:rsidRDefault="006E4E94" w:rsidP="00EA12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96341" w14:textId="77777777" w:rsidR="00F64C15" w:rsidRDefault="00F64C15" w:rsidP="000B4DE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2F85109" w14:textId="77777777" w:rsidR="00F64C15" w:rsidRDefault="00F64C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35CD3" w14:textId="63414D02" w:rsidR="00F64C15" w:rsidRDefault="00F64C15" w:rsidP="00F64C1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504F2">
      <w:rPr>
        <w:rStyle w:val="PageNumber"/>
        <w:noProof/>
      </w:rPr>
      <w:t>2</w:t>
    </w:r>
    <w:r>
      <w:rPr>
        <w:rStyle w:val="PageNumber"/>
      </w:rPr>
      <w:fldChar w:fldCharType="end"/>
    </w:r>
  </w:p>
  <w:p w14:paraId="62084625" w14:textId="77777777" w:rsidR="00F64C15" w:rsidRDefault="00F64C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58861" w14:textId="77777777" w:rsidR="00F64C15" w:rsidRDefault="00F64C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34760"/>
    <w:multiLevelType w:val="hybridMultilevel"/>
    <w:tmpl w:val="D486BA48"/>
    <w:lvl w:ilvl="0" w:tplc="241A000F">
      <w:start w:val="1"/>
      <w:numFmt w:val="decimal"/>
      <w:lvlText w:val="%1."/>
      <w:lvlJc w:val="left"/>
      <w:pPr>
        <w:ind w:left="2355" w:hanging="360"/>
      </w:pPr>
    </w:lvl>
    <w:lvl w:ilvl="1" w:tplc="241A0019" w:tentative="1">
      <w:start w:val="1"/>
      <w:numFmt w:val="lowerLetter"/>
      <w:lvlText w:val="%2."/>
      <w:lvlJc w:val="left"/>
      <w:pPr>
        <w:ind w:left="3435" w:hanging="360"/>
      </w:pPr>
    </w:lvl>
    <w:lvl w:ilvl="2" w:tplc="241A001B" w:tentative="1">
      <w:start w:val="1"/>
      <w:numFmt w:val="lowerRoman"/>
      <w:lvlText w:val="%3."/>
      <w:lvlJc w:val="right"/>
      <w:pPr>
        <w:ind w:left="4155" w:hanging="180"/>
      </w:pPr>
    </w:lvl>
    <w:lvl w:ilvl="3" w:tplc="241A000F" w:tentative="1">
      <w:start w:val="1"/>
      <w:numFmt w:val="decimal"/>
      <w:lvlText w:val="%4."/>
      <w:lvlJc w:val="left"/>
      <w:pPr>
        <w:ind w:left="4875" w:hanging="360"/>
      </w:pPr>
    </w:lvl>
    <w:lvl w:ilvl="4" w:tplc="241A0019" w:tentative="1">
      <w:start w:val="1"/>
      <w:numFmt w:val="lowerLetter"/>
      <w:lvlText w:val="%5."/>
      <w:lvlJc w:val="left"/>
      <w:pPr>
        <w:ind w:left="5595" w:hanging="360"/>
      </w:pPr>
    </w:lvl>
    <w:lvl w:ilvl="5" w:tplc="241A001B" w:tentative="1">
      <w:start w:val="1"/>
      <w:numFmt w:val="lowerRoman"/>
      <w:lvlText w:val="%6."/>
      <w:lvlJc w:val="right"/>
      <w:pPr>
        <w:ind w:left="6315" w:hanging="180"/>
      </w:pPr>
    </w:lvl>
    <w:lvl w:ilvl="6" w:tplc="241A000F" w:tentative="1">
      <w:start w:val="1"/>
      <w:numFmt w:val="decimal"/>
      <w:lvlText w:val="%7."/>
      <w:lvlJc w:val="left"/>
      <w:pPr>
        <w:ind w:left="7035" w:hanging="360"/>
      </w:pPr>
    </w:lvl>
    <w:lvl w:ilvl="7" w:tplc="241A0019" w:tentative="1">
      <w:start w:val="1"/>
      <w:numFmt w:val="lowerLetter"/>
      <w:lvlText w:val="%8."/>
      <w:lvlJc w:val="left"/>
      <w:pPr>
        <w:ind w:left="7755" w:hanging="360"/>
      </w:pPr>
    </w:lvl>
    <w:lvl w:ilvl="8" w:tplc="241A001B" w:tentative="1">
      <w:start w:val="1"/>
      <w:numFmt w:val="lowerRoman"/>
      <w:lvlText w:val="%9."/>
      <w:lvlJc w:val="right"/>
      <w:pPr>
        <w:ind w:left="8475" w:hanging="180"/>
      </w:pPr>
    </w:lvl>
  </w:abstractNum>
  <w:abstractNum w:abstractNumId="1" w15:restartNumberingAfterBreak="0">
    <w:nsid w:val="009E6D45"/>
    <w:multiLevelType w:val="hybridMultilevel"/>
    <w:tmpl w:val="31201E08"/>
    <w:lvl w:ilvl="0" w:tplc="250A43B6">
      <w:start w:val="1"/>
      <w:numFmt w:val="decimal"/>
      <w:lvlText w:val="(%1)"/>
      <w:lvlJc w:val="left"/>
      <w:pPr>
        <w:ind w:left="3751" w:hanging="360"/>
      </w:pPr>
      <w:rPr>
        <w:rFonts w:eastAsia="Times New Roman" w:hint="default"/>
        <w:color w:val="000000" w:themeColor="text1"/>
      </w:rPr>
    </w:lvl>
    <w:lvl w:ilvl="1" w:tplc="0C000019" w:tentative="1">
      <w:start w:val="1"/>
      <w:numFmt w:val="lowerLetter"/>
      <w:lvlText w:val="%2."/>
      <w:lvlJc w:val="left"/>
      <w:pPr>
        <w:ind w:left="4471" w:hanging="360"/>
      </w:pPr>
    </w:lvl>
    <w:lvl w:ilvl="2" w:tplc="0C00001B" w:tentative="1">
      <w:start w:val="1"/>
      <w:numFmt w:val="lowerRoman"/>
      <w:lvlText w:val="%3."/>
      <w:lvlJc w:val="right"/>
      <w:pPr>
        <w:ind w:left="5191" w:hanging="180"/>
      </w:pPr>
    </w:lvl>
    <w:lvl w:ilvl="3" w:tplc="0C00000F" w:tentative="1">
      <w:start w:val="1"/>
      <w:numFmt w:val="decimal"/>
      <w:lvlText w:val="%4."/>
      <w:lvlJc w:val="left"/>
      <w:pPr>
        <w:ind w:left="5911" w:hanging="360"/>
      </w:pPr>
    </w:lvl>
    <w:lvl w:ilvl="4" w:tplc="0C000019" w:tentative="1">
      <w:start w:val="1"/>
      <w:numFmt w:val="lowerLetter"/>
      <w:lvlText w:val="%5."/>
      <w:lvlJc w:val="left"/>
      <w:pPr>
        <w:ind w:left="6631" w:hanging="360"/>
      </w:pPr>
    </w:lvl>
    <w:lvl w:ilvl="5" w:tplc="0C00001B" w:tentative="1">
      <w:start w:val="1"/>
      <w:numFmt w:val="lowerRoman"/>
      <w:lvlText w:val="%6."/>
      <w:lvlJc w:val="right"/>
      <w:pPr>
        <w:ind w:left="7351" w:hanging="180"/>
      </w:pPr>
    </w:lvl>
    <w:lvl w:ilvl="6" w:tplc="0C00000F" w:tentative="1">
      <w:start w:val="1"/>
      <w:numFmt w:val="decimal"/>
      <w:lvlText w:val="%7."/>
      <w:lvlJc w:val="left"/>
      <w:pPr>
        <w:ind w:left="8071" w:hanging="360"/>
      </w:pPr>
    </w:lvl>
    <w:lvl w:ilvl="7" w:tplc="0C000019" w:tentative="1">
      <w:start w:val="1"/>
      <w:numFmt w:val="lowerLetter"/>
      <w:lvlText w:val="%8."/>
      <w:lvlJc w:val="left"/>
      <w:pPr>
        <w:ind w:left="8791" w:hanging="360"/>
      </w:pPr>
    </w:lvl>
    <w:lvl w:ilvl="8" w:tplc="0C00001B" w:tentative="1">
      <w:start w:val="1"/>
      <w:numFmt w:val="lowerRoman"/>
      <w:lvlText w:val="%9."/>
      <w:lvlJc w:val="right"/>
      <w:pPr>
        <w:ind w:left="9511" w:hanging="180"/>
      </w:pPr>
    </w:lvl>
  </w:abstractNum>
  <w:abstractNum w:abstractNumId="2" w15:restartNumberingAfterBreak="0">
    <w:nsid w:val="01FB37A1"/>
    <w:multiLevelType w:val="hybridMultilevel"/>
    <w:tmpl w:val="57F499A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F434255"/>
    <w:multiLevelType w:val="hybridMultilevel"/>
    <w:tmpl w:val="DAC096A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5E63D13"/>
    <w:multiLevelType w:val="hybridMultilevel"/>
    <w:tmpl w:val="6FF0DD1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B2A54CE"/>
    <w:multiLevelType w:val="hybridMultilevel"/>
    <w:tmpl w:val="4C248256"/>
    <w:lvl w:ilvl="0" w:tplc="5B8A14B6">
      <w:start w:val="1"/>
      <w:numFmt w:val="decimal"/>
      <w:lvlText w:val="%1)"/>
      <w:lvlJc w:val="left"/>
      <w:pPr>
        <w:ind w:left="108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6" w15:restartNumberingAfterBreak="0">
    <w:nsid w:val="21591968"/>
    <w:multiLevelType w:val="hybridMultilevel"/>
    <w:tmpl w:val="92C0668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21B00B24"/>
    <w:multiLevelType w:val="hybridMultilevel"/>
    <w:tmpl w:val="F5D6D060"/>
    <w:lvl w:ilvl="0" w:tplc="5B8A14B6">
      <w:start w:val="1"/>
      <w:numFmt w:val="decimal"/>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8" w15:restartNumberingAfterBreak="0">
    <w:nsid w:val="222346CF"/>
    <w:multiLevelType w:val="hybridMultilevel"/>
    <w:tmpl w:val="C000407C"/>
    <w:lvl w:ilvl="0" w:tplc="5B8A14B6">
      <w:start w:val="1"/>
      <w:numFmt w:val="decimal"/>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9" w15:restartNumberingAfterBreak="0">
    <w:nsid w:val="237E632A"/>
    <w:multiLevelType w:val="hybridMultilevel"/>
    <w:tmpl w:val="0E16C9CC"/>
    <w:lvl w:ilvl="0" w:tplc="CC16F5DE">
      <w:start w:val="1"/>
      <w:numFmt w:val="decimal"/>
      <w:lvlText w:val="%1)"/>
      <w:lvlJc w:val="left"/>
      <w:pPr>
        <w:ind w:left="2628" w:hanging="360"/>
      </w:pPr>
      <w:rPr>
        <w:rFonts w:hint="default"/>
      </w:rPr>
    </w:lvl>
    <w:lvl w:ilvl="1" w:tplc="0C000019" w:tentative="1">
      <w:start w:val="1"/>
      <w:numFmt w:val="lowerLetter"/>
      <w:lvlText w:val="%2."/>
      <w:lvlJc w:val="left"/>
      <w:pPr>
        <w:ind w:left="3348" w:hanging="360"/>
      </w:pPr>
    </w:lvl>
    <w:lvl w:ilvl="2" w:tplc="0C00001B" w:tentative="1">
      <w:start w:val="1"/>
      <w:numFmt w:val="lowerRoman"/>
      <w:lvlText w:val="%3."/>
      <w:lvlJc w:val="right"/>
      <w:pPr>
        <w:ind w:left="4068" w:hanging="180"/>
      </w:pPr>
    </w:lvl>
    <w:lvl w:ilvl="3" w:tplc="0C00000F" w:tentative="1">
      <w:start w:val="1"/>
      <w:numFmt w:val="decimal"/>
      <w:lvlText w:val="%4."/>
      <w:lvlJc w:val="left"/>
      <w:pPr>
        <w:ind w:left="4788" w:hanging="360"/>
      </w:pPr>
    </w:lvl>
    <w:lvl w:ilvl="4" w:tplc="0C000019" w:tentative="1">
      <w:start w:val="1"/>
      <w:numFmt w:val="lowerLetter"/>
      <w:lvlText w:val="%5."/>
      <w:lvlJc w:val="left"/>
      <w:pPr>
        <w:ind w:left="5508" w:hanging="360"/>
      </w:pPr>
    </w:lvl>
    <w:lvl w:ilvl="5" w:tplc="0C00001B" w:tentative="1">
      <w:start w:val="1"/>
      <w:numFmt w:val="lowerRoman"/>
      <w:lvlText w:val="%6."/>
      <w:lvlJc w:val="right"/>
      <w:pPr>
        <w:ind w:left="6228" w:hanging="180"/>
      </w:pPr>
    </w:lvl>
    <w:lvl w:ilvl="6" w:tplc="0C00000F" w:tentative="1">
      <w:start w:val="1"/>
      <w:numFmt w:val="decimal"/>
      <w:lvlText w:val="%7."/>
      <w:lvlJc w:val="left"/>
      <w:pPr>
        <w:ind w:left="6948" w:hanging="360"/>
      </w:pPr>
    </w:lvl>
    <w:lvl w:ilvl="7" w:tplc="0C000019" w:tentative="1">
      <w:start w:val="1"/>
      <w:numFmt w:val="lowerLetter"/>
      <w:lvlText w:val="%8."/>
      <w:lvlJc w:val="left"/>
      <w:pPr>
        <w:ind w:left="7668" w:hanging="360"/>
      </w:pPr>
    </w:lvl>
    <w:lvl w:ilvl="8" w:tplc="0C00001B" w:tentative="1">
      <w:start w:val="1"/>
      <w:numFmt w:val="lowerRoman"/>
      <w:lvlText w:val="%9."/>
      <w:lvlJc w:val="right"/>
      <w:pPr>
        <w:ind w:left="8388" w:hanging="180"/>
      </w:pPr>
    </w:lvl>
  </w:abstractNum>
  <w:abstractNum w:abstractNumId="10" w15:restartNumberingAfterBreak="0">
    <w:nsid w:val="265C4ABB"/>
    <w:multiLevelType w:val="multilevel"/>
    <w:tmpl w:val="3356E640"/>
    <w:lvl w:ilvl="0">
      <w:start w:val="4"/>
      <w:numFmt w:val="decimal"/>
      <w:lvlText w:val="%1."/>
      <w:lvlJc w:val="left"/>
      <w:pPr>
        <w:ind w:left="360" w:hanging="360"/>
      </w:pPr>
      <w:rPr>
        <w:rFonts w:hint="default"/>
        <w:color w:val="000000"/>
      </w:rPr>
    </w:lvl>
    <w:lvl w:ilvl="1">
      <w:start w:val="6"/>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1" w15:restartNumberingAfterBreak="0">
    <w:nsid w:val="2AD6128D"/>
    <w:multiLevelType w:val="hybridMultilevel"/>
    <w:tmpl w:val="4B820B88"/>
    <w:lvl w:ilvl="0" w:tplc="A91E98D8">
      <w:start w:val="1"/>
      <w:numFmt w:val="decimal"/>
      <w:lvlText w:val="%1."/>
      <w:lvlJc w:val="left"/>
      <w:pPr>
        <w:ind w:left="1476" w:hanging="360"/>
      </w:pPr>
      <w:rPr>
        <w:i w:val="0"/>
      </w:rPr>
    </w:lvl>
    <w:lvl w:ilvl="1" w:tplc="241A0019" w:tentative="1">
      <w:start w:val="1"/>
      <w:numFmt w:val="lowerLetter"/>
      <w:lvlText w:val="%2."/>
      <w:lvlJc w:val="left"/>
      <w:pPr>
        <w:ind w:left="2196" w:hanging="360"/>
      </w:pPr>
    </w:lvl>
    <w:lvl w:ilvl="2" w:tplc="241A001B" w:tentative="1">
      <w:start w:val="1"/>
      <w:numFmt w:val="lowerRoman"/>
      <w:lvlText w:val="%3."/>
      <w:lvlJc w:val="right"/>
      <w:pPr>
        <w:ind w:left="2916" w:hanging="180"/>
      </w:pPr>
    </w:lvl>
    <w:lvl w:ilvl="3" w:tplc="241A000F" w:tentative="1">
      <w:start w:val="1"/>
      <w:numFmt w:val="decimal"/>
      <w:lvlText w:val="%4."/>
      <w:lvlJc w:val="left"/>
      <w:pPr>
        <w:ind w:left="3636" w:hanging="360"/>
      </w:pPr>
    </w:lvl>
    <w:lvl w:ilvl="4" w:tplc="241A0019" w:tentative="1">
      <w:start w:val="1"/>
      <w:numFmt w:val="lowerLetter"/>
      <w:lvlText w:val="%5."/>
      <w:lvlJc w:val="left"/>
      <w:pPr>
        <w:ind w:left="4356" w:hanging="360"/>
      </w:pPr>
    </w:lvl>
    <w:lvl w:ilvl="5" w:tplc="241A001B" w:tentative="1">
      <w:start w:val="1"/>
      <w:numFmt w:val="lowerRoman"/>
      <w:lvlText w:val="%6."/>
      <w:lvlJc w:val="right"/>
      <w:pPr>
        <w:ind w:left="5076" w:hanging="180"/>
      </w:pPr>
    </w:lvl>
    <w:lvl w:ilvl="6" w:tplc="241A000F" w:tentative="1">
      <w:start w:val="1"/>
      <w:numFmt w:val="decimal"/>
      <w:lvlText w:val="%7."/>
      <w:lvlJc w:val="left"/>
      <w:pPr>
        <w:ind w:left="5796" w:hanging="360"/>
      </w:pPr>
    </w:lvl>
    <w:lvl w:ilvl="7" w:tplc="241A0019" w:tentative="1">
      <w:start w:val="1"/>
      <w:numFmt w:val="lowerLetter"/>
      <w:lvlText w:val="%8."/>
      <w:lvlJc w:val="left"/>
      <w:pPr>
        <w:ind w:left="6516" w:hanging="360"/>
      </w:pPr>
    </w:lvl>
    <w:lvl w:ilvl="8" w:tplc="241A001B" w:tentative="1">
      <w:start w:val="1"/>
      <w:numFmt w:val="lowerRoman"/>
      <w:lvlText w:val="%9."/>
      <w:lvlJc w:val="right"/>
      <w:pPr>
        <w:ind w:left="7236" w:hanging="180"/>
      </w:pPr>
    </w:lvl>
  </w:abstractNum>
  <w:abstractNum w:abstractNumId="12" w15:restartNumberingAfterBreak="0">
    <w:nsid w:val="30026949"/>
    <w:multiLevelType w:val="hybridMultilevel"/>
    <w:tmpl w:val="EDA45B42"/>
    <w:lvl w:ilvl="0" w:tplc="5B8A14B6">
      <w:start w:val="1"/>
      <w:numFmt w:val="decimal"/>
      <w:lvlText w:val="%1)"/>
      <w:lvlJc w:val="left"/>
      <w:pPr>
        <w:ind w:left="1800" w:hanging="360"/>
      </w:pPr>
      <w:rPr>
        <w:rFonts w:hint="default"/>
      </w:rPr>
    </w:lvl>
    <w:lvl w:ilvl="1" w:tplc="0C000019" w:tentative="1">
      <w:start w:val="1"/>
      <w:numFmt w:val="lowerLetter"/>
      <w:lvlText w:val="%2."/>
      <w:lvlJc w:val="left"/>
      <w:pPr>
        <w:ind w:left="2520" w:hanging="360"/>
      </w:pPr>
    </w:lvl>
    <w:lvl w:ilvl="2" w:tplc="0C00001B" w:tentative="1">
      <w:start w:val="1"/>
      <w:numFmt w:val="lowerRoman"/>
      <w:lvlText w:val="%3."/>
      <w:lvlJc w:val="right"/>
      <w:pPr>
        <w:ind w:left="3240" w:hanging="180"/>
      </w:pPr>
    </w:lvl>
    <w:lvl w:ilvl="3" w:tplc="0C00000F" w:tentative="1">
      <w:start w:val="1"/>
      <w:numFmt w:val="decimal"/>
      <w:lvlText w:val="%4."/>
      <w:lvlJc w:val="left"/>
      <w:pPr>
        <w:ind w:left="3960" w:hanging="360"/>
      </w:pPr>
    </w:lvl>
    <w:lvl w:ilvl="4" w:tplc="0C000019" w:tentative="1">
      <w:start w:val="1"/>
      <w:numFmt w:val="lowerLetter"/>
      <w:lvlText w:val="%5."/>
      <w:lvlJc w:val="left"/>
      <w:pPr>
        <w:ind w:left="4680" w:hanging="360"/>
      </w:pPr>
    </w:lvl>
    <w:lvl w:ilvl="5" w:tplc="0C00001B" w:tentative="1">
      <w:start w:val="1"/>
      <w:numFmt w:val="lowerRoman"/>
      <w:lvlText w:val="%6."/>
      <w:lvlJc w:val="right"/>
      <w:pPr>
        <w:ind w:left="5400" w:hanging="180"/>
      </w:pPr>
    </w:lvl>
    <w:lvl w:ilvl="6" w:tplc="0C00000F" w:tentative="1">
      <w:start w:val="1"/>
      <w:numFmt w:val="decimal"/>
      <w:lvlText w:val="%7."/>
      <w:lvlJc w:val="left"/>
      <w:pPr>
        <w:ind w:left="6120" w:hanging="360"/>
      </w:pPr>
    </w:lvl>
    <w:lvl w:ilvl="7" w:tplc="0C000019" w:tentative="1">
      <w:start w:val="1"/>
      <w:numFmt w:val="lowerLetter"/>
      <w:lvlText w:val="%8."/>
      <w:lvlJc w:val="left"/>
      <w:pPr>
        <w:ind w:left="6840" w:hanging="360"/>
      </w:pPr>
    </w:lvl>
    <w:lvl w:ilvl="8" w:tplc="0C00001B" w:tentative="1">
      <w:start w:val="1"/>
      <w:numFmt w:val="lowerRoman"/>
      <w:lvlText w:val="%9."/>
      <w:lvlJc w:val="right"/>
      <w:pPr>
        <w:ind w:left="7560" w:hanging="180"/>
      </w:pPr>
    </w:lvl>
  </w:abstractNum>
  <w:abstractNum w:abstractNumId="13" w15:restartNumberingAfterBreak="0">
    <w:nsid w:val="363B39A7"/>
    <w:multiLevelType w:val="hybridMultilevel"/>
    <w:tmpl w:val="DF044198"/>
    <w:lvl w:ilvl="0" w:tplc="CC16F5DE">
      <w:start w:val="1"/>
      <w:numFmt w:val="decimal"/>
      <w:lvlText w:val="%1)"/>
      <w:lvlJc w:val="left"/>
      <w:pPr>
        <w:ind w:left="1802" w:hanging="360"/>
      </w:pPr>
      <w:rPr>
        <w:rFonts w:hint="default"/>
      </w:rPr>
    </w:lvl>
    <w:lvl w:ilvl="1" w:tplc="0C000019" w:tentative="1">
      <w:start w:val="1"/>
      <w:numFmt w:val="lowerLetter"/>
      <w:lvlText w:val="%2."/>
      <w:lvlJc w:val="left"/>
      <w:pPr>
        <w:ind w:left="2522" w:hanging="360"/>
      </w:pPr>
    </w:lvl>
    <w:lvl w:ilvl="2" w:tplc="0C00001B" w:tentative="1">
      <w:start w:val="1"/>
      <w:numFmt w:val="lowerRoman"/>
      <w:lvlText w:val="%3."/>
      <w:lvlJc w:val="right"/>
      <w:pPr>
        <w:ind w:left="3242" w:hanging="180"/>
      </w:pPr>
    </w:lvl>
    <w:lvl w:ilvl="3" w:tplc="0C00000F" w:tentative="1">
      <w:start w:val="1"/>
      <w:numFmt w:val="decimal"/>
      <w:lvlText w:val="%4."/>
      <w:lvlJc w:val="left"/>
      <w:pPr>
        <w:ind w:left="3962" w:hanging="360"/>
      </w:pPr>
    </w:lvl>
    <w:lvl w:ilvl="4" w:tplc="0C000019" w:tentative="1">
      <w:start w:val="1"/>
      <w:numFmt w:val="lowerLetter"/>
      <w:lvlText w:val="%5."/>
      <w:lvlJc w:val="left"/>
      <w:pPr>
        <w:ind w:left="4682" w:hanging="360"/>
      </w:pPr>
    </w:lvl>
    <w:lvl w:ilvl="5" w:tplc="0C00001B" w:tentative="1">
      <w:start w:val="1"/>
      <w:numFmt w:val="lowerRoman"/>
      <w:lvlText w:val="%6."/>
      <w:lvlJc w:val="right"/>
      <w:pPr>
        <w:ind w:left="5402" w:hanging="180"/>
      </w:pPr>
    </w:lvl>
    <w:lvl w:ilvl="6" w:tplc="0C00000F" w:tentative="1">
      <w:start w:val="1"/>
      <w:numFmt w:val="decimal"/>
      <w:lvlText w:val="%7."/>
      <w:lvlJc w:val="left"/>
      <w:pPr>
        <w:ind w:left="6122" w:hanging="360"/>
      </w:pPr>
    </w:lvl>
    <w:lvl w:ilvl="7" w:tplc="0C000019" w:tentative="1">
      <w:start w:val="1"/>
      <w:numFmt w:val="lowerLetter"/>
      <w:lvlText w:val="%8."/>
      <w:lvlJc w:val="left"/>
      <w:pPr>
        <w:ind w:left="6842" w:hanging="360"/>
      </w:pPr>
    </w:lvl>
    <w:lvl w:ilvl="8" w:tplc="0C00001B" w:tentative="1">
      <w:start w:val="1"/>
      <w:numFmt w:val="lowerRoman"/>
      <w:lvlText w:val="%9."/>
      <w:lvlJc w:val="right"/>
      <w:pPr>
        <w:ind w:left="7562" w:hanging="180"/>
      </w:pPr>
    </w:lvl>
  </w:abstractNum>
  <w:abstractNum w:abstractNumId="14" w15:restartNumberingAfterBreak="0">
    <w:nsid w:val="375D2470"/>
    <w:multiLevelType w:val="hybridMultilevel"/>
    <w:tmpl w:val="1F6A8284"/>
    <w:lvl w:ilvl="0" w:tplc="241A000F">
      <w:start w:val="1"/>
      <w:numFmt w:val="decimal"/>
      <w:lvlText w:val="%1."/>
      <w:lvlJc w:val="left"/>
      <w:pPr>
        <w:ind w:left="720" w:hanging="360"/>
      </w:pPr>
      <w:rPr>
        <w:rFonts w:eastAsia="Times New Roman" w:cs="Times New Roman"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377E25DF"/>
    <w:multiLevelType w:val="hybridMultilevel"/>
    <w:tmpl w:val="AD3C49CE"/>
    <w:lvl w:ilvl="0" w:tplc="D61814FE">
      <w:start w:val="1"/>
      <w:numFmt w:val="decimal"/>
      <w:lvlText w:val="%1."/>
      <w:lvlJc w:val="left"/>
      <w:pPr>
        <w:ind w:left="720" w:hanging="360"/>
      </w:pPr>
      <w:rPr>
        <w:rFonts w:hint="default"/>
        <w:sz w:val="24"/>
        <w:szCs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3CF95E2F"/>
    <w:multiLevelType w:val="hybridMultilevel"/>
    <w:tmpl w:val="F8C085F4"/>
    <w:lvl w:ilvl="0" w:tplc="0C000001">
      <w:start w:val="1"/>
      <w:numFmt w:val="bullet"/>
      <w:lvlText w:val=""/>
      <w:lvlJc w:val="left"/>
      <w:pPr>
        <w:ind w:left="1440" w:hanging="360"/>
      </w:pPr>
      <w:rPr>
        <w:rFonts w:ascii="Symbol" w:hAnsi="Symbol"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17" w15:restartNumberingAfterBreak="0">
    <w:nsid w:val="45091EB6"/>
    <w:multiLevelType w:val="hybridMultilevel"/>
    <w:tmpl w:val="C5D4DA5C"/>
    <w:lvl w:ilvl="0" w:tplc="0C00000F">
      <w:start w:val="1"/>
      <w:numFmt w:val="decimal"/>
      <w:lvlText w:val="%1."/>
      <w:lvlJc w:val="left"/>
      <w:pPr>
        <w:ind w:left="1440" w:hanging="360"/>
      </w:pPr>
    </w:lvl>
    <w:lvl w:ilvl="1" w:tplc="0C000019" w:tentative="1">
      <w:start w:val="1"/>
      <w:numFmt w:val="lowerLetter"/>
      <w:lvlText w:val="%2."/>
      <w:lvlJc w:val="left"/>
      <w:pPr>
        <w:ind w:left="2160" w:hanging="360"/>
      </w:pPr>
    </w:lvl>
    <w:lvl w:ilvl="2" w:tplc="0C00001B" w:tentative="1">
      <w:start w:val="1"/>
      <w:numFmt w:val="lowerRoman"/>
      <w:lvlText w:val="%3."/>
      <w:lvlJc w:val="right"/>
      <w:pPr>
        <w:ind w:left="2880" w:hanging="180"/>
      </w:pPr>
    </w:lvl>
    <w:lvl w:ilvl="3" w:tplc="0C00000F" w:tentative="1">
      <w:start w:val="1"/>
      <w:numFmt w:val="decimal"/>
      <w:lvlText w:val="%4."/>
      <w:lvlJc w:val="left"/>
      <w:pPr>
        <w:ind w:left="3600" w:hanging="360"/>
      </w:pPr>
    </w:lvl>
    <w:lvl w:ilvl="4" w:tplc="0C000019" w:tentative="1">
      <w:start w:val="1"/>
      <w:numFmt w:val="lowerLetter"/>
      <w:lvlText w:val="%5."/>
      <w:lvlJc w:val="left"/>
      <w:pPr>
        <w:ind w:left="4320" w:hanging="360"/>
      </w:pPr>
    </w:lvl>
    <w:lvl w:ilvl="5" w:tplc="0C00001B" w:tentative="1">
      <w:start w:val="1"/>
      <w:numFmt w:val="lowerRoman"/>
      <w:lvlText w:val="%6."/>
      <w:lvlJc w:val="right"/>
      <w:pPr>
        <w:ind w:left="5040" w:hanging="180"/>
      </w:pPr>
    </w:lvl>
    <w:lvl w:ilvl="6" w:tplc="0C00000F" w:tentative="1">
      <w:start w:val="1"/>
      <w:numFmt w:val="decimal"/>
      <w:lvlText w:val="%7."/>
      <w:lvlJc w:val="left"/>
      <w:pPr>
        <w:ind w:left="5760" w:hanging="360"/>
      </w:pPr>
    </w:lvl>
    <w:lvl w:ilvl="7" w:tplc="0C000019" w:tentative="1">
      <w:start w:val="1"/>
      <w:numFmt w:val="lowerLetter"/>
      <w:lvlText w:val="%8."/>
      <w:lvlJc w:val="left"/>
      <w:pPr>
        <w:ind w:left="6480" w:hanging="360"/>
      </w:pPr>
    </w:lvl>
    <w:lvl w:ilvl="8" w:tplc="0C00001B" w:tentative="1">
      <w:start w:val="1"/>
      <w:numFmt w:val="lowerRoman"/>
      <w:lvlText w:val="%9."/>
      <w:lvlJc w:val="right"/>
      <w:pPr>
        <w:ind w:left="7200" w:hanging="180"/>
      </w:pPr>
    </w:lvl>
  </w:abstractNum>
  <w:abstractNum w:abstractNumId="18" w15:restartNumberingAfterBreak="0">
    <w:nsid w:val="454A5DF6"/>
    <w:multiLevelType w:val="hybridMultilevel"/>
    <w:tmpl w:val="9FB6846E"/>
    <w:lvl w:ilvl="0" w:tplc="09F420B4">
      <w:start w:val="1"/>
      <w:numFmt w:val="decimal"/>
      <w:lvlText w:val="%1."/>
      <w:lvlJc w:val="left"/>
      <w:pPr>
        <w:ind w:left="360" w:hanging="360"/>
      </w:pPr>
      <w:rPr>
        <w:rFonts w:hint="default"/>
        <w:sz w:val="24"/>
        <w:szCs w:val="24"/>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9" w15:restartNumberingAfterBreak="0">
    <w:nsid w:val="465B4E5F"/>
    <w:multiLevelType w:val="hybridMultilevel"/>
    <w:tmpl w:val="22A6A006"/>
    <w:lvl w:ilvl="0" w:tplc="F782DD08">
      <w:numFmt w:val="bullet"/>
      <w:lvlText w:val="-"/>
      <w:lvlJc w:val="left"/>
      <w:pPr>
        <w:ind w:left="720" w:hanging="360"/>
      </w:pPr>
      <w:rPr>
        <w:rFonts w:ascii="Verdana" w:eastAsiaTheme="minorHAnsi"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DF5E84"/>
    <w:multiLevelType w:val="hybridMultilevel"/>
    <w:tmpl w:val="9E54950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4AA5522D"/>
    <w:multiLevelType w:val="hybridMultilevel"/>
    <w:tmpl w:val="D8E087EC"/>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2" w15:restartNumberingAfterBreak="0">
    <w:nsid w:val="5A511E5E"/>
    <w:multiLevelType w:val="hybridMultilevel"/>
    <w:tmpl w:val="870A0E70"/>
    <w:lvl w:ilvl="0" w:tplc="CC16F5DE">
      <w:start w:val="1"/>
      <w:numFmt w:val="decimal"/>
      <w:lvlText w:val="%1)"/>
      <w:lvlJc w:val="left"/>
      <w:pPr>
        <w:ind w:left="1440" w:hanging="360"/>
      </w:pPr>
      <w:rPr>
        <w:rFonts w:hint="default"/>
      </w:rPr>
    </w:lvl>
    <w:lvl w:ilvl="1" w:tplc="0C000019" w:tentative="1">
      <w:start w:val="1"/>
      <w:numFmt w:val="lowerLetter"/>
      <w:lvlText w:val="%2."/>
      <w:lvlJc w:val="left"/>
      <w:pPr>
        <w:ind w:left="2160" w:hanging="360"/>
      </w:pPr>
    </w:lvl>
    <w:lvl w:ilvl="2" w:tplc="0C00001B" w:tentative="1">
      <w:start w:val="1"/>
      <w:numFmt w:val="lowerRoman"/>
      <w:lvlText w:val="%3."/>
      <w:lvlJc w:val="right"/>
      <w:pPr>
        <w:ind w:left="2880" w:hanging="180"/>
      </w:pPr>
    </w:lvl>
    <w:lvl w:ilvl="3" w:tplc="0C00000F" w:tentative="1">
      <w:start w:val="1"/>
      <w:numFmt w:val="decimal"/>
      <w:lvlText w:val="%4."/>
      <w:lvlJc w:val="left"/>
      <w:pPr>
        <w:ind w:left="3600" w:hanging="360"/>
      </w:pPr>
    </w:lvl>
    <w:lvl w:ilvl="4" w:tplc="0C000019" w:tentative="1">
      <w:start w:val="1"/>
      <w:numFmt w:val="lowerLetter"/>
      <w:lvlText w:val="%5."/>
      <w:lvlJc w:val="left"/>
      <w:pPr>
        <w:ind w:left="4320" w:hanging="360"/>
      </w:pPr>
    </w:lvl>
    <w:lvl w:ilvl="5" w:tplc="0C00001B" w:tentative="1">
      <w:start w:val="1"/>
      <w:numFmt w:val="lowerRoman"/>
      <w:lvlText w:val="%6."/>
      <w:lvlJc w:val="right"/>
      <w:pPr>
        <w:ind w:left="5040" w:hanging="180"/>
      </w:pPr>
    </w:lvl>
    <w:lvl w:ilvl="6" w:tplc="0C00000F" w:tentative="1">
      <w:start w:val="1"/>
      <w:numFmt w:val="decimal"/>
      <w:lvlText w:val="%7."/>
      <w:lvlJc w:val="left"/>
      <w:pPr>
        <w:ind w:left="5760" w:hanging="360"/>
      </w:pPr>
    </w:lvl>
    <w:lvl w:ilvl="7" w:tplc="0C000019" w:tentative="1">
      <w:start w:val="1"/>
      <w:numFmt w:val="lowerLetter"/>
      <w:lvlText w:val="%8."/>
      <w:lvlJc w:val="left"/>
      <w:pPr>
        <w:ind w:left="6480" w:hanging="360"/>
      </w:pPr>
    </w:lvl>
    <w:lvl w:ilvl="8" w:tplc="0C00001B" w:tentative="1">
      <w:start w:val="1"/>
      <w:numFmt w:val="lowerRoman"/>
      <w:lvlText w:val="%9."/>
      <w:lvlJc w:val="right"/>
      <w:pPr>
        <w:ind w:left="7200" w:hanging="180"/>
      </w:pPr>
    </w:lvl>
  </w:abstractNum>
  <w:abstractNum w:abstractNumId="23" w15:restartNumberingAfterBreak="0">
    <w:nsid w:val="5D4913F6"/>
    <w:multiLevelType w:val="hybridMultilevel"/>
    <w:tmpl w:val="5A281B10"/>
    <w:lvl w:ilvl="0" w:tplc="241A000F">
      <w:start w:val="1"/>
      <w:numFmt w:val="decimal"/>
      <w:lvlText w:val="%1."/>
      <w:lvlJc w:val="left"/>
      <w:pPr>
        <w:ind w:left="72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5D572EB8"/>
    <w:multiLevelType w:val="hybridMultilevel"/>
    <w:tmpl w:val="DB562FFE"/>
    <w:lvl w:ilvl="0" w:tplc="49C69C5C">
      <w:start w:val="1"/>
      <w:numFmt w:val="decimal"/>
      <w:lvlText w:val="%1)"/>
      <w:lvlJc w:val="left"/>
      <w:pPr>
        <w:ind w:left="1800" w:hanging="360"/>
      </w:pPr>
      <w:rPr>
        <w:rFonts w:hint="default"/>
      </w:rPr>
    </w:lvl>
    <w:lvl w:ilvl="1" w:tplc="0C000019" w:tentative="1">
      <w:start w:val="1"/>
      <w:numFmt w:val="lowerLetter"/>
      <w:lvlText w:val="%2."/>
      <w:lvlJc w:val="left"/>
      <w:pPr>
        <w:ind w:left="2520" w:hanging="360"/>
      </w:pPr>
    </w:lvl>
    <w:lvl w:ilvl="2" w:tplc="0C00001B" w:tentative="1">
      <w:start w:val="1"/>
      <w:numFmt w:val="lowerRoman"/>
      <w:lvlText w:val="%3."/>
      <w:lvlJc w:val="right"/>
      <w:pPr>
        <w:ind w:left="3240" w:hanging="180"/>
      </w:pPr>
    </w:lvl>
    <w:lvl w:ilvl="3" w:tplc="0C00000F" w:tentative="1">
      <w:start w:val="1"/>
      <w:numFmt w:val="decimal"/>
      <w:lvlText w:val="%4."/>
      <w:lvlJc w:val="left"/>
      <w:pPr>
        <w:ind w:left="3960" w:hanging="360"/>
      </w:pPr>
    </w:lvl>
    <w:lvl w:ilvl="4" w:tplc="0C000019" w:tentative="1">
      <w:start w:val="1"/>
      <w:numFmt w:val="lowerLetter"/>
      <w:lvlText w:val="%5."/>
      <w:lvlJc w:val="left"/>
      <w:pPr>
        <w:ind w:left="4680" w:hanging="360"/>
      </w:pPr>
    </w:lvl>
    <w:lvl w:ilvl="5" w:tplc="0C00001B" w:tentative="1">
      <w:start w:val="1"/>
      <w:numFmt w:val="lowerRoman"/>
      <w:lvlText w:val="%6."/>
      <w:lvlJc w:val="right"/>
      <w:pPr>
        <w:ind w:left="5400" w:hanging="180"/>
      </w:pPr>
    </w:lvl>
    <w:lvl w:ilvl="6" w:tplc="0C00000F" w:tentative="1">
      <w:start w:val="1"/>
      <w:numFmt w:val="decimal"/>
      <w:lvlText w:val="%7."/>
      <w:lvlJc w:val="left"/>
      <w:pPr>
        <w:ind w:left="6120" w:hanging="360"/>
      </w:pPr>
    </w:lvl>
    <w:lvl w:ilvl="7" w:tplc="0C000019" w:tentative="1">
      <w:start w:val="1"/>
      <w:numFmt w:val="lowerLetter"/>
      <w:lvlText w:val="%8."/>
      <w:lvlJc w:val="left"/>
      <w:pPr>
        <w:ind w:left="6840" w:hanging="360"/>
      </w:pPr>
    </w:lvl>
    <w:lvl w:ilvl="8" w:tplc="0C00001B" w:tentative="1">
      <w:start w:val="1"/>
      <w:numFmt w:val="lowerRoman"/>
      <w:lvlText w:val="%9."/>
      <w:lvlJc w:val="right"/>
      <w:pPr>
        <w:ind w:left="7560" w:hanging="180"/>
      </w:pPr>
    </w:lvl>
  </w:abstractNum>
  <w:abstractNum w:abstractNumId="25" w15:restartNumberingAfterBreak="0">
    <w:nsid w:val="627A2CF3"/>
    <w:multiLevelType w:val="multilevel"/>
    <w:tmpl w:val="2B04B774"/>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rPr>
        <w:rFonts w:ascii="Times New Roman" w:eastAsia="Calibri" w:hAnsi="Times New Roman" w:cs="Times New Roman"/>
      </w:r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6" w15:restartNumberingAfterBreak="0">
    <w:nsid w:val="63AB6694"/>
    <w:multiLevelType w:val="hybridMultilevel"/>
    <w:tmpl w:val="C4186178"/>
    <w:lvl w:ilvl="0" w:tplc="A2ECAEE2">
      <w:start w:val="1"/>
      <w:numFmt w:val="decimal"/>
      <w:lvlText w:val="%1)"/>
      <w:lvlJc w:val="left"/>
      <w:pPr>
        <w:ind w:left="1800" w:hanging="360"/>
      </w:pPr>
      <w:rPr>
        <w:rFonts w:hint="default"/>
      </w:rPr>
    </w:lvl>
    <w:lvl w:ilvl="1" w:tplc="0C000019" w:tentative="1">
      <w:start w:val="1"/>
      <w:numFmt w:val="lowerLetter"/>
      <w:lvlText w:val="%2."/>
      <w:lvlJc w:val="left"/>
      <w:pPr>
        <w:ind w:left="2520" w:hanging="360"/>
      </w:pPr>
    </w:lvl>
    <w:lvl w:ilvl="2" w:tplc="0C00001B" w:tentative="1">
      <w:start w:val="1"/>
      <w:numFmt w:val="lowerRoman"/>
      <w:lvlText w:val="%3."/>
      <w:lvlJc w:val="right"/>
      <w:pPr>
        <w:ind w:left="3240" w:hanging="180"/>
      </w:pPr>
    </w:lvl>
    <w:lvl w:ilvl="3" w:tplc="0C00000F" w:tentative="1">
      <w:start w:val="1"/>
      <w:numFmt w:val="decimal"/>
      <w:lvlText w:val="%4."/>
      <w:lvlJc w:val="left"/>
      <w:pPr>
        <w:ind w:left="3960" w:hanging="360"/>
      </w:pPr>
    </w:lvl>
    <w:lvl w:ilvl="4" w:tplc="0C000019" w:tentative="1">
      <w:start w:val="1"/>
      <w:numFmt w:val="lowerLetter"/>
      <w:lvlText w:val="%5."/>
      <w:lvlJc w:val="left"/>
      <w:pPr>
        <w:ind w:left="4680" w:hanging="360"/>
      </w:pPr>
    </w:lvl>
    <w:lvl w:ilvl="5" w:tplc="0C00001B" w:tentative="1">
      <w:start w:val="1"/>
      <w:numFmt w:val="lowerRoman"/>
      <w:lvlText w:val="%6."/>
      <w:lvlJc w:val="right"/>
      <w:pPr>
        <w:ind w:left="5400" w:hanging="180"/>
      </w:pPr>
    </w:lvl>
    <w:lvl w:ilvl="6" w:tplc="0C00000F" w:tentative="1">
      <w:start w:val="1"/>
      <w:numFmt w:val="decimal"/>
      <w:lvlText w:val="%7."/>
      <w:lvlJc w:val="left"/>
      <w:pPr>
        <w:ind w:left="6120" w:hanging="360"/>
      </w:pPr>
    </w:lvl>
    <w:lvl w:ilvl="7" w:tplc="0C000019" w:tentative="1">
      <w:start w:val="1"/>
      <w:numFmt w:val="lowerLetter"/>
      <w:lvlText w:val="%8."/>
      <w:lvlJc w:val="left"/>
      <w:pPr>
        <w:ind w:left="6840" w:hanging="360"/>
      </w:pPr>
    </w:lvl>
    <w:lvl w:ilvl="8" w:tplc="0C00001B" w:tentative="1">
      <w:start w:val="1"/>
      <w:numFmt w:val="lowerRoman"/>
      <w:lvlText w:val="%9."/>
      <w:lvlJc w:val="right"/>
      <w:pPr>
        <w:ind w:left="7560" w:hanging="180"/>
      </w:pPr>
    </w:lvl>
  </w:abstractNum>
  <w:abstractNum w:abstractNumId="27" w15:restartNumberingAfterBreak="0">
    <w:nsid w:val="667202CF"/>
    <w:multiLevelType w:val="hybridMultilevel"/>
    <w:tmpl w:val="9AB21E9A"/>
    <w:lvl w:ilvl="0" w:tplc="45A40A44">
      <w:start w:val="1"/>
      <w:numFmt w:val="decimal"/>
      <w:lvlText w:val="%1."/>
      <w:lvlJc w:val="left"/>
      <w:pPr>
        <w:ind w:left="3620" w:hanging="360"/>
      </w:pPr>
      <w:rPr>
        <w:rFonts w:hint="default"/>
        <w:sz w:val="24"/>
        <w:szCs w:val="24"/>
      </w:rPr>
    </w:lvl>
    <w:lvl w:ilvl="1" w:tplc="241A0019" w:tentative="1">
      <w:start w:val="1"/>
      <w:numFmt w:val="lowerLetter"/>
      <w:lvlText w:val="%2."/>
      <w:lvlJc w:val="left"/>
      <w:pPr>
        <w:ind w:left="4340" w:hanging="360"/>
      </w:pPr>
    </w:lvl>
    <w:lvl w:ilvl="2" w:tplc="241A001B" w:tentative="1">
      <w:start w:val="1"/>
      <w:numFmt w:val="lowerRoman"/>
      <w:lvlText w:val="%3."/>
      <w:lvlJc w:val="right"/>
      <w:pPr>
        <w:ind w:left="5060" w:hanging="180"/>
      </w:pPr>
    </w:lvl>
    <w:lvl w:ilvl="3" w:tplc="241A000F" w:tentative="1">
      <w:start w:val="1"/>
      <w:numFmt w:val="decimal"/>
      <w:lvlText w:val="%4."/>
      <w:lvlJc w:val="left"/>
      <w:pPr>
        <w:ind w:left="5780" w:hanging="360"/>
      </w:pPr>
    </w:lvl>
    <w:lvl w:ilvl="4" w:tplc="241A0019" w:tentative="1">
      <w:start w:val="1"/>
      <w:numFmt w:val="lowerLetter"/>
      <w:lvlText w:val="%5."/>
      <w:lvlJc w:val="left"/>
      <w:pPr>
        <w:ind w:left="6500" w:hanging="360"/>
      </w:pPr>
    </w:lvl>
    <w:lvl w:ilvl="5" w:tplc="241A001B" w:tentative="1">
      <w:start w:val="1"/>
      <w:numFmt w:val="lowerRoman"/>
      <w:lvlText w:val="%6."/>
      <w:lvlJc w:val="right"/>
      <w:pPr>
        <w:ind w:left="7220" w:hanging="180"/>
      </w:pPr>
    </w:lvl>
    <w:lvl w:ilvl="6" w:tplc="241A000F" w:tentative="1">
      <w:start w:val="1"/>
      <w:numFmt w:val="decimal"/>
      <w:lvlText w:val="%7."/>
      <w:lvlJc w:val="left"/>
      <w:pPr>
        <w:ind w:left="7940" w:hanging="360"/>
      </w:pPr>
    </w:lvl>
    <w:lvl w:ilvl="7" w:tplc="241A0019" w:tentative="1">
      <w:start w:val="1"/>
      <w:numFmt w:val="lowerLetter"/>
      <w:lvlText w:val="%8."/>
      <w:lvlJc w:val="left"/>
      <w:pPr>
        <w:ind w:left="8660" w:hanging="360"/>
      </w:pPr>
    </w:lvl>
    <w:lvl w:ilvl="8" w:tplc="241A001B" w:tentative="1">
      <w:start w:val="1"/>
      <w:numFmt w:val="lowerRoman"/>
      <w:lvlText w:val="%9."/>
      <w:lvlJc w:val="right"/>
      <w:pPr>
        <w:ind w:left="9380" w:hanging="180"/>
      </w:pPr>
    </w:lvl>
  </w:abstractNum>
  <w:abstractNum w:abstractNumId="28" w15:restartNumberingAfterBreak="0">
    <w:nsid w:val="67282EF8"/>
    <w:multiLevelType w:val="hybridMultilevel"/>
    <w:tmpl w:val="599E705C"/>
    <w:lvl w:ilvl="0" w:tplc="5B8A14B6">
      <w:start w:val="1"/>
      <w:numFmt w:val="decimal"/>
      <w:lvlText w:val="%1)"/>
      <w:lvlJc w:val="left"/>
      <w:pPr>
        <w:ind w:left="1800" w:hanging="360"/>
      </w:pPr>
      <w:rPr>
        <w:rFonts w:hint="default"/>
      </w:rPr>
    </w:lvl>
    <w:lvl w:ilvl="1" w:tplc="0C000003" w:tentative="1">
      <w:start w:val="1"/>
      <w:numFmt w:val="bullet"/>
      <w:lvlText w:val="o"/>
      <w:lvlJc w:val="left"/>
      <w:pPr>
        <w:ind w:left="2520" w:hanging="360"/>
      </w:pPr>
      <w:rPr>
        <w:rFonts w:ascii="Courier New" w:hAnsi="Courier New" w:cs="Courier New" w:hint="default"/>
      </w:rPr>
    </w:lvl>
    <w:lvl w:ilvl="2" w:tplc="0C000005" w:tentative="1">
      <w:start w:val="1"/>
      <w:numFmt w:val="bullet"/>
      <w:lvlText w:val=""/>
      <w:lvlJc w:val="left"/>
      <w:pPr>
        <w:ind w:left="3240" w:hanging="360"/>
      </w:pPr>
      <w:rPr>
        <w:rFonts w:ascii="Wingdings" w:hAnsi="Wingdings" w:hint="default"/>
      </w:rPr>
    </w:lvl>
    <w:lvl w:ilvl="3" w:tplc="0C000001" w:tentative="1">
      <w:start w:val="1"/>
      <w:numFmt w:val="bullet"/>
      <w:lvlText w:val=""/>
      <w:lvlJc w:val="left"/>
      <w:pPr>
        <w:ind w:left="3960" w:hanging="360"/>
      </w:pPr>
      <w:rPr>
        <w:rFonts w:ascii="Symbol" w:hAnsi="Symbol" w:hint="default"/>
      </w:rPr>
    </w:lvl>
    <w:lvl w:ilvl="4" w:tplc="0C000003" w:tentative="1">
      <w:start w:val="1"/>
      <w:numFmt w:val="bullet"/>
      <w:lvlText w:val="o"/>
      <w:lvlJc w:val="left"/>
      <w:pPr>
        <w:ind w:left="4680" w:hanging="360"/>
      </w:pPr>
      <w:rPr>
        <w:rFonts w:ascii="Courier New" w:hAnsi="Courier New" w:cs="Courier New" w:hint="default"/>
      </w:rPr>
    </w:lvl>
    <w:lvl w:ilvl="5" w:tplc="0C000005" w:tentative="1">
      <w:start w:val="1"/>
      <w:numFmt w:val="bullet"/>
      <w:lvlText w:val=""/>
      <w:lvlJc w:val="left"/>
      <w:pPr>
        <w:ind w:left="5400" w:hanging="360"/>
      </w:pPr>
      <w:rPr>
        <w:rFonts w:ascii="Wingdings" w:hAnsi="Wingdings" w:hint="default"/>
      </w:rPr>
    </w:lvl>
    <w:lvl w:ilvl="6" w:tplc="0C000001" w:tentative="1">
      <w:start w:val="1"/>
      <w:numFmt w:val="bullet"/>
      <w:lvlText w:val=""/>
      <w:lvlJc w:val="left"/>
      <w:pPr>
        <w:ind w:left="6120" w:hanging="360"/>
      </w:pPr>
      <w:rPr>
        <w:rFonts w:ascii="Symbol" w:hAnsi="Symbol" w:hint="default"/>
      </w:rPr>
    </w:lvl>
    <w:lvl w:ilvl="7" w:tplc="0C000003" w:tentative="1">
      <w:start w:val="1"/>
      <w:numFmt w:val="bullet"/>
      <w:lvlText w:val="o"/>
      <w:lvlJc w:val="left"/>
      <w:pPr>
        <w:ind w:left="6840" w:hanging="360"/>
      </w:pPr>
      <w:rPr>
        <w:rFonts w:ascii="Courier New" w:hAnsi="Courier New" w:cs="Courier New" w:hint="default"/>
      </w:rPr>
    </w:lvl>
    <w:lvl w:ilvl="8" w:tplc="0C000005" w:tentative="1">
      <w:start w:val="1"/>
      <w:numFmt w:val="bullet"/>
      <w:lvlText w:val=""/>
      <w:lvlJc w:val="left"/>
      <w:pPr>
        <w:ind w:left="7560" w:hanging="360"/>
      </w:pPr>
      <w:rPr>
        <w:rFonts w:ascii="Wingdings" w:hAnsi="Wingdings" w:hint="default"/>
      </w:rPr>
    </w:lvl>
  </w:abstractNum>
  <w:abstractNum w:abstractNumId="29" w15:restartNumberingAfterBreak="0">
    <w:nsid w:val="67FE5687"/>
    <w:multiLevelType w:val="multilevel"/>
    <w:tmpl w:val="9D5EACEA"/>
    <w:lvl w:ilvl="0">
      <w:start w:val="4"/>
      <w:numFmt w:val="decimal"/>
      <w:lvlText w:val="%1."/>
      <w:lvlJc w:val="left"/>
      <w:pPr>
        <w:ind w:left="480" w:hanging="480"/>
      </w:pPr>
      <w:rPr>
        <w:rFonts w:hint="default"/>
        <w:color w:val="000000"/>
      </w:rPr>
    </w:lvl>
    <w:lvl w:ilvl="1">
      <w:start w:val="11"/>
      <w:numFmt w:val="decimal"/>
      <w:lvlText w:val="%1.%2."/>
      <w:lvlJc w:val="left"/>
      <w:pPr>
        <w:ind w:left="1200" w:hanging="48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30" w15:restartNumberingAfterBreak="0">
    <w:nsid w:val="6A4D6755"/>
    <w:multiLevelType w:val="multilevel"/>
    <w:tmpl w:val="E6D87964"/>
    <w:lvl w:ilvl="0">
      <w:start w:val="1"/>
      <w:numFmt w:val="decimal"/>
      <w:lvlText w:val="%1."/>
      <w:lvlJc w:val="left"/>
      <w:pPr>
        <w:ind w:left="2505" w:hanging="360"/>
      </w:pPr>
    </w:lvl>
    <w:lvl w:ilvl="1">
      <w:start w:val="1"/>
      <w:numFmt w:val="decimal"/>
      <w:isLgl/>
      <w:lvlText w:val="%1.%2."/>
      <w:lvlJc w:val="left"/>
      <w:pPr>
        <w:ind w:left="2505" w:hanging="360"/>
      </w:pPr>
      <w:rPr>
        <w:rFonts w:hint="default"/>
        <w:color w:val="000000"/>
      </w:rPr>
    </w:lvl>
    <w:lvl w:ilvl="2">
      <w:start w:val="1"/>
      <w:numFmt w:val="decimal"/>
      <w:isLgl/>
      <w:lvlText w:val="%1.%2.%3."/>
      <w:lvlJc w:val="left"/>
      <w:pPr>
        <w:ind w:left="2865" w:hanging="720"/>
      </w:pPr>
      <w:rPr>
        <w:rFonts w:hint="default"/>
        <w:color w:val="000000"/>
      </w:rPr>
    </w:lvl>
    <w:lvl w:ilvl="3">
      <w:start w:val="1"/>
      <w:numFmt w:val="decimal"/>
      <w:isLgl/>
      <w:lvlText w:val="%1.%2.%3.%4."/>
      <w:lvlJc w:val="left"/>
      <w:pPr>
        <w:ind w:left="2865" w:hanging="720"/>
      </w:pPr>
      <w:rPr>
        <w:rFonts w:hint="default"/>
        <w:color w:val="000000"/>
      </w:rPr>
    </w:lvl>
    <w:lvl w:ilvl="4">
      <w:start w:val="1"/>
      <w:numFmt w:val="decimal"/>
      <w:isLgl/>
      <w:lvlText w:val="%1.%2.%3.%4.%5."/>
      <w:lvlJc w:val="left"/>
      <w:pPr>
        <w:ind w:left="3225" w:hanging="1080"/>
      </w:pPr>
      <w:rPr>
        <w:rFonts w:hint="default"/>
        <w:color w:val="000000"/>
      </w:rPr>
    </w:lvl>
    <w:lvl w:ilvl="5">
      <w:start w:val="1"/>
      <w:numFmt w:val="decimal"/>
      <w:isLgl/>
      <w:lvlText w:val="%1.%2.%3.%4.%5.%6."/>
      <w:lvlJc w:val="left"/>
      <w:pPr>
        <w:ind w:left="3225" w:hanging="1080"/>
      </w:pPr>
      <w:rPr>
        <w:rFonts w:hint="default"/>
        <w:color w:val="000000"/>
      </w:rPr>
    </w:lvl>
    <w:lvl w:ilvl="6">
      <w:start w:val="1"/>
      <w:numFmt w:val="decimal"/>
      <w:isLgl/>
      <w:lvlText w:val="%1.%2.%3.%4.%5.%6.%7."/>
      <w:lvlJc w:val="left"/>
      <w:pPr>
        <w:ind w:left="3585" w:hanging="1440"/>
      </w:pPr>
      <w:rPr>
        <w:rFonts w:hint="default"/>
        <w:color w:val="000000"/>
      </w:rPr>
    </w:lvl>
    <w:lvl w:ilvl="7">
      <w:start w:val="1"/>
      <w:numFmt w:val="decimal"/>
      <w:isLgl/>
      <w:lvlText w:val="%1.%2.%3.%4.%5.%6.%7.%8."/>
      <w:lvlJc w:val="left"/>
      <w:pPr>
        <w:ind w:left="3585" w:hanging="1440"/>
      </w:pPr>
      <w:rPr>
        <w:rFonts w:hint="default"/>
        <w:color w:val="000000"/>
      </w:rPr>
    </w:lvl>
    <w:lvl w:ilvl="8">
      <w:start w:val="1"/>
      <w:numFmt w:val="decimal"/>
      <w:isLgl/>
      <w:lvlText w:val="%1.%2.%3.%4.%5.%6.%7.%8.%9."/>
      <w:lvlJc w:val="left"/>
      <w:pPr>
        <w:ind w:left="3945" w:hanging="1800"/>
      </w:pPr>
      <w:rPr>
        <w:rFonts w:hint="default"/>
        <w:color w:val="000000"/>
      </w:rPr>
    </w:lvl>
  </w:abstractNum>
  <w:abstractNum w:abstractNumId="31" w15:restartNumberingAfterBreak="0">
    <w:nsid w:val="766A1A7F"/>
    <w:multiLevelType w:val="hybridMultilevel"/>
    <w:tmpl w:val="0D280DC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76C47C33"/>
    <w:multiLevelType w:val="hybridMultilevel"/>
    <w:tmpl w:val="35E26EF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3" w15:restartNumberingAfterBreak="0">
    <w:nsid w:val="7BDE45E4"/>
    <w:multiLevelType w:val="hybridMultilevel"/>
    <w:tmpl w:val="7BF2686E"/>
    <w:lvl w:ilvl="0" w:tplc="20C20614">
      <w:numFmt w:val="bullet"/>
      <w:lvlText w:val="-"/>
      <w:lvlJc w:val="left"/>
      <w:pPr>
        <w:ind w:left="1080" w:hanging="360"/>
      </w:pPr>
      <w:rPr>
        <w:rFonts w:ascii="Times New Roman" w:eastAsiaTheme="minorHAnsi" w:hAnsi="Times New Roman" w:cs="Times New Roman"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num w:numId="1">
    <w:abstractNumId w:val="4"/>
  </w:num>
  <w:num w:numId="2">
    <w:abstractNumId w:val="20"/>
  </w:num>
  <w:num w:numId="3">
    <w:abstractNumId w:val="15"/>
  </w:num>
  <w:num w:numId="4">
    <w:abstractNumId w:val="27"/>
  </w:num>
  <w:num w:numId="5">
    <w:abstractNumId w:val="31"/>
  </w:num>
  <w:num w:numId="6">
    <w:abstractNumId w:val="18"/>
  </w:num>
  <w:num w:numId="7">
    <w:abstractNumId w:val="23"/>
  </w:num>
  <w:num w:numId="8">
    <w:abstractNumId w:val="6"/>
  </w:num>
  <w:num w:numId="9">
    <w:abstractNumId w:val="14"/>
  </w:num>
  <w:num w:numId="10">
    <w:abstractNumId w:val="2"/>
  </w:num>
  <w:num w:numId="11">
    <w:abstractNumId w:val="32"/>
  </w:num>
  <w:num w:numId="12">
    <w:abstractNumId w:val="0"/>
  </w:num>
  <w:num w:numId="13">
    <w:abstractNumId w:val="11"/>
  </w:num>
  <w:num w:numId="14">
    <w:abstractNumId w:val="30"/>
  </w:num>
  <w:num w:numId="15">
    <w:abstractNumId w:val="3"/>
  </w:num>
  <w:num w:numId="16">
    <w:abstractNumId w:val="33"/>
  </w:num>
  <w:num w:numId="17">
    <w:abstractNumId w:val="21"/>
  </w:num>
  <w:num w:numId="18">
    <w:abstractNumId w:val="19"/>
  </w:num>
  <w:num w:numId="19">
    <w:abstractNumId w:val="1"/>
  </w:num>
  <w:num w:numId="20">
    <w:abstractNumId w:val="25"/>
  </w:num>
  <w:num w:numId="21">
    <w:abstractNumId w:val="29"/>
  </w:num>
  <w:num w:numId="22">
    <w:abstractNumId w:val="13"/>
  </w:num>
  <w:num w:numId="23">
    <w:abstractNumId w:val="24"/>
  </w:num>
  <w:num w:numId="24">
    <w:abstractNumId w:val="26"/>
  </w:num>
  <w:num w:numId="25">
    <w:abstractNumId w:val="10"/>
  </w:num>
  <w:num w:numId="26">
    <w:abstractNumId w:val="16"/>
  </w:num>
  <w:num w:numId="27">
    <w:abstractNumId w:val="7"/>
  </w:num>
  <w:num w:numId="28">
    <w:abstractNumId w:val="28"/>
  </w:num>
  <w:num w:numId="29">
    <w:abstractNumId w:val="8"/>
  </w:num>
  <w:num w:numId="30">
    <w:abstractNumId w:val="17"/>
  </w:num>
  <w:num w:numId="31">
    <w:abstractNumId w:val="12"/>
  </w:num>
  <w:num w:numId="32">
    <w:abstractNumId w:val="5"/>
  </w:num>
  <w:num w:numId="33">
    <w:abstractNumId w:val="22"/>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17B"/>
    <w:rsid w:val="00005EC6"/>
    <w:rsid w:val="00027552"/>
    <w:rsid w:val="0002793F"/>
    <w:rsid w:val="00056861"/>
    <w:rsid w:val="0007119D"/>
    <w:rsid w:val="0008123E"/>
    <w:rsid w:val="0008607B"/>
    <w:rsid w:val="0009671F"/>
    <w:rsid w:val="000A3A0E"/>
    <w:rsid w:val="000A7F16"/>
    <w:rsid w:val="000B1AF4"/>
    <w:rsid w:val="000B4DE7"/>
    <w:rsid w:val="000D4DD0"/>
    <w:rsid w:val="000E402A"/>
    <w:rsid w:val="000F3788"/>
    <w:rsid w:val="000F5B11"/>
    <w:rsid w:val="000F7E50"/>
    <w:rsid w:val="0011753D"/>
    <w:rsid w:val="00117DDE"/>
    <w:rsid w:val="001319A4"/>
    <w:rsid w:val="001343CC"/>
    <w:rsid w:val="00136514"/>
    <w:rsid w:val="00166A4B"/>
    <w:rsid w:val="00181B1B"/>
    <w:rsid w:val="0018262A"/>
    <w:rsid w:val="001A6187"/>
    <w:rsid w:val="001B6582"/>
    <w:rsid w:val="001D3D2D"/>
    <w:rsid w:val="001E685E"/>
    <w:rsid w:val="001F2A7B"/>
    <w:rsid w:val="00206986"/>
    <w:rsid w:val="00222B88"/>
    <w:rsid w:val="0023038A"/>
    <w:rsid w:val="00236060"/>
    <w:rsid w:val="00255C34"/>
    <w:rsid w:val="002605D8"/>
    <w:rsid w:val="0028413A"/>
    <w:rsid w:val="002B3CCD"/>
    <w:rsid w:val="002D4447"/>
    <w:rsid w:val="002E33B4"/>
    <w:rsid w:val="002E6213"/>
    <w:rsid w:val="00301B47"/>
    <w:rsid w:val="003022B2"/>
    <w:rsid w:val="00344C08"/>
    <w:rsid w:val="0036346A"/>
    <w:rsid w:val="003754A3"/>
    <w:rsid w:val="003840CA"/>
    <w:rsid w:val="00392F1F"/>
    <w:rsid w:val="003D48A6"/>
    <w:rsid w:val="003F0714"/>
    <w:rsid w:val="00404F09"/>
    <w:rsid w:val="00430788"/>
    <w:rsid w:val="00432F4D"/>
    <w:rsid w:val="00451C9D"/>
    <w:rsid w:val="004767AF"/>
    <w:rsid w:val="004772C2"/>
    <w:rsid w:val="00491976"/>
    <w:rsid w:val="004A3C5F"/>
    <w:rsid w:val="004A497A"/>
    <w:rsid w:val="004C6401"/>
    <w:rsid w:val="004E606E"/>
    <w:rsid w:val="004F4E85"/>
    <w:rsid w:val="00503526"/>
    <w:rsid w:val="005136CB"/>
    <w:rsid w:val="00522417"/>
    <w:rsid w:val="00523357"/>
    <w:rsid w:val="00524BDB"/>
    <w:rsid w:val="00533F96"/>
    <w:rsid w:val="00597250"/>
    <w:rsid w:val="005A03A6"/>
    <w:rsid w:val="005A30FD"/>
    <w:rsid w:val="005A6AEC"/>
    <w:rsid w:val="005D38F3"/>
    <w:rsid w:val="005D5B62"/>
    <w:rsid w:val="005E71B3"/>
    <w:rsid w:val="005F10B8"/>
    <w:rsid w:val="006110BF"/>
    <w:rsid w:val="00630D73"/>
    <w:rsid w:val="00674E52"/>
    <w:rsid w:val="006922F8"/>
    <w:rsid w:val="00697DD9"/>
    <w:rsid w:val="006A0DC4"/>
    <w:rsid w:val="006A451C"/>
    <w:rsid w:val="006B3165"/>
    <w:rsid w:val="006B63BC"/>
    <w:rsid w:val="006E4E94"/>
    <w:rsid w:val="006E60B4"/>
    <w:rsid w:val="006E73CB"/>
    <w:rsid w:val="006F4294"/>
    <w:rsid w:val="006F668F"/>
    <w:rsid w:val="00704EC1"/>
    <w:rsid w:val="0072010E"/>
    <w:rsid w:val="0072507F"/>
    <w:rsid w:val="007304AA"/>
    <w:rsid w:val="007504F2"/>
    <w:rsid w:val="007575DF"/>
    <w:rsid w:val="00760678"/>
    <w:rsid w:val="007627BB"/>
    <w:rsid w:val="00770B83"/>
    <w:rsid w:val="00780E55"/>
    <w:rsid w:val="00782C8F"/>
    <w:rsid w:val="007856EB"/>
    <w:rsid w:val="007B51C6"/>
    <w:rsid w:val="007B74B3"/>
    <w:rsid w:val="007C0770"/>
    <w:rsid w:val="007C0C09"/>
    <w:rsid w:val="007C1239"/>
    <w:rsid w:val="007C2733"/>
    <w:rsid w:val="007C2D83"/>
    <w:rsid w:val="007C34C9"/>
    <w:rsid w:val="007D0562"/>
    <w:rsid w:val="007D1639"/>
    <w:rsid w:val="00805BCE"/>
    <w:rsid w:val="00806660"/>
    <w:rsid w:val="00816841"/>
    <w:rsid w:val="00825B3C"/>
    <w:rsid w:val="0084336F"/>
    <w:rsid w:val="00863817"/>
    <w:rsid w:val="00867E16"/>
    <w:rsid w:val="0088230A"/>
    <w:rsid w:val="008825CE"/>
    <w:rsid w:val="00887FD4"/>
    <w:rsid w:val="0089109D"/>
    <w:rsid w:val="0089563D"/>
    <w:rsid w:val="008A326A"/>
    <w:rsid w:val="008A53CB"/>
    <w:rsid w:val="008B6E00"/>
    <w:rsid w:val="008F0BD6"/>
    <w:rsid w:val="008F0C06"/>
    <w:rsid w:val="008F4C7B"/>
    <w:rsid w:val="009377AA"/>
    <w:rsid w:val="009468AB"/>
    <w:rsid w:val="00954D85"/>
    <w:rsid w:val="009762A7"/>
    <w:rsid w:val="009816E7"/>
    <w:rsid w:val="009B4CDF"/>
    <w:rsid w:val="009B6A54"/>
    <w:rsid w:val="009C1AFA"/>
    <w:rsid w:val="009C3D08"/>
    <w:rsid w:val="009D3AA9"/>
    <w:rsid w:val="009D7141"/>
    <w:rsid w:val="009E4D45"/>
    <w:rsid w:val="00A07597"/>
    <w:rsid w:val="00A61788"/>
    <w:rsid w:val="00A671E7"/>
    <w:rsid w:val="00AA0F7F"/>
    <w:rsid w:val="00AA607A"/>
    <w:rsid w:val="00AB7E63"/>
    <w:rsid w:val="00B0350A"/>
    <w:rsid w:val="00B23E0B"/>
    <w:rsid w:val="00B31903"/>
    <w:rsid w:val="00B5203F"/>
    <w:rsid w:val="00B60E55"/>
    <w:rsid w:val="00B71015"/>
    <w:rsid w:val="00B76BFF"/>
    <w:rsid w:val="00B829DD"/>
    <w:rsid w:val="00B919C3"/>
    <w:rsid w:val="00B97236"/>
    <w:rsid w:val="00B97327"/>
    <w:rsid w:val="00BC484D"/>
    <w:rsid w:val="00BF47B1"/>
    <w:rsid w:val="00C07AC8"/>
    <w:rsid w:val="00C11583"/>
    <w:rsid w:val="00C15971"/>
    <w:rsid w:val="00C15AF4"/>
    <w:rsid w:val="00C221C0"/>
    <w:rsid w:val="00C41C4D"/>
    <w:rsid w:val="00C433E9"/>
    <w:rsid w:val="00C52304"/>
    <w:rsid w:val="00C558E8"/>
    <w:rsid w:val="00C657DD"/>
    <w:rsid w:val="00C76D57"/>
    <w:rsid w:val="00C82C37"/>
    <w:rsid w:val="00CA1921"/>
    <w:rsid w:val="00CB4C41"/>
    <w:rsid w:val="00CE35E8"/>
    <w:rsid w:val="00CE4FEB"/>
    <w:rsid w:val="00D17C88"/>
    <w:rsid w:val="00D41F85"/>
    <w:rsid w:val="00D678E1"/>
    <w:rsid w:val="00D93D05"/>
    <w:rsid w:val="00D9494F"/>
    <w:rsid w:val="00DA5505"/>
    <w:rsid w:val="00DE4232"/>
    <w:rsid w:val="00E05921"/>
    <w:rsid w:val="00E105E1"/>
    <w:rsid w:val="00E23696"/>
    <w:rsid w:val="00E3347E"/>
    <w:rsid w:val="00E35ADA"/>
    <w:rsid w:val="00E35CEB"/>
    <w:rsid w:val="00E618FD"/>
    <w:rsid w:val="00E6242C"/>
    <w:rsid w:val="00E65907"/>
    <w:rsid w:val="00E7186A"/>
    <w:rsid w:val="00E71D93"/>
    <w:rsid w:val="00E82C81"/>
    <w:rsid w:val="00E8417B"/>
    <w:rsid w:val="00E91292"/>
    <w:rsid w:val="00EA12F2"/>
    <w:rsid w:val="00EB5486"/>
    <w:rsid w:val="00EC68F3"/>
    <w:rsid w:val="00ED4A03"/>
    <w:rsid w:val="00ED5330"/>
    <w:rsid w:val="00EE0179"/>
    <w:rsid w:val="00EE2F0B"/>
    <w:rsid w:val="00F00512"/>
    <w:rsid w:val="00F11A20"/>
    <w:rsid w:val="00F26E07"/>
    <w:rsid w:val="00F30416"/>
    <w:rsid w:val="00F32789"/>
    <w:rsid w:val="00F35A23"/>
    <w:rsid w:val="00F64C15"/>
    <w:rsid w:val="00F679BF"/>
    <w:rsid w:val="00F814FE"/>
    <w:rsid w:val="00F905B2"/>
    <w:rsid w:val="00FD7F27"/>
    <w:rsid w:val="00FF1CBC"/>
    <w:rsid w:val="00FF57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2417"/>
  <w15:docId w15:val="{7975155C-AC6A-47DF-8A23-1620FD7E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9"/>
    <w:semiHidden/>
    <w:unhideWhenUsed/>
    <w:rsid w:val="00867E16"/>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styleId="BalloonText">
    <w:name w:val="Balloon Text"/>
    <w:basedOn w:val="Normal"/>
    <w:link w:val="BalloonTextChar"/>
    <w:uiPriority w:val="99"/>
    <w:semiHidden/>
    <w:unhideWhenUsed/>
    <w:rsid w:val="004C6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401"/>
    <w:rPr>
      <w:rFonts w:ascii="Segoe UI" w:hAnsi="Segoe UI" w:cs="Segoe UI"/>
      <w:sz w:val="18"/>
      <w:szCs w:val="18"/>
    </w:rPr>
  </w:style>
  <w:style w:type="character" w:styleId="CommentReference">
    <w:name w:val="annotation reference"/>
    <w:basedOn w:val="DefaultParagraphFont"/>
    <w:uiPriority w:val="99"/>
    <w:semiHidden/>
    <w:unhideWhenUsed/>
    <w:rsid w:val="005F10B8"/>
    <w:rPr>
      <w:sz w:val="16"/>
      <w:szCs w:val="16"/>
    </w:rPr>
  </w:style>
  <w:style w:type="paragraph" w:styleId="CommentText">
    <w:name w:val="annotation text"/>
    <w:basedOn w:val="Normal"/>
    <w:link w:val="CommentTextChar"/>
    <w:uiPriority w:val="99"/>
    <w:unhideWhenUsed/>
    <w:rsid w:val="005F10B8"/>
    <w:pPr>
      <w:spacing w:line="240" w:lineRule="auto"/>
    </w:pPr>
    <w:rPr>
      <w:sz w:val="20"/>
      <w:szCs w:val="20"/>
    </w:rPr>
  </w:style>
  <w:style w:type="character" w:customStyle="1" w:styleId="CommentTextChar">
    <w:name w:val="Comment Text Char"/>
    <w:basedOn w:val="DefaultParagraphFont"/>
    <w:link w:val="CommentText"/>
    <w:uiPriority w:val="99"/>
    <w:rsid w:val="005F10B8"/>
    <w:rPr>
      <w:rFonts w:ascii="Verdana" w:hAnsi="Verdana" w:cs="Verdana"/>
      <w:sz w:val="20"/>
      <w:szCs w:val="20"/>
    </w:rPr>
  </w:style>
  <w:style w:type="paragraph" w:customStyle="1" w:styleId="wyq100---naslov-grupe-clanova-kurziv">
    <w:name w:val="wyq100---naslov-grupe-clanova-kurziv"/>
    <w:basedOn w:val="Normal"/>
    <w:rsid w:val="005F10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F10B8"/>
  </w:style>
  <w:style w:type="paragraph" w:customStyle="1" w:styleId="clan">
    <w:name w:val="clan"/>
    <w:basedOn w:val="Normal"/>
    <w:rsid w:val="005F10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5F10B8"/>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5F10B8"/>
    <w:rPr>
      <w:b/>
      <w:bCs/>
    </w:rPr>
  </w:style>
  <w:style w:type="character" w:customStyle="1" w:styleId="CommentSubjectChar">
    <w:name w:val="Comment Subject Char"/>
    <w:basedOn w:val="CommentTextChar"/>
    <w:link w:val="CommentSubject"/>
    <w:uiPriority w:val="99"/>
    <w:semiHidden/>
    <w:rsid w:val="005F10B8"/>
    <w:rPr>
      <w:rFonts w:ascii="Verdana" w:hAnsi="Verdana" w:cs="Verdana"/>
      <w:b/>
      <w:bCs/>
      <w:sz w:val="20"/>
      <w:szCs w:val="20"/>
    </w:rPr>
  </w:style>
  <w:style w:type="paragraph" w:styleId="ListParagraph">
    <w:name w:val="List Paragraph"/>
    <w:basedOn w:val="Normal"/>
    <w:uiPriority w:val="34"/>
    <w:qFormat/>
    <w:rsid w:val="00D17C88"/>
    <w:pPr>
      <w:ind w:left="720"/>
      <w:contextualSpacing/>
    </w:pPr>
  </w:style>
  <w:style w:type="character" w:customStyle="1" w:styleId="Heading6Char">
    <w:name w:val="Heading 6 Char"/>
    <w:basedOn w:val="DefaultParagraphFont"/>
    <w:link w:val="Heading6"/>
    <w:uiPriority w:val="99"/>
    <w:semiHidden/>
    <w:rsid w:val="00867E16"/>
    <w:rPr>
      <w:rFonts w:asciiTheme="majorHAnsi" w:eastAsiaTheme="majorEastAsia" w:hAnsiTheme="majorHAnsi" w:cstheme="majorBidi"/>
      <w:color w:val="1F4D78" w:themeColor="accent1" w:themeShade="7F"/>
    </w:rPr>
  </w:style>
  <w:style w:type="character" w:customStyle="1" w:styleId="hps">
    <w:name w:val="hps"/>
    <w:basedOn w:val="DefaultParagraphFont"/>
    <w:rsid w:val="00F11A20"/>
  </w:style>
  <w:style w:type="character" w:customStyle="1" w:styleId="hpsatn">
    <w:name w:val="hps atn"/>
    <w:basedOn w:val="DefaultParagraphFont"/>
    <w:rsid w:val="00F11A20"/>
  </w:style>
  <w:style w:type="character" w:customStyle="1" w:styleId="auto-style2">
    <w:name w:val="auto-style2"/>
    <w:basedOn w:val="DefaultParagraphFont"/>
    <w:rsid w:val="00B5203F"/>
  </w:style>
  <w:style w:type="character" w:customStyle="1" w:styleId="auto-style3">
    <w:name w:val="auto-style3"/>
    <w:basedOn w:val="DefaultParagraphFont"/>
    <w:rsid w:val="00B5203F"/>
  </w:style>
  <w:style w:type="paragraph" w:customStyle="1" w:styleId="v2-clan-left-1">
    <w:name w:val="v2-clan-left-1"/>
    <w:basedOn w:val="Normal"/>
    <w:rsid w:val="007627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tekst">
    <w:name w:val="1tekst"/>
    <w:basedOn w:val="Normal"/>
    <w:rsid w:val="007B74B3"/>
    <w:pPr>
      <w:spacing w:before="100" w:after="100" w:line="240" w:lineRule="auto"/>
      <w:ind w:firstLine="240"/>
      <w:jc w:val="both"/>
    </w:pPr>
    <w:rPr>
      <w:rFonts w:ascii="Times New Roman" w:eastAsia="Times New Roman" w:hAnsi="Times New Roman" w:cs="Times New Roman"/>
      <w:sz w:val="24"/>
      <w:szCs w:val="2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EA12F2"/>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A12F2"/>
    <w:rPr>
      <w:rFonts w:ascii="Verdana" w:hAnsi="Verdana" w:cs="Verdana"/>
    </w:rPr>
  </w:style>
  <w:style w:type="character" w:styleId="PageNumber">
    <w:name w:val="page number"/>
    <w:basedOn w:val="DefaultParagraphFont"/>
    <w:uiPriority w:val="99"/>
    <w:semiHidden/>
    <w:unhideWhenUsed/>
    <w:rsid w:val="000B4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591200">
      <w:bodyDiv w:val="1"/>
      <w:marLeft w:val="0"/>
      <w:marRight w:val="0"/>
      <w:marTop w:val="0"/>
      <w:marBottom w:val="0"/>
      <w:divBdr>
        <w:top w:val="none" w:sz="0" w:space="0" w:color="auto"/>
        <w:left w:val="none" w:sz="0" w:space="0" w:color="auto"/>
        <w:bottom w:val="none" w:sz="0" w:space="0" w:color="auto"/>
        <w:right w:val="none" w:sz="0" w:space="0" w:color="auto"/>
      </w:divBdr>
    </w:div>
    <w:div w:id="721830871">
      <w:bodyDiv w:val="1"/>
      <w:marLeft w:val="0"/>
      <w:marRight w:val="0"/>
      <w:marTop w:val="0"/>
      <w:marBottom w:val="0"/>
      <w:divBdr>
        <w:top w:val="none" w:sz="0" w:space="0" w:color="auto"/>
        <w:left w:val="none" w:sz="0" w:space="0" w:color="auto"/>
        <w:bottom w:val="none" w:sz="0" w:space="0" w:color="auto"/>
        <w:right w:val="none" w:sz="0" w:space="0" w:color="auto"/>
      </w:divBdr>
    </w:div>
    <w:div w:id="885291495">
      <w:bodyDiv w:val="1"/>
      <w:marLeft w:val="0"/>
      <w:marRight w:val="0"/>
      <w:marTop w:val="0"/>
      <w:marBottom w:val="0"/>
      <w:divBdr>
        <w:top w:val="none" w:sz="0" w:space="0" w:color="auto"/>
        <w:left w:val="none" w:sz="0" w:space="0" w:color="auto"/>
        <w:bottom w:val="none" w:sz="0" w:space="0" w:color="auto"/>
        <w:right w:val="none" w:sz="0" w:space="0" w:color="auto"/>
      </w:divBdr>
    </w:div>
    <w:div w:id="1540705990">
      <w:bodyDiv w:val="1"/>
      <w:marLeft w:val="0"/>
      <w:marRight w:val="0"/>
      <w:marTop w:val="0"/>
      <w:marBottom w:val="0"/>
      <w:divBdr>
        <w:top w:val="none" w:sz="0" w:space="0" w:color="auto"/>
        <w:left w:val="none" w:sz="0" w:space="0" w:color="auto"/>
        <w:bottom w:val="none" w:sz="0" w:space="0" w:color="auto"/>
        <w:right w:val="none" w:sz="0" w:space="0" w:color="auto"/>
      </w:divBdr>
    </w:div>
    <w:div w:id="2038237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15DEF-A28C-49E4-A959-E7D431A74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4175</Words>
  <Characters>23803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MdulsPB</dc:creator>
  <cp:lastModifiedBy>Bojan Grgic</cp:lastModifiedBy>
  <cp:revision>2</cp:revision>
  <cp:lastPrinted>2021-12-29T12:10:00Z</cp:lastPrinted>
  <dcterms:created xsi:type="dcterms:W3CDTF">2021-12-31T13:47:00Z</dcterms:created>
  <dcterms:modified xsi:type="dcterms:W3CDTF">2021-12-31T13:47:00Z</dcterms:modified>
</cp:coreProperties>
</file>