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BD882" w14:textId="77777777" w:rsidR="0043205F" w:rsidRPr="0043205F" w:rsidRDefault="0043205F" w:rsidP="007D7F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bookmarkStart w:id="0" w:name="_GoBack"/>
      <w:bookmarkEnd w:id="0"/>
    </w:p>
    <w:p w14:paraId="09C801E3" w14:textId="77777777" w:rsidR="007D7FD8" w:rsidRDefault="007D7FD8" w:rsidP="00864B9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</w:p>
    <w:p w14:paraId="7CAA7922" w14:textId="77777777" w:rsidR="00146D4A" w:rsidRPr="007D7FD8" w:rsidRDefault="00146D4A" w:rsidP="00864B9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</w:p>
    <w:p w14:paraId="7E33691C" w14:textId="081B5652" w:rsidR="007D7FD8" w:rsidRPr="007D7FD8" w:rsidRDefault="00146D4A" w:rsidP="007D7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7D7FD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ЗАКОН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</w:t>
      </w:r>
    </w:p>
    <w:p w14:paraId="6D217D34" w14:textId="77777777" w:rsidR="00430373" w:rsidRDefault="007D7FD8" w:rsidP="007D7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7D7FD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781737" w:rsidRPr="001E28E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ИЗМЕНАМА И</w:t>
      </w:r>
      <w:r w:rsidR="00781737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  <w:t xml:space="preserve"> </w:t>
      </w:r>
      <w:r w:rsidRPr="007D7FD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ДОПУНАМА</w:t>
      </w:r>
      <w:r w:rsidRPr="00AA334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7D7FD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ЗАКОНА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О ПЕЧАТУ</w:t>
      </w:r>
    </w:p>
    <w:p w14:paraId="26267F31" w14:textId="6D249C29" w:rsidR="001E0741" w:rsidRPr="00430373" w:rsidRDefault="007D7FD8" w:rsidP="00430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ДРЖАВНИХ И ДРУГИХ  </w:t>
      </w:r>
      <w:r w:rsidRPr="007D7FD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ОРГАНА</w:t>
      </w:r>
    </w:p>
    <w:p w14:paraId="7D4ADAC1" w14:textId="48B4440D" w:rsidR="00DD3C4B" w:rsidRPr="007D7FD8" w:rsidRDefault="00864B9B" w:rsidP="007D7F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  </w:t>
      </w:r>
    </w:p>
    <w:p w14:paraId="3BB71254" w14:textId="77777777" w:rsidR="00DD3C4B" w:rsidRPr="00075F22" w:rsidRDefault="00864B9B" w:rsidP="00864B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75F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1.</w:t>
      </w:r>
    </w:p>
    <w:p w14:paraId="7C8A12F8" w14:textId="5806A502" w:rsidR="007D7FD8" w:rsidRPr="00146D4A" w:rsidRDefault="007D7FD8" w:rsidP="007D7FD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316CD8D6" w14:textId="4F599C7E" w:rsidR="00DD3C4B" w:rsidRPr="007D7FD8" w:rsidRDefault="007D7FD8" w:rsidP="008B49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Закону о печату државних и друг</w:t>
      </w:r>
      <w:r w:rsid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их органа („Службени гласник РС</w:t>
      </w:r>
      <w:r w:rsidR="004E7B1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број 101 /07)</w:t>
      </w: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члану 1. </w:t>
      </w:r>
      <w:r w:rsidR="00901AD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став 1.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после речи</w:t>
      </w:r>
      <w:r w:rsidR="00D90C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„намена</w:t>
      </w:r>
      <w:r w:rsidR="00901AD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4E7B1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додаје се реч</w:t>
      </w:r>
      <w:r w:rsidR="00D90C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 форма</w:t>
      </w:r>
      <w:r w:rsidR="008B496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4E7B1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8B496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79BD8E40" w14:textId="1BCB4010" w:rsidR="00A40196" w:rsidRPr="00146D4A" w:rsidRDefault="00864B9B" w:rsidP="00146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  </w:t>
      </w:r>
    </w:p>
    <w:p w14:paraId="777298D4" w14:textId="4E0656DA" w:rsidR="00DD3C4B" w:rsidRDefault="00864B9B" w:rsidP="00864B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75F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275D8E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A7397B" w:rsidRPr="00DD375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7BADB55" w14:textId="77777777" w:rsidR="001F7FC2" w:rsidRPr="00146D4A" w:rsidRDefault="001F7FC2" w:rsidP="00864B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427F9123" w14:textId="25A9658B" w:rsidR="008B4968" w:rsidRPr="008B4968" w:rsidRDefault="00374049" w:rsidP="008B496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 члана 2, д</w:t>
      </w:r>
      <w:r w:rsidR="008B4968" w:rsidRPr="008B4968">
        <w:rPr>
          <w:rFonts w:ascii="Times New Roman" w:eastAsia="Times New Roman" w:hAnsi="Times New Roman" w:cs="Times New Roman"/>
          <w:sz w:val="24"/>
          <w:szCs w:val="24"/>
          <w:lang w:val="sr-Cyrl-RS"/>
        </w:rPr>
        <w:t>одај</w:t>
      </w:r>
      <w:r w:rsidR="005B25F0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8B4968" w:rsidRPr="008B496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наслов изнад чл</w:t>
      </w:r>
      <w:r w:rsidR="008B4968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 и члан 2</w:t>
      </w:r>
      <w:r w:rsidR="008B4968" w:rsidRPr="008B4968">
        <w:rPr>
          <w:rFonts w:ascii="Times New Roman" w:eastAsia="Times New Roman" w:hAnsi="Times New Roman" w:cs="Times New Roman"/>
          <w:sz w:val="24"/>
          <w:szCs w:val="24"/>
          <w:lang w:val="sr-Cyrl-RS"/>
        </w:rPr>
        <w:t>а који глас</w:t>
      </w:r>
      <w:r w:rsidR="005B25F0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8B4968" w:rsidRPr="008B496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</w:t>
      </w:r>
    </w:p>
    <w:p w14:paraId="5B3B1401" w14:textId="77777777" w:rsidR="001B2CD1" w:rsidRPr="007D7FD8" w:rsidRDefault="001B2CD1" w:rsidP="00075F22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3A7F6E3C" w14:textId="10C9E298" w:rsidR="002F6EE6" w:rsidRPr="00075F22" w:rsidRDefault="004E7B1C" w:rsidP="00864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1B2CD1" w:rsidRPr="00075F22">
        <w:rPr>
          <w:rFonts w:ascii="Times New Roman" w:hAnsi="Times New Roman" w:cs="Times New Roman"/>
          <w:sz w:val="24"/>
          <w:szCs w:val="24"/>
          <w:lang w:val="sr-Cyrl-RS"/>
        </w:rPr>
        <w:t>Ф</w:t>
      </w:r>
      <w:r w:rsidR="006419D1" w:rsidRPr="00075F22">
        <w:rPr>
          <w:rFonts w:ascii="Times New Roman" w:hAnsi="Times New Roman" w:cs="Times New Roman"/>
          <w:sz w:val="24"/>
          <w:szCs w:val="24"/>
          <w:lang w:val="sr-Cyrl-RS"/>
        </w:rPr>
        <w:t>орма печата</w:t>
      </w:r>
    </w:p>
    <w:p w14:paraId="45B4CADD" w14:textId="6AE06BBA" w:rsidR="002F6EE6" w:rsidRDefault="00075F22" w:rsidP="00864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5B25F0">
        <w:rPr>
          <w:rFonts w:ascii="Times New Roman" w:hAnsi="Times New Roman" w:cs="Times New Roman"/>
          <w:sz w:val="24"/>
          <w:szCs w:val="24"/>
          <w:lang w:val="sr-Cyrl-RS"/>
        </w:rPr>
        <w:t>лан 2a</w:t>
      </w:r>
    </w:p>
    <w:p w14:paraId="43D75CAC" w14:textId="298F2AA1" w:rsidR="002F6EE6" w:rsidRPr="001B2CD1" w:rsidRDefault="001B2CD1" w:rsidP="005E48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B2CD1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6419D1" w:rsidRPr="001B2CD1">
        <w:rPr>
          <w:rFonts w:ascii="Times New Roman" w:hAnsi="Times New Roman" w:cs="Times New Roman"/>
          <w:sz w:val="24"/>
          <w:szCs w:val="24"/>
          <w:lang w:val="sr-Cyrl-RS"/>
        </w:rPr>
        <w:t xml:space="preserve">ечат се користи у електронској форми </w:t>
      </w:r>
      <w:r w:rsidR="0022305A" w:rsidRPr="00A02B7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када се придружује </w:t>
      </w:r>
      <w:r w:rsidR="00A40196" w:rsidRPr="005F2592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електронском документу </w:t>
      </w:r>
      <w:r w:rsidR="006419D1" w:rsidRPr="005F259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40196" w:rsidRPr="005F2592">
        <w:rPr>
          <w:rFonts w:ascii="Times New Roman" w:hAnsi="Times New Roman" w:cs="Times New Roman"/>
          <w:sz w:val="24"/>
          <w:szCs w:val="24"/>
          <w:lang w:val="sr-Cyrl-RS"/>
        </w:rPr>
        <w:t>ли</w:t>
      </w:r>
      <w:r w:rsidR="006419D1" w:rsidRPr="005F25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419D1" w:rsidRPr="001B2CD1">
        <w:rPr>
          <w:rFonts w:ascii="Times New Roman" w:hAnsi="Times New Roman" w:cs="Times New Roman"/>
          <w:sz w:val="24"/>
          <w:szCs w:val="24"/>
          <w:lang w:val="sr-Cyrl-RS"/>
        </w:rPr>
        <w:t>у форми отиска на папирном документу.</w:t>
      </w:r>
    </w:p>
    <w:p w14:paraId="380B0AE7" w14:textId="18E3EFAE" w:rsidR="002F6EE6" w:rsidRPr="001B2CD1" w:rsidRDefault="002C76AA" w:rsidP="005E48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02B7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Државни и други 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419D1" w:rsidRPr="001B2CD1">
        <w:rPr>
          <w:rFonts w:ascii="Times New Roman" w:hAnsi="Times New Roman" w:cs="Times New Roman"/>
          <w:sz w:val="24"/>
          <w:szCs w:val="24"/>
          <w:lang w:val="sr-Cyrl-RS"/>
        </w:rPr>
        <w:t xml:space="preserve">ргани и имаоци јавних овлашћења користе квалификовани електронски печат када </w:t>
      </w:r>
      <w:r w:rsidR="001868C2" w:rsidRPr="00A02B7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врше</w:t>
      </w:r>
      <w:r w:rsidR="001868C2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6419D1" w:rsidRPr="001B2CD1">
        <w:rPr>
          <w:rFonts w:ascii="Times New Roman" w:hAnsi="Times New Roman" w:cs="Times New Roman"/>
          <w:sz w:val="24"/>
          <w:szCs w:val="24"/>
          <w:lang w:val="sr-Cyrl-RS"/>
        </w:rPr>
        <w:t xml:space="preserve">послове </w:t>
      </w:r>
      <w:r w:rsidR="001868C2" w:rsidRPr="00A02B7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из свог делокруга </w:t>
      </w:r>
      <w:r w:rsidR="006419D1" w:rsidRPr="001B2CD1">
        <w:rPr>
          <w:rFonts w:ascii="Times New Roman" w:hAnsi="Times New Roman" w:cs="Times New Roman"/>
          <w:sz w:val="24"/>
          <w:szCs w:val="24"/>
          <w:lang w:val="sr-Cyrl-RS"/>
        </w:rPr>
        <w:t>употребом информационо-комуникационих технологија.</w:t>
      </w:r>
    </w:p>
    <w:p w14:paraId="1AAE0049" w14:textId="03E9EA48" w:rsidR="002F6EE6" w:rsidRPr="001B2CD1" w:rsidRDefault="001B2CD1" w:rsidP="005E48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B2CD1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6419D1" w:rsidRPr="001B2CD1">
        <w:rPr>
          <w:rFonts w:ascii="Times New Roman" w:hAnsi="Times New Roman" w:cs="Times New Roman"/>
          <w:sz w:val="24"/>
          <w:szCs w:val="24"/>
          <w:lang w:val="sr-Cyrl-RS"/>
        </w:rPr>
        <w:t>ечат из става 2. овог члана има спољни приказ прописан овим законом.</w:t>
      </w:r>
      <w:r w:rsidR="004E7B1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</w:p>
    <w:p w14:paraId="513EC773" w14:textId="7252929A" w:rsidR="00DD3C4B" w:rsidRPr="007D7FD8" w:rsidRDefault="00864B9B" w:rsidP="00146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 </w:t>
      </w:r>
    </w:p>
    <w:p w14:paraId="70765A9F" w14:textId="4907ADE4" w:rsidR="00DD3C4B" w:rsidRDefault="00864B9B" w:rsidP="00864B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610BD7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A7397B" w:rsidRPr="000D0C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61D838E" w14:textId="77777777" w:rsidR="001F7FC2" w:rsidRPr="00146D4A" w:rsidRDefault="001F7FC2" w:rsidP="00864B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val="sr-Cyrl-RS"/>
        </w:rPr>
      </w:pPr>
    </w:p>
    <w:p w14:paraId="065F3E36" w14:textId="744D5989" w:rsidR="00DD3C4B" w:rsidRPr="00AE2432" w:rsidRDefault="00AE2432" w:rsidP="00AE24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члану 3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после става 3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>. додају се нови ст</w:t>
      </w:r>
      <w:r w:rsidR="0031075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5</w:t>
      </w:r>
      <w:r w:rsidR="0031075C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гласе:</w:t>
      </w:r>
    </w:p>
    <w:p w14:paraId="0EE247F4" w14:textId="4AB98BC7" w:rsidR="002F6EE6" w:rsidRPr="00AE2432" w:rsidRDefault="0031075C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AE2432" w:rsidRPr="00AE2432">
        <w:rPr>
          <w:rFonts w:ascii="Times New Roman" w:hAnsi="Times New Roman" w:cs="Times New Roman"/>
          <w:sz w:val="24"/>
          <w:szCs w:val="24"/>
          <w:lang w:val="sr-Cyrl-RS"/>
        </w:rPr>
        <w:t>Квалификовани сертификат за електронски печат, поред података из ст.1</w:t>
      </w:r>
      <w:r w:rsidRPr="0031075C">
        <w:rPr>
          <w:rFonts w:ascii="Times New Roman" w:hAnsi="Times New Roman" w:cs="Times New Roman"/>
          <w:sz w:val="20"/>
          <w:szCs w:val="20"/>
          <w:lang w:val="sr-Cyrl-RS"/>
        </w:rPr>
        <w:t>–</w:t>
      </w:r>
      <w:r w:rsidR="00AE2432" w:rsidRPr="00AE2432">
        <w:rPr>
          <w:rFonts w:ascii="Times New Roman" w:hAnsi="Times New Roman" w:cs="Times New Roman"/>
          <w:sz w:val="24"/>
          <w:szCs w:val="24"/>
          <w:lang w:val="sr-Cyrl-RS"/>
        </w:rPr>
        <w:t>3. овог члана</w:t>
      </w:r>
      <w:r w:rsidR="00AE2432" w:rsidRPr="00AA334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E2432" w:rsidRPr="00AE2432">
        <w:rPr>
          <w:rFonts w:ascii="Times New Roman" w:hAnsi="Times New Roman" w:cs="Times New Roman"/>
          <w:sz w:val="24"/>
          <w:szCs w:val="24"/>
          <w:lang w:val="sr-Cyrl-RS"/>
        </w:rPr>
        <w:t xml:space="preserve"> осим грба који се налази само у његовом спољном приказу</w:t>
      </w:r>
      <w:r w:rsidR="00AE2432" w:rsidRPr="00AA334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AE2432" w:rsidRPr="00AE2432">
        <w:rPr>
          <w:rFonts w:ascii="Times New Roman" w:hAnsi="Times New Roman" w:cs="Times New Roman"/>
          <w:sz w:val="24"/>
          <w:szCs w:val="24"/>
          <w:lang w:val="sr-Cyrl-RS"/>
        </w:rPr>
        <w:t xml:space="preserve"> садржи и друге податке у складу са прописима којима се уређују услуге од поверења</w:t>
      </w:r>
      <w:r w:rsidR="0073313C">
        <w:rPr>
          <w:rFonts w:ascii="Times New Roman" w:hAnsi="Times New Roman" w:cs="Times New Roman"/>
          <w:sz w:val="24"/>
          <w:szCs w:val="24"/>
          <w:lang w:val="sr-Cyrl-RS"/>
        </w:rPr>
        <w:t xml:space="preserve"> у електронском пословању</w:t>
      </w:r>
      <w:r w:rsidR="00AE2432" w:rsidRPr="00AE243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9EF272C" w14:textId="0F91281C" w:rsidR="002F6EE6" w:rsidRPr="007D7FD8" w:rsidRDefault="00AE2432" w:rsidP="00AE24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2432">
        <w:rPr>
          <w:rFonts w:ascii="Times New Roman" w:hAnsi="Times New Roman" w:cs="Times New Roman"/>
          <w:sz w:val="24"/>
          <w:szCs w:val="24"/>
          <w:lang w:val="sr-Cyrl-RS"/>
        </w:rPr>
        <w:t>Веза између података за валидацију електронског печата и идентитета печатиоца садржана је у електронској потврди, односно квалификованом сертификату за електронски печат.</w:t>
      </w:r>
      <w:r w:rsidR="004E7B1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Pr="00AE24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45D5855" w14:textId="77777777" w:rsidR="00DD3C4B" w:rsidRPr="007D7FD8" w:rsidRDefault="00864B9B" w:rsidP="00AE24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 </w:t>
      </w:r>
    </w:p>
    <w:p w14:paraId="1C128847" w14:textId="0898D18F" w:rsidR="00DD3C4B" w:rsidRPr="00A7397B" w:rsidRDefault="00864B9B" w:rsidP="00864B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610BD7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A7397B" w:rsidRPr="000D0C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54CC16B" w14:textId="77777777" w:rsidR="001F7FC2" w:rsidRPr="00146D4A" w:rsidRDefault="001F7FC2" w:rsidP="00864B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val="sr-Cyrl-RS"/>
        </w:rPr>
      </w:pPr>
    </w:p>
    <w:p w14:paraId="7DEBA1A3" w14:textId="045304A5" w:rsidR="002F6EE6" w:rsidRDefault="00AE2432" w:rsidP="00AE24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наслову из</w:t>
      </w:r>
      <w:r w:rsid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над члана 5. после речи</w:t>
      </w:r>
      <w:r w:rsidR="00310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„печата</w:t>
      </w:r>
      <w:r w:rsidR="004E7B1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додају се речи</w:t>
      </w:r>
      <w:r w:rsidR="00310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„у форми отиска</w:t>
      </w:r>
      <w:r w:rsidR="004E7B1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53A4E10D" w14:textId="2EAB54B0" w:rsidR="00DD3C4B" w:rsidRPr="00146D4A" w:rsidRDefault="00DD3C4B" w:rsidP="00D760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4EC6B1" w14:textId="77561149" w:rsidR="00DD3C4B" w:rsidRPr="00A7397B" w:rsidRDefault="00AE2432" w:rsidP="00AE243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A7397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4649A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A7397B" w:rsidRPr="000D0C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CA4EFC1" w14:textId="77777777" w:rsidR="001F7FC2" w:rsidRPr="00146D4A" w:rsidRDefault="001F7FC2" w:rsidP="00AE243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5A0FE927" w14:textId="1445D62F" w:rsidR="000A699B" w:rsidRDefault="00AE2432" w:rsidP="00146D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У наслову из</w:t>
      </w:r>
      <w:r w:rsid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над члана 6. после речи</w:t>
      </w:r>
      <w:r w:rsidR="00310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„печата</w:t>
      </w:r>
      <w:r w:rsidR="004E7B1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додају се речи</w:t>
      </w:r>
      <w:r w:rsidR="003107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„у форми отиска</w:t>
      </w:r>
      <w:r w:rsidR="004E7B1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56367A14" w14:textId="77777777" w:rsidR="0031075C" w:rsidRDefault="0031075C" w:rsidP="00146D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32F60E14" w14:textId="77777777" w:rsidR="00146D4A" w:rsidRDefault="00146D4A" w:rsidP="00146D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2486F181" w14:textId="77777777" w:rsidR="00146D4A" w:rsidRDefault="00146D4A" w:rsidP="00146D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67EBAC57" w14:textId="77777777" w:rsidR="00146D4A" w:rsidRDefault="00146D4A" w:rsidP="00146D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573F7493" w14:textId="77777777" w:rsidR="00146D4A" w:rsidRDefault="00146D4A" w:rsidP="00146D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3868059E" w14:textId="77777777" w:rsidR="00146D4A" w:rsidRDefault="00146D4A" w:rsidP="00146D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09AC4C8D" w14:textId="77777777" w:rsidR="00146D4A" w:rsidRDefault="00146D4A" w:rsidP="00146D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32018202" w14:textId="77777777" w:rsidR="00146D4A" w:rsidRPr="00146D4A" w:rsidRDefault="00146D4A" w:rsidP="00146D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0C47ABF6" w14:textId="77777777" w:rsidR="00DD3C4B" w:rsidRPr="007D7FD8" w:rsidRDefault="00864B9B" w:rsidP="00864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 </w:t>
      </w:r>
    </w:p>
    <w:p w14:paraId="2F257A43" w14:textId="6B5082C0" w:rsidR="00AE2432" w:rsidRPr="00A7397B" w:rsidRDefault="00AE2432" w:rsidP="00AE243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 xml:space="preserve">Члан </w:t>
      </w:r>
      <w:r w:rsidR="00E4649A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A7397B" w:rsidRPr="000D0CB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E8E7656" w14:textId="77777777" w:rsidR="001F7FC2" w:rsidRPr="00146D4A" w:rsidRDefault="001F7FC2" w:rsidP="00AE243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val="sr-Cyrl-RS"/>
        </w:rPr>
      </w:pPr>
    </w:p>
    <w:p w14:paraId="0F6AD220" w14:textId="01A16C50" w:rsidR="00AE2432" w:rsidRPr="008B4968" w:rsidRDefault="0031075C" w:rsidP="00AE24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 члана 6.</w:t>
      </w:r>
      <w:r w:rsidR="00AE243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</w:t>
      </w:r>
      <w:r w:rsidR="00AE2432" w:rsidRPr="008B4968">
        <w:rPr>
          <w:rFonts w:ascii="Times New Roman" w:eastAsia="Times New Roman" w:hAnsi="Times New Roman" w:cs="Times New Roman"/>
          <w:sz w:val="24"/>
          <w:szCs w:val="24"/>
          <w:lang w:val="sr-Cyrl-RS"/>
        </w:rPr>
        <w:t>одај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AE2432" w:rsidRPr="008B496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наслов изнад чл</w:t>
      </w:r>
      <w:r w:rsidR="00AE2432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 и члан 6</w:t>
      </w:r>
      <w:r w:rsidR="00AE2432" w:rsidRPr="008B4968">
        <w:rPr>
          <w:rFonts w:ascii="Times New Roman" w:eastAsia="Times New Roman" w:hAnsi="Times New Roman" w:cs="Times New Roman"/>
          <w:sz w:val="24"/>
          <w:szCs w:val="24"/>
          <w:lang w:val="sr-Cyrl-RS"/>
        </w:rPr>
        <w:t>а који глас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AE2432" w:rsidRPr="008B496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</w:t>
      </w:r>
    </w:p>
    <w:p w14:paraId="600E39E3" w14:textId="77777777" w:rsidR="00377D2B" w:rsidRPr="007D7FD8" w:rsidRDefault="00377D2B" w:rsidP="001817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5E9E22AA" w14:textId="070F24E7" w:rsidR="00377D2B" w:rsidRDefault="00AE2432" w:rsidP="00377D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E2432">
        <w:rPr>
          <w:rFonts w:ascii="Times New Roman" w:hAnsi="Times New Roman" w:cs="Times New Roman"/>
          <w:sz w:val="24"/>
          <w:szCs w:val="24"/>
          <w:lang w:val="sr-Cyrl-RS"/>
        </w:rPr>
        <w:t>„Облик, величина и начин исписивања текста у спољном приказу квалификованог електронског печата</w:t>
      </w:r>
    </w:p>
    <w:p w14:paraId="132B3C06" w14:textId="77777777" w:rsidR="00146D4A" w:rsidRPr="00AE2432" w:rsidRDefault="00146D4A" w:rsidP="00377D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A4BCBB" w14:textId="0939AC3F" w:rsidR="00377D2B" w:rsidRDefault="0031075C" w:rsidP="00377D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6a</w:t>
      </w:r>
    </w:p>
    <w:p w14:paraId="11E93E22" w14:textId="46C34237" w:rsidR="00377D2B" w:rsidRPr="00AE2432" w:rsidRDefault="00AE2432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2432">
        <w:rPr>
          <w:rFonts w:ascii="Times New Roman" w:hAnsi="Times New Roman" w:cs="Times New Roman"/>
          <w:sz w:val="24"/>
          <w:szCs w:val="24"/>
          <w:lang w:val="sr-Cyrl-RS"/>
        </w:rPr>
        <w:t xml:space="preserve">Текст у спољном приказу квалификованог електронског печата исписује се у правоугаоном пољу најмање ширине 30 </w:t>
      </w:r>
      <w:r w:rsidR="00764EFD">
        <w:rPr>
          <w:rFonts w:ascii="Times New Roman" w:hAnsi="Times New Roman" w:cs="Times New Roman"/>
          <w:sz w:val="24"/>
          <w:szCs w:val="24"/>
          <w:lang w:val="sr-Latn-RS"/>
        </w:rPr>
        <w:t>mm</w:t>
      </w:r>
      <w:r w:rsidRPr="00AE2432">
        <w:rPr>
          <w:rFonts w:ascii="Times New Roman" w:hAnsi="Times New Roman" w:cs="Times New Roman"/>
          <w:sz w:val="24"/>
          <w:szCs w:val="24"/>
          <w:lang w:val="sr-Cyrl-RS"/>
        </w:rPr>
        <w:t xml:space="preserve"> и висине 20 </w:t>
      </w:r>
      <w:r w:rsidR="00764EFD">
        <w:rPr>
          <w:rFonts w:ascii="Times New Roman" w:hAnsi="Times New Roman" w:cs="Times New Roman"/>
          <w:sz w:val="24"/>
          <w:szCs w:val="24"/>
          <w:lang w:val="sr-Latn-RS"/>
        </w:rPr>
        <w:t>mm</w:t>
      </w:r>
      <w:r w:rsidRPr="00AE243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C015CEB" w14:textId="29B8B997" w:rsidR="00377D2B" w:rsidRPr="00AE2432" w:rsidRDefault="00AE2432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2432">
        <w:rPr>
          <w:rFonts w:ascii="Times New Roman" w:hAnsi="Times New Roman" w:cs="Times New Roman"/>
          <w:sz w:val="24"/>
          <w:szCs w:val="24"/>
          <w:lang w:val="sr-Cyrl-RS"/>
        </w:rPr>
        <w:t>Са леве стране приказује се грб, а десно од грба исписује се садржина печата из члана 3. овог закона по левој маргини.</w:t>
      </w:r>
    </w:p>
    <w:p w14:paraId="1B56708D" w14:textId="02D4E6D2" w:rsidR="00377D2B" w:rsidRPr="00AE2432" w:rsidRDefault="00AE2432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2432">
        <w:rPr>
          <w:rFonts w:ascii="Times New Roman" w:hAnsi="Times New Roman" w:cs="Times New Roman"/>
          <w:sz w:val="24"/>
          <w:szCs w:val="24"/>
          <w:lang w:val="sr-Cyrl-RS"/>
        </w:rPr>
        <w:t xml:space="preserve">Садржина печата из става 2. овог члана исписује се  тако што </w:t>
      </w:r>
      <w:r w:rsidR="004F6A23">
        <w:rPr>
          <w:rFonts w:ascii="Times New Roman" w:hAnsi="Times New Roman" w:cs="Times New Roman"/>
          <w:sz w:val="24"/>
          <w:szCs w:val="24"/>
          <w:lang w:val="sr-Cyrl-RS"/>
        </w:rPr>
        <w:t>се у првом реду исписује назив Републике С</w:t>
      </w:r>
      <w:r w:rsidRPr="00AE2432">
        <w:rPr>
          <w:rFonts w:ascii="Times New Roman" w:hAnsi="Times New Roman" w:cs="Times New Roman"/>
          <w:sz w:val="24"/>
          <w:szCs w:val="24"/>
          <w:lang w:val="sr-Cyrl-RS"/>
        </w:rPr>
        <w:t>рбије.</w:t>
      </w:r>
    </w:p>
    <w:p w14:paraId="5E288825" w14:textId="018E45D9" w:rsidR="00377D2B" w:rsidRPr="00AE2432" w:rsidRDefault="00AE2432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2432">
        <w:rPr>
          <w:rFonts w:ascii="Times New Roman" w:hAnsi="Times New Roman" w:cs="Times New Roman"/>
          <w:sz w:val="24"/>
          <w:szCs w:val="24"/>
          <w:lang w:val="sr-Cyrl-RS"/>
        </w:rPr>
        <w:t>У спољном приказу печата органа чије је седиште на територији аутономне покрајине, назив аутономне покрајине исписује се у пр</w:t>
      </w:r>
      <w:r w:rsidR="00610807">
        <w:rPr>
          <w:rFonts w:ascii="Times New Roman" w:hAnsi="Times New Roman" w:cs="Times New Roman"/>
          <w:sz w:val="24"/>
          <w:szCs w:val="24"/>
          <w:lang w:val="sr-Cyrl-RS"/>
        </w:rPr>
        <w:t>вом следећем реду испод назива Републике С</w:t>
      </w:r>
      <w:r w:rsidRPr="00AE2432">
        <w:rPr>
          <w:rFonts w:ascii="Times New Roman" w:hAnsi="Times New Roman" w:cs="Times New Roman"/>
          <w:sz w:val="24"/>
          <w:szCs w:val="24"/>
          <w:lang w:val="sr-Cyrl-RS"/>
        </w:rPr>
        <w:t>рбије.</w:t>
      </w:r>
    </w:p>
    <w:p w14:paraId="53FBD2C0" w14:textId="06F56D65" w:rsidR="00377D2B" w:rsidRPr="00AE2432" w:rsidRDefault="00AE2432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2432">
        <w:rPr>
          <w:rFonts w:ascii="Times New Roman" w:hAnsi="Times New Roman" w:cs="Times New Roman"/>
          <w:sz w:val="24"/>
          <w:szCs w:val="24"/>
          <w:lang w:val="sr-Cyrl-RS"/>
        </w:rPr>
        <w:t>У следећем реду исписује се назив органа.</w:t>
      </w:r>
    </w:p>
    <w:p w14:paraId="7ED0EB62" w14:textId="1380FAE1" w:rsidR="00377D2B" w:rsidRPr="00AE2432" w:rsidRDefault="00AE2432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2432">
        <w:rPr>
          <w:rFonts w:ascii="Times New Roman" w:hAnsi="Times New Roman" w:cs="Times New Roman"/>
          <w:sz w:val="24"/>
          <w:szCs w:val="24"/>
          <w:lang w:val="sr-Cyrl-RS"/>
        </w:rPr>
        <w:t>Назив органа управе у саставу министарства исписује се у следећем реду, а у наредном седиште органа, односно органа управе у саставу министарства.</w:t>
      </w:r>
    </w:p>
    <w:p w14:paraId="6D0CADAB" w14:textId="1BA377FF" w:rsidR="00942094" w:rsidRPr="00AE2432" w:rsidRDefault="00AE2432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2432">
        <w:rPr>
          <w:rFonts w:ascii="Times New Roman" w:hAnsi="Times New Roman" w:cs="Times New Roman"/>
          <w:sz w:val="24"/>
          <w:szCs w:val="24"/>
          <w:lang w:val="sr-Cyrl-RS"/>
        </w:rPr>
        <w:t>Ако је организациона јединица у државном и другом органу овлашћена да одлучује у управном поступку или у другим појединачним стварима, у следећем реду исписује се назив и седиште те јединице.</w:t>
      </w:r>
    </w:p>
    <w:p w14:paraId="592FBAF3" w14:textId="2604D600" w:rsidR="00942094" w:rsidRPr="00AE2432" w:rsidRDefault="00AE2432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E2432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када се, у складу са овим законом, текст печата органа исписује и на језику и писму националних мањина, текст </w:t>
      </w:r>
      <w:r w:rsidR="008D3EC9" w:rsidRPr="00E464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спољном приказу </w:t>
      </w:r>
      <w:r w:rsidRPr="00AE2432">
        <w:rPr>
          <w:rFonts w:ascii="Times New Roman" w:hAnsi="Times New Roman" w:cs="Times New Roman"/>
          <w:sz w:val="24"/>
          <w:szCs w:val="24"/>
          <w:lang w:val="sr-Cyrl-RS"/>
        </w:rPr>
        <w:t xml:space="preserve">квалификованог </w:t>
      </w:r>
      <w:r w:rsidR="00C20655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електронског </w:t>
      </w:r>
      <w:r w:rsidRPr="00AE2432">
        <w:rPr>
          <w:rFonts w:ascii="Times New Roman" w:hAnsi="Times New Roman" w:cs="Times New Roman"/>
          <w:sz w:val="24"/>
          <w:szCs w:val="24"/>
          <w:lang w:val="sr-Cyrl-RS"/>
        </w:rPr>
        <w:t>печата исписује се и на језику и писму националних мањина, у наставку текста печата на српском језику ћириличког писма.</w:t>
      </w:r>
      <w:r w:rsidR="004E7B1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</w:p>
    <w:p w14:paraId="51CAC9A1" w14:textId="77777777" w:rsidR="00DD3C4B" w:rsidRPr="007D7FD8" w:rsidRDefault="00864B9B" w:rsidP="00146D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 </w:t>
      </w:r>
    </w:p>
    <w:p w14:paraId="6BA61222" w14:textId="3816AAC4" w:rsidR="00DD3C4B" w:rsidRPr="00A7397B" w:rsidRDefault="00864B9B" w:rsidP="00864B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E64F75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="00A7397B" w:rsidRPr="00756A3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D28A5DB" w14:textId="77777777" w:rsidR="00F030B0" w:rsidRPr="00146D4A" w:rsidRDefault="00F030B0" w:rsidP="00864B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5D128ABA" w14:textId="4B73C7A9" w:rsidR="00DD3C4B" w:rsidRPr="007D7FD8" w:rsidRDefault="00F030B0" w:rsidP="00F030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чла</w:t>
      </w:r>
      <w:r w:rsid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ну 7. став 1. после речи</w:t>
      </w:r>
      <w:r w:rsidR="00F37FC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„бојом</w:t>
      </w:r>
      <w:r w:rsidR="004E7B1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43037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додају се речи</w:t>
      </w:r>
      <w:r w:rsidR="00F37FC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</w:t>
      </w:r>
      <w:r w:rsidRPr="00F030B0">
        <w:rPr>
          <w:rFonts w:ascii="Times New Roman" w:hAnsi="Times New Roman" w:cs="Times New Roman"/>
          <w:sz w:val="24"/>
          <w:szCs w:val="24"/>
          <w:lang w:val="sr-Cyrl-RS"/>
        </w:rPr>
        <w:t>и најмање један квалификован</w:t>
      </w:r>
      <w:r w:rsidR="00D14BF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030B0">
        <w:rPr>
          <w:rFonts w:ascii="Times New Roman" w:hAnsi="Times New Roman" w:cs="Times New Roman"/>
          <w:sz w:val="24"/>
          <w:szCs w:val="24"/>
          <w:lang w:val="sr-Cyrl-RS"/>
        </w:rPr>
        <w:t xml:space="preserve"> електронск</w:t>
      </w:r>
      <w:r w:rsidR="00D14BF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030B0">
        <w:rPr>
          <w:rFonts w:ascii="Times New Roman" w:hAnsi="Times New Roman" w:cs="Times New Roman"/>
          <w:sz w:val="24"/>
          <w:szCs w:val="24"/>
          <w:lang w:val="sr-Cyrl-RS"/>
        </w:rPr>
        <w:t xml:space="preserve">  печат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2B60DC76" w14:textId="099BB608" w:rsidR="002F6EE6" w:rsidRPr="008D4417" w:rsidRDefault="008D4417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ставу 2. после речи</w:t>
      </w:r>
      <w:r w:rsidR="00CE50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B96D9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„примерак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додају се речи</w:t>
      </w:r>
      <w:r w:rsidR="00CE50F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RS"/>
        </w:rPr>
        <w:t>печата з</w:t>
      </w:r>
      <w:r w:rsidR="00B96D9B">
        <w:rPr>
          <w:rFonts w:ascii="Times New Roman" w:hAnsi="Times New Roman" w:cs="Times New Roman"/>
          <w:sz w:val="24"/>
          <w:szCs w:val="24"/>
          <w:lang w:val="sr-Cyrl-RS"/>
        </w:rPr>
        <w:t>а отисак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B96D9B">
        <w:rPr>
          <w:rFonts w:ascii="Times New Roman" w:hAnsi="Times New Roman" w:cs="Times New Roman"/>
          <w:sz w:val="24"/>
          <w:szCs w:val="24"/>
          <w:lang w:val="sr-Cyrl-RS"/>
        </w:rPr>
        <w:t>, а после речи</w:t>
      </w:r>
      <w:r w:rsidR="00CE50F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B96D9B">
        <w:rPr>
          <w:rFonts w:ascii="Times New Roman" w:hAnsi="Times New Roman" w:cs="Times New Roman"/>
          <w:sz w:val="24"/>
          <w:szCs w:val="24"/>
          <w:lang w:val="sr-Cyrl-RS"/>
        </w:rPr>
        <w:t xml:space="preserve"> „органа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додај</w:t>
      </w:r>
      <w:r w:rsidR="00CE50FE">
        <w:rPr>
          <w:rFonts w:ascii="Times New Roman" w:hAnsi="Times New Roman" w:cs="Times New Roman"/>
          <w:sz w:val="24"/>
          <w:szCs w:val="24"/>
          <w:lang w:val="sr-Cyrl-RS"/>
        </w:rPr>
        <w:t>у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запета и речи</w:t>
      </w:r>
      <w:r w:rsidR="00CE50FE">
        <w:rPr>
          <w:rFonts w:ascii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Pr="008D4417">
        <w:rPr>
          <w:rFonts w:ascii="Times New Roman" w:hAnsi="Times New Roman" w:cs="Times New Roman"/>
          <w:sz w:val="24"/>
          <w:szCs w:val="24"/>
          <w:lang w:val="sr-Cyrl-RS"/>
        </w:rPr>
        <w:t>док сваки издати квалификовани електронски печат има јединствен серијски број који је садржан у квалификованом се</w:t>
      </w:r>
      <w:r w:rsidR="00CE50FE">
        <w:rPr>
          <w:rFonts w:ascii="Times New Roman" w:hAnsi="Times New Roman" w:cs="Times New Roman"/>
          <w:sz w:val="24"/>
          <w:szCs w:val="24"/>
          <w:lang w:val="sr-Cyrl-RS"/>
        </w:rPr>
        <w:t>ртификату за електронски печат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5D597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591A7596" w14:textId="77777777" w:rsidR="00DD3C4B" w:rsidRPr="007D7FD8" w:rsidRDefault="00864B9B" w:rsidP="00146D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 </w:t>
      </w:r>
    </w:p>
    <w:p w14:paraId="671DD9E6" w14:textId="4F5AD78F" w:rsidR="00DD3C4B" w:rsidRPr="00A7397B" w:rsidRDefault="00864B9B" w:rsidP="00864B9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016A88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="00A7397B" w:rsidRPr="00756A3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B5770B7" w14:textId="77777777" w:rsidR="00D70484" w:rsidRPr="00146D4A" w:rsidRDefault="00D70484" w:rsidP="00864B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val="sr-Cyrl-RS"/>
        </w:rPr>
      </w:pPr>
    </w:p>
    <w:p w14:paraId="550BC143" w14:textId="1FDD361D" w:rsidR="00DD3C4B" w:rsidRPr="007D7FD8" w:rsidRDefault="008D4417" w:rsidP="00146D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наслову и</w:t>
      </w:r>
      <w:r w:rsidR="00B96D9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знад члана 8. после речи</w:t>
      </w:r>
      <w:r w:rsidR="0059357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B96D9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„печат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B96D9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додају се речи</w:t>
      </w:r>
      <w:r w:rsidR="0059357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B96D9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„у форми отиска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4EEDA59A" w14:textId="6B0C6C74" w:rsidR="00DD3C4B" w:rsidRPr="00016A88" w:rsidRDefault="00DD3C4B" w:rsidP="00016A8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DF6DD4A" w14:textId="74C32C1A" w:rsidR="00DD3C4B" w:rsidRPr="00A7397B" w:rsidRDefault="00F16DD9" w:rsidP="00864B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</w:t>
      </w:r>
      <w:r w:rsidR="00A7397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016A88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A7397B" w:rsidRPr="00756A3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48BF306" w14:textId="77777777" w:rsidR="00D70484" w:rsidRPr="00146D4A" w:rsidRDefault="00D70484" w:rsidP="00864B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764772AE" w14:textId="6BE20ED8" w:rsidR="00617844" w:rsidRDefault="00617844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чла</w:t>
      </w:r>
      <w:r w:rsidR="00B96D9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ну 9. став 1. после речи</w:t>
      </w:r>
      <w:r w:rsidR="0059357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B96D9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„печат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B96D9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додају се речи</w:t>
      </w:r>
      <w:r w:rsidR="0059357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B96D9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„у форми отиска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52941947" w14:textId="1A634E2B" w:rsidR="002F6EE6" w:rsidRPr="007D7FD8" w:rsidRDefault="001A58F3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После става 1. додају се</w:t>
      </w:r>
      <w:r w:rsidR="0059357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нови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ст.</w:t>
      </w:r>
      <w:r w:rsidR="0061784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2. и 3</w:t>
      </w:r>
      <w:r w:rsidR="0059357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61784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који гласе:</w:t>
      </w:r>
    </w:p>
    <w:p w14:paraId="4D3A07AF" w14:textId="0FFA5BB7" w:rsidR="00441CD0" w:rsidRDefault="00617844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617844">
        <w:rPr>
          <w:rFonts w:ascii="Times New Roman" w:hAnsi="Times New Roman" w:cs="Times New Roman"/>
          <w:sz w:val="24"/>
          <w:szCs w:val="24"/>
          <w:lang w:val="sr-Cyrl-RS"/>
        </w:rPr>
        <w:t>„Квалификовани електронски печат и квалификовани електронски печат на да</w:t>
      </w:r>
      <w:r w:rsidR="00B70DFF">
        <w:rPr>
          <w:rFonts w:ascii="Times New Roman" w:hAnsi="Times New Roman" w:cs="Times New Roman"/>
          <w:sz w:val="24"/>
          <w:szCs w:val="24"/>
          <w:lang w:val="sr-Cyrl-RS"/>
        </w:rPr>
        <w:t xml:space="preserve">љину чувају </w:t>
      </w:r>
      <w:r w:rsidR="00593578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B70DFF">
        <w:rPr>
          <w:rFonts w:ascii="Times New Roman" w:hAnsi="Times New Roman" w:cs="Times New Roman"/>
          <w:sz w:val="24"/>
          <w:szCs w:val="24"/>
          <w:lang w:val="sr-Cyrl-RS"/>
        </w:rPr>
        <w:t>и њима се рукује</w:t>
      </w:r>
      <w:r w:rsidRPr="00617844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прописима </w:t>
      </w:r>
      <w:r w:rsidR="00BD24D3" w:rsidRPr="0051697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којима се уређују </w:t>
      </w:r>
      <w:r w:rsidRPr="0051697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услуг</w:t>
      </w:r>
      <w:r w:rsidR="00BD24D3" w:rsidRPr="0051697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 од поверења</w:t>
      </w:r>
      <w:r w:rsidR="000A699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електронском пословању</w:t>
      </w:r>
      <w:r w:rsidR="00BD24D3" w:rsidRPr="0051697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129D327B" w14:textId="77777777" w:rsidR="00593578" w:rsidRPr="00516972" w:rsidRDefault="00593578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69A97E1" w14:textId="0854A407" w:rsidR="002F6EE6" w:rsidRPr="00617844" w:rsidRDefault="00617844" w:rsidP="00E541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784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</w:t>
      </w:r>
      <w:r w:rsidRPr="00617844">
        <w:rPr>
          <w:rFonts w:ascii="Times New Roman" w:hAnsi="Times New Roman" w:cs="Times New Roman"/>
          <w:sz w:val="24"/>
          <w:szCs w:val="24"/>
          <w:lang w:val="sr-Cyrl-RS"/>
        </w:rPr>
        <w:tab/>
        <w:t>Квалификованим електронским печатом</w:t>
      </w:r>
      <w:r w:rsidR="0059357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178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1265A" w:rsidRPr="0051697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изузетно</w:t>
      </w:r>
      <w:r w:rsidR="0059357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E1265A" w:rsidRPr="0051697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617844">
        <w:rPr>
          <w:rFonts w:ascii="Times New Roman" w:hAnsi="Times New Roman" w:cs="Times New Roman"/>
          <w:sz w:val="24"/>
          <w:szCs w:val="24"/>
          <w:lang w:val="sr-Cyrl-RS"/>
        </w:rPr>
        <w:t xml:space="preserve">може </w:t>
      </w:r>
      <w:r w:rsidR="00593578" w:rsidRPr="0051697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Pr="00617844">
        <w:rPr>
          <w:rFonts w:ascii="Times New Roman" w:hAnsi="Times New Roman" w:cs="Times New Roman"/>
          <w:sz w:val="24"/>
          <w:szCs w:val="24"/>
          <w:lang w:val="sr-Cyrl-RS"/>
        </w:rPr>
        <w:t>руковати и ван службених просторија када треба извршити службене радње ван тих просторија</w:t>
      </w:r>
      <w:r w:rsidR="00B96D9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Pr="006178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8550A51" w14:textId="18375B2B" w:rsidR="000F5B43" w:rsidRPr="000F5B43" w:rsidRDefault="000F5B43" w:rsidP="000F5B43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F5B43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 ст.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2. и 3</w:t>
      </w:r>
      <w:r w:rsidRPr="000F5B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постају ст.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0F5B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0F5B4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21311050" w14:textId="7F37AC06" w:rsidR="00115448" w:rsidRPr="00146D4A" w:rsidRDefault="00D45332" w:rsidP="00864B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</w:p>
    <w:p w14:paraId="12EB6F6C" w14:textId="724FB6A8" w:rsidR="00D45332" w:rsidRPr="00756A38" w:rsidRDefault="00D45332" w:rsidP="00A739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56A3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11544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115448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A7397B" w:rsidRPr="00756A3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007B872" w14:textId="77777777" w:rsidR="005207F4" w:rsidRPr="00146D4A" w:rsidRDefault="005207F4" w:rsidP="00933AF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14:paraId="59436452" w14:textId="07F414EE" w:rsidR="005207F4" w:rsidRPr="00756A38" w:rsidRDefault="00000804" w:rsidP="00835B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56A38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756A38">
        <w:rPr>
          <w:rFonts w:ascii="Times New Roman" w:hAnsi="Times New Roman" w:cs="Times New Roman"/>
          <w:sz w:val="24"/>
          <w:szCs w:val="24"/>
          <w:lang w:val="sr-Cyrl-RS"/>
        </w:rPr>
        <w:t>У члану 10. после става 1. дода</w:t>
      </w:r>
      <w:r w:rsidR="005229E6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5229E6" w:rsidRPr="0011544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="005207F4" w:rsidRPr="00756A38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593578">
        <w:rPr>
          <w:rFonts w:ascii="Times New Roman" w:hAnsi="Times New Roman" w:cs="Times New Roman"/>
          <w:sz w:val="24"/>
          <w:szCs w:val="24"/>
          <w:lang w:val="sr-Cyrl-RS"/>
        </w:rPr>
        <w:t xml:space="preserve">нови </w:t>
      </w:r>
      <w:r w:rsidR="005207F4" w:rsidRPr="00756A38">
        <w:rPr>
          <w:rFonts w:ascii="Times New Roman" w:hAnsi="Times New Roman" w:cs="Times New Roman"/>
          <w:sz w:val="24"/>
          <w:szCs w:val="24"/>
          <w:lang w:val="sr-Cyrl-RS"/>
        </w:rPr>
        <w:t>ст</w:t>
      </w:r>
      <w:r w:rsidR="0011544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207F4" w:rsidRPr="00756A38">
        <w:rPr>
          <w:rFonts w:ascii="Times New Roman" w:hAnsi="Times New Roman" w:cs="Times New Roman"/>
          <w:sz w:val="24"/>
          <w:szCs w:val="24"/>
          <w:lang w:val="sr-Cyrl-RS"/>
        </w:rPr>
        <w:t xml:space="preserve"> 2. </w:t>
      </w:r>
      <w:r w:rsidR="005229E6" w:rsidRPr="0011544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 3</w:t>
      </w:r>
      <w:r w:rsidR="0059357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5229E6" w:rsidRPr="0011544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5207F4" w:rsidRPr="00756A38">
        <w:rPr>
          <w:rFonts w:ascii="Times New Roman" w:hAnsi="Times New Roman" w:cs="Times New Roman"/>
          <w:sz w:val="24"/>
          <w:szCs w:val="24"/>
          <w:lang w:val="sr-Cyrl-RS"/>
        </w:rPr>
        <w:t>који глас</w:t>
      </w:r>
      <w:r w:rsidR="005229E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207F4" w:rsidRPr="00756A3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F46CBC4" w14:textId="48595766" w:rsidR="005229E6" w:rsidRDefault="005207F4" w:rsidP="005207F4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56A38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56A3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Захтев за </w:t>
      </w:r>
      <w:r w:rsidR="00A44FFF" w:rsidRPr="00875A1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>прибављање</w:t>
      </w:r>
      <w:r w:rsidR="005D74FD" w:rsidRPr="00875A1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 xml:space="preserve"> сагласности из става </w:t>
      </w:r>
      <w:r w:rsidR="005D74FD" w:rsidRPr="00875A1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1.</w:t>
      </w:r>
      <w:r w:rsidR="00ED07B9" w:rsidRPr="00875A1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 xml:space="preserve"> овог члана</w:t>
      </w:r>
      <w:r w:rsidR="00A44FFF" w:rsidRPr="00875A1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 xml:space="preserve"> приликом набавке печата </w:t>
      </w:r>
      <w:r w:rsidR="00ED07B9">
        <w:rPr>
          <w:rFonts w:ascii="Times New Roman" w:eastAsia="Calibri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756A3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подноси се </w:t>
      </w:r>
      <w:r w:rsidR="00577011" w:rsidRPr="00756A38">
        <w:rPr>
          <w:rFonts w:ascii="Times New Roman" w:eastAsia="Calibri" w:hAnsi="Times New Roman" w:cs="Times New Roman"/>
          <w:sz w:val="24"/>
          <w:szCs w:val="24"/>
          <w:lang w:val="sr-Cyrl-RS"/>
        </w:rPr>
        <w:t>путем</w:t>
      </w:r>
      <w:r w:rsidR="00A44FF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A44FFF" w:rsidRPr="00875A1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>услуге електронске управе</w:t>
      </w:r>
      <w:r w:rsidR="00577011" w:rsidRPr="00875A1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A44FFF" w:rsidRPr="00875A1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A44FFF">
        <w:rPr>
          <w:rFonts w:ascii="Times New Roman" w:eastAsia="Calibri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E32683">
        <w:rPr>
          <w:rFonts w:ascii="Times New Roman" w:eastAsia="Calibri" w:hAnsi="Times New Roman" w:cs="Times New Roman"/>
          <w:sz w:val="24"/>
          <w:szCs w:val="24"/>
          <w:lang w:val="sr-Cyrl-RS"/>
        </w:rPr>
        <w:t>п</w:t>
      </w:r>
      <w:r w:rsidR="00A44FFF">
        <w:rPr>
          <w:rFonts w:ascii="Times New Roman" w:eastAsia="Calibri" w:hAnsi="Times New Roman" w:cs="Times New Roman"/>
          <w:sz w:val="24"/>
          <w:szCs w:val="24"/>
          <w:lang w:val="sr-Cyrl-RS"/>
        </w:rPr>
        <w:t>орталу</w:t>
      </w:r>
      <w:r w:rsidR="00E3268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е У</w:t>
      </w:r>
      <w:r w:rsidR="00577011" w:rsidRPr="00756A38">
        <w:rPr>
          <w:rFonts w:ascii="Times New Roman" w:eastAsia="Calibri" w:hAnsi="Times New Roman" w:cs="Times New Roman"/>
          <w:sz w:val="24"/>
          <w:szCs w:val="24"/>
          <w:lang w:val="sr-Cyrl-RS"/>
        </w:rPr>
        <w:t>права, у складу са законом којим се уређује електронска управа.</w:t>
      </w:r>
    </w:p>
    <w:p w14:paraId="1D9D0531" w14:textId="4328EF25" w:rsidR="005207F4" w:rsidRPr="00875A15" w:rsidRDefault="005229E6" w:rsidP="005207F4">
      <w:pPr>
        <w:spacing w:after="0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</w:pPr>
      <w:r w:rsidRPr="00875A1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>Услугу из ст</w:t>
      </w:r>
      <w:r w:rsidR="00BD300C" w:rsidRPr="00875A1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>ава</w:t>
      </w:r>
      <w:r w:rsidRPr="00875A1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 xml:space="preserve"> 2</w:t>
      </w:r>
      <w:r w:rsidR="000D152D" w:rsidRPr="00875A1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875A1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RS"/>
        </w:rPr>
        <w:t xml:space="preserve"> овог члана објављује Министарство, у складу са законом којим се уређује електронска управа.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</w:p>
    <w:p w14:paraId="165603A6" w14:textId="2CAED2C1" w:rsidR="005207F4" w:rsidRPr="00756A38" w:rsidRDefault="005229E6" w:rsidP="005207F4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 ст.</w:t>
      </w:r>
      <w:r w:rsidR="005207F4" w:rsidRPr="00756A3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Pr="00E71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3. постају ст.</w:t>
      </w:r>
      <w:r w:rsidR="005207F4" w:rsidRPr="00E71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3</w:t>
      </w:r>
      <w:r w:rsidRPr="00E71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4</w:t>
      </w:r>
      <w:r w:rsidR="005207F4" w:rsidRPr="00E71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4D9D9359" w14:textId="60B1308A" w:rsidR="00DD3C4B" w:rsidRPr="00756A38" w:rsidRDefault="005229E6" w:rsidP="00AA334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После став</w:t>
      </w:r>
      <w:r w:rsidR="00B874C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4</w:t>
      </w:r>
      <w:r w:rsid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додаје се став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B874C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E71C9A">
        <w:rPr>
          <w:rFonts w:ascii="Times New Roman" w:hAnsi="Times New Roman" w:cs="Times New Roman"/>
          <w:color w:val="FF0000"/>
          <w:sz w:val="24"/>
          <w:szCs w:val="24"/>
          <w:lang w:val="sr-Latn-RS"/>
        </w:rPr>
        <w:t xml:space="preserve"> </w:t>
      </w:r>
      <w:r w:rsidR="00D94E27" w:rsidRPr="00756A38">
        <w:rPr>
          <w:rFonts w:ascii="Times New Roman" w:hAnsi="Times New Roman" w:cs="Times New Roman"/>
          <w:sz w:val="24"/>
          <w:szCs w:val="24"/>
          <w:lang w:val="sr-Cyrl-RS"/>
        </w:rPr>
        <w:t>који гласи:</w:t>
      </w:r>
    </w:p>
    <w:p w14:paraId="686DD543" w14:textId="6F2523F9" w:rsidR="00D94E27" w:rsidRPr="00756A38" w:rsidRDefault="00E71C9A" w:rsidP="00A209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„Министарство одлуку из става</w:t>
      </w:r>
      <w:r w:rsidR="00D94E27" w:rsidRPr="00756A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29E6"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</w:t>
      </w:r>
      <w:r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.</w:t>
      </w:r>
      <w:r w:rsidR="005229E6"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D94E27"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овог члана доставља електронским путем у јединствен</w:t>
      </w:r>
      <w:r w:rsidR="00E32683"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D94E27"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електронск</w:t>
      </w:r>
      <w:r w:rsidR="00E32683"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7E521F"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D94E27"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сандуч</w:t>
      </w:r>
      <w:r w:rsidR="00E32683"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ић</w:t>
      </w:r>
      <w:r w:rsidR="00D94E27"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</w:t>
      </w:r>
      <w:r w:rsidR="00E32683" w:rsidRPr="00E71C9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порталу е У</w:t>
      </w:r>
      <w:r w:rsidR="00B96D9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права.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</w:p>
    <w:p w14:paraId="1FA06E08" w14:textId="77777777" w:rsidR="00D94E27" w:rsidRPr="00D94E27" w:rsidRDefault="00D94E27" w:rsidP="00AA3348">
      <w:pPr>
        <w:spacing w:after="0" w:line="240" w:lineRule="auto"/>
        <w:ind w:firstLine="720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312A96B9" w14:textId="0D085EEB" w:rsidR="00DD3C4B" w:rsidRPr="00A7397B" w:rsidRDefault="00CB7BF1" w:rsidP="00864B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</w:t>
      </w:r>
      <w:r w:rsidR="00A7397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72A06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72A06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A7397B" w:rsidRPr="00CC0DF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7F6FF27" w14:textId="77777777" w:rsidR="00D70484" w:rsidRPr="00146D4A" w:rsidRDefault="00D70484" w:rsidP="00864B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74DABF22" w14:textId="568420F3" w:rsidR="00933AFB" w:rsidRDefault="00933AFB" w:rsidP="00E541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E243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члану 13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после става 1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>. додај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</w:t>
      </w:r>
      <w:r w:rsidR="004A34B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нови 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</w:t>
      </w:r>
      <w:r w:rsidR="004A34BE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глас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и:</w:t>
      </w:r>
    </w:p>
    <w:p w14:paraId="32E5D931" w14:textId="39ACD1B5" w:rsidR="00A65BB0" w:rsidRPr="00E72A06" w:rsidRDefault="00E72A06" w:rsidP="002B2594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E72A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2B2594" w:rsidRPr="00E72A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„Изузетно, у случају наступања разлога из става 1. овог члана, као и у случају престанка важења или опозива квалификованог сертификата за електронски печат у складу са прописима којима се уређују услуге од поверења</w:t>
      </w:r>
      <w:r w:rsidR="000A69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електронском пословању</w:t>
      </w:r>
      <w:r w:rsidR="002B2594" w:rsidRPr="00E72A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квалификовани сертификат за електронски печат опозива </w:t>
      </w:r>
      <w:r w:rsidR="004A34BE" w:rsidRPr="00E72A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2B2594" w:rsidRPr="00E72A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без одлагања, односно престаје да важи и ставља се ван употребе, с тим да се средство за креирање квалификованог електронског печата не уништава, већ се трајно чува у службеним просторијама органа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 под надзором овлашћеног лица.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2B2594" w:rsidRPr="00E72A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  </w:t>
      </w:r>
    </w:p>
    <w:p w14:paraId="6F2B591C" w14:textId="461272D3" w:rsidR="00C7544E" w:rsidRPr="00E72A06" w:rsidRDefault="004A34BE" w:rsidP="00933AFB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Pr="000F5B43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ем</w:t>
      </w:r>
      <w:r w:rsidRPr="000F5B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33AFB" w:rsidRPr="000F5B43">
        <w:rPr>
          <w:rFonts w:ascii="Times New Roman" w:eastAsia="Times New Roman" w:hAnsi="Times New Roman" w:cs="Times New Roman"/>
          <w:sz w:val="24"/>
          <w:szCs w:val="24"/>
          <w:lang w:val="sr-Cyrl-RS"/>
        </w:rPr>
        <w:t>ст</w:t>
      </w:r>
      <w:r w:rsidR="00933AFB">
        <w:rPr>
          <w:rFonts w:ascii="Times New Roman" w:eastAsia="Times New Roman" w:hAnsi="Times New Roman" w:cs="Times New Roman"/>
          <w:sz w:val="24"/>
          <w:szCs w:val="24"/>
          <w:lang w:val="sr-Cyrl-RS"/>
        </w:rPr>
        <w:t>ав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933AF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2.</w:t>
      </w:r>
      <w:r w:rsidR="00933AFB" w:rsidRPr="000F5B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који </w:t>
      </w:r>
      <w:r w:rsidR="00933AFB" w:rsidRPr="000F5B43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постај</w:t>
      </w:r>
      <w:r w:rsidR="00933AFB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933AFB" w:rsidRPr="000F5B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</w:t>
      </w:r>
      <w:r w:rsidR="00933AFB">
        <w:rPr>
          <w:rFonts w:ascii="Times New Roman" w:eastAsia="Times New Roman" w:hAnsi="Times New Roman" w:cs="Times New Roman"/>
          <w:sz w:val="24"/>
          <w:szCs w:val="24"/>
          <w:lang w:val="sr-Cyrl-RS"/>
        </w:rPr>
        <w:t>ав 3</w:t>
      </w:r>
      <w:r w:rsidR="00933AFB" w:rsidRPr="000F5B4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7544E" w:rsidRPr="00E72A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после речи</w:t>
      </w:r>
      <w:r w:rsidR="003C6B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="00C7544E" w:rsidRPr="00E72A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„печата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2B2594" w:rsidRPr="00E72A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додају 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се речи</w:t>
      </w:r>
      <w:r w:rsidR="003C6B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„из става 1. овог члана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3C6B5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2B2594" w:rsidRPr="00E72A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а после речи</w:t>
      </w:r>
      <w:r w:rsidR="003C6B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="002B2594" w:rsidRPr="00E72A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„покрајине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C7544E" w:rsidRPr="00E72A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додају 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се речи</w:t>
      </w:r>
      <w:r w:rsidR="003C6B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„путем портала е Управа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C7544E" w:rsidRPr="00E72A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2E5D6D62" w14:textId="77777777" w:rsidR="00006920" w:rsidRPr="007D7FD8" w:rsidRDefault="00006920" w:rsidP="00864B9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</w:p>
    <w:p w14:paraId="27BBDE66" w14:textId="74AAAE53" w:rsidR="00DD3C4B" w:rsidRDefault="00CB7BF1" w:rsidP="00864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</w:t>
      </w:r>
      <w:r w:rsidR="00A7397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05AD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05AD1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A7397B" w:rsidRPr="00CC0DF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2EE9904" w14:textId="77777777" w:rsidR="00305AD1" w:rsidRPr="00146D4A" w:rsidRDefault="00305AD1" w:rsidP="00864B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Latn-RS"/>
        </w:rPr>
      </w:pPr>
    </w:p>
    <w:p w14:paraId="2096301F" w14:textId="10C65987" w:rsidR="00933AFB" w:rsidRPr="00305AD1" w:rsidRDefault="000C7349" w:rsidP="00305AD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05A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наслову изнад </w:t>
      </w:r>
      <w:r w:rsidR="00D5088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члана 14.</w:t>
      </w:r>
      <w:r w:rsidR="00B96D9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после речи</w:t>
      </w:r>
      <w:r w:rsidR="006119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="00B96D9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„печата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Pr="00305A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додају се речи</w:t>
      </w:r>
      <w:r w:rsidR="006119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Pr="00305A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„или средства за креирање ква</w:t>
      </w:r>
      <w:r w:rsidR="00B96D9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лификованог електронског печата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Pr="00305A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526E68A8" w14:textId="614F5D49" w:rsidR="00313407" w:rsidRPr="00305AD1" w:rsidRDefault="00933AFB" w:rsidP="00591F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E243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члану 14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B52CA5"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 ставу 1. после р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ечи</w:t>
      </w:r>
      <w:r w:rsidR="006119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: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„органу аутономне покрајине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B52CA5"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додају се речи</w:t>
      </w:r>
      <w:r w:rsidR="006119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:</w:t>
      </w:r>
      <w:r w:rsidR="00B52CA5"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14:paraId="757AC757" w14:textId="350DC6F9" w:rsidR="00B52CA5" w:rsidRPr="00B52CA5" w:rsidRDefault="00B52CA5" w:rsidP="003134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„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путем портала е Управа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EC3860"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14:paraId="4DC76AF7" w14:textId="6F158930" w:rsidR="00933AFB" w:rsidRDefault="00EC3860" w:rsidP="00933A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933AFB">
        <w:rPr>
          <w:rFonts w:ascii="Times New Roman" w:eastAsia="Times New Roman" w:hAnsi="Times New Roman" w:cs="Times New Roman"/>
          <w:sz w:val="24"/>
          <w:szCs w:val="24"/>
          <w:lang w:val="sr-Cyrl-CS"/>
        </w:rPr>
        <w:t>осле става 1</w:t>
      </w:r>
      <w:r w:rsidR="00933AFB"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>. додај</w:t>
      </w:r>
      <w:r w:rsidR="00933AFB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933AFB"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</w:t>
      </w:r>
      <w:r w:rsidR="006119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нови </w:t>
      </w:r>
      <w:r w:rsidR="00933AFB"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</w:t>
      </w:r>
      <w:r w:rsidR="00933A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</w:t>
      </w:r>
      <w:r w:rsidR="00933AFB"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933AF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33AFB"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глас</w:t>
      </w:r>
      <w:r w:rsidR="00933AFB">
        <w:rPr>
          <w:rFonts w:ascii="Times New Roman" w:eastAsia="Times New Roman" w:hAnsi="Times New Roman" w:cs="Times New Roman"/>
          <w:sz w:val="24"/>
          <w:szCs w:val="24"/>
          <w:lang w:val="sr-Cyrl-CS"/>
        </w:rPr>
        <w:t>и:</w:t>
      </w:r>
    </w:p>
    <w:p w14:paraId="0B05B197" w14:textId="48FC107E" w:rsidR="000C7349" w:rsidRPr="003911AD" w:rsidRDefault="00933AFB" w:rsidP="003911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„Н</w:t>
      </w:r>
      <w:r w:rsidRPr="00933AFB">
        <w:rPr>
          <w:rFonts w:ascii="Times New Roman" w:hAnsi="Times New Roman" w:cs="Times New Roman"/>
          <w:sz w:val="24"/>
          <w:szCs w:val="24"/>
          <w:lang w:val="sr-Cyrl-RS"/>
        </w:rPr>
        <w:t xml:space="preserve">естало или изгубљено средство за креирање квалификованог електронског печата пријављује се без одлагања </w:t>
      </w:r>
      <w:r w:rsidR="001C4B91" w:rsidRPr="00305A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М</w:t>
      </w:r>
      <w:r w:rsidR="00DF4156" w:rsidRPr="00305A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инистарству</w:t>
      </w:r>
      <w:r w:rsidR="00DF4156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933AFB">
        <w:rPr>
          <w:rFonts w:ascii="Times New Roman" w:hAnsi="Times New Roman" w:cs="Times New Roman"/>
          <w:sz w:val="24"/>
          <w:szCs w:val="24"/>
          <w:lang w:val="sr-Cyrl-RS"/>
        </w:rPr>
        <w:t xml:space="preserve">и пружаоцу услуга издавања квалификованог сертификата за електронски печат, који је дужан да квалификовани електронски печат опозове у складу са </w:t>
      </w:r>
      <w:r w:rsidR="004F7626" w:rsidRPr="00305A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прописима </w:t>
      </w:r>
      <w:r w:rsidRPr="00305A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којим</w:t>
      </w:r>
      <w:r w:rsidR="004F7626" w:rsidRPr="00305A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Pr="00305A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933AFB">
        <w:rPr>
          <w:rFonts w:ascii="Times New Roman" w:hAnsi="Times New Roman" w:cs="Times New Roman"/>
          <w:sz w:val="24"/>
          <w:szCs w:val="24"/>
          <w:lang w:val="sr-Cyrl-RS"/>
        </w:rPr>
        <w:t>се уређују услуге од поверења</w:t>
      </w:r>
      <w:r w:rsidR="00EC70F0">
        <w:rPr>
          <w:rFonts w:ascii="Times New Roman" w:hAnsi="Times New Roman" w:cs="Times New Roman"/>
          <w:sz w:val="24"/>
          <w:szCs w:val="24"/>
          <w:lang w:val="sr-Cyrl-RS"/>
        </w:rPr>
        <w:t xml:space="preserve"> у електронском пословању</w:t>
      </w:r>
      <w:r w:rsidR="00B96D9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</w:p>
    <w:p w14:paraId="2C1A2BB4" w14:textId="29AB12EE" w:rsidR="003911AD" w:rsidRPr="00305AD1" w:rsidRDefault="003911AD" w:rsidP="00933AFB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У досадашњем ставу 2</w:t>
      </w:r>
      <w:r w:rsidR="006119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који постаје ста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в 3</w:t>
      </w:r>
      <w:r w:rsidR="006119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после речи</w:t>
      </w:r>
      <w:r w:rsidR="006119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„печатом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додају се речи</w:t>
      </w:r>
      <w:r w:rsidR="006119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„односно средством за креирање квалификованог електрон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ског печата</w:t>
      </w:r>
      <w:r w:rsidR="0061193E" w:rsidRPr="006119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”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 после речи</w:t>
      </w:r>
      <w:r w:rsidR="006119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„печат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додају се речи</w:t>
      </w:r>
      <w:r w:rsidR="006119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„односно средством за креирање ква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лификованог електронског печата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 а после речи</w:t>
      </w:r>
      <w:r w:rsidR="006119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„за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додаје се реч</w:t>
      </w:r>
      <w:r w:rsidR="006119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="00B96D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„њихово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31A15E47" w14:textId="63DC46CC" w:rsidR="003911AD" w:rsidRPr="00305AD1" w:rsidRDefault="003911AD" w:rsidP="003911AD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Досадашњи став 3. постаје став 4.</w:t>
      </w:r>
    </w:p>
    <w:p w14:paraId="1BB136C6" w14:textId="5061DFD6" w:rsidR="004D1AF1" w:rsidRPr="00305AD1" w:rsidRDefault="004051FF" w:rsidP="00721DA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У досадашњем ставу 4</w:t>
      </w:r>
      <w:r w:rsidR="0061193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4051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 постаје став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="0061193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4051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96D9B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 речи</w:t>
      </w:r>
      <w:r w:rsidR="0061193E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="00B96D9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„губитка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21DA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додај</w:t>
      </w:r>
      <w:r w:rsidR="0061193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721DA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се запета и речи</w:t>
      </w:r>
      <w:r w:rsidR="0061193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721DA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21DA2" w:rsidRPr="00721DA2">
        <w:rPr>
          <w:rFonts w:ascii="Times New Roman" w:hAnsi="Times New Roman" w:cs="Times New Roman"/>
          <w:sz w:val="24"/>
          <w:szCs w:val="24"/>
          <w:lang w:val="sr-Cyrl-RS"/>
        </w:rPr>
        <w:t>„односно нестанка или губитка</w:t>
      </w:r>
      <w:r w:rsidR="009A27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276C" w:rsidRPr="00305A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средства за креирање</w:t>
      </w:r>
      <w:r w:rsidR="00721DA2" w:rsidRPr="00305A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квалификованог електронског печат</w:t>
      </w:r>
      <w:r w:rsidR="009A276C" w:rsidRPr="00305A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="004303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</w:p>
    <w:p w14:paraId="35A56A39" w14:textId="492D519D" w:rsidR="003911AD" w:rsidRPr="00305AD1" w:rsidRDefault="003911AD" w:rsidP="003911AD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05A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Досадашњи став 5. постаје став 6.</w:t>
      </w:r>
    </w:p>
    <w:p w14:paraId="3FBA1E68" w14:textId="4848F061" w:rsidR="00DD3C4B" w:rsidRPr="007D7FD8" w:rsidRDefault="00864B9B" w:rsidP="00146D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  </w:t>
      </w:r>
    </w:p>
    <w:p w14:paraId="622D419D" w14:textId="5E2F2A09" w:rsidR="00DD3C4B" w:rsidRDefault="00393B7F" w:rsidP="00864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2877C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2877C1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A7397B" w:rsidRPr="00CC0DF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44AC830" w14:textId="77777777" w:rsidR="00376D22" w:rsidRPr="00146D4A" w:rsidRDefault="00376D22" w:rsidP="00864B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02FDF5B5" w14:textId="0A73DA00" w:rsidR="00721DA2" w:rsidRPr="001E5A69" w:rsidRDefault="00376D22" w:rsidP="00376D2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1E5A6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наслову изн</w:t>
      </w:r>
      <w:r w:rsidR="00B96D9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ад члана 15. после речи</w:t>
      </w:r>
      <w:r w:rsidR="00BB263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  <w:r w:rsidR="00B96D9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„печата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Pr="001E5A6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додају се речи</w:t>
      </w:r>
      <w:r w:rsidR="00BB263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: „</w:t>
      </w:r>
      <w:r w:rsidRPr="001E5A6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или средства за креирање ква</w:t>
      </w:r>
      <w:r w:rsidR="00B96D9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лификованог електронског печата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Pr="001E5A6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228491C" w14:textId="35DED37D" w:rsidR="00721DA2" w:rsidRPr="00721DA2" w:rsidRDefault="00721DA2" w:rsidP="00721D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E243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члану 15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после ст</w:t>
      </w:r>
      <w:r w:rsidR="00BB263B">
        <w:rPr>
          <w:rFonts w:ascii="Times New Roman" w:eastAsia="Times New Roman" w:hAnsi="Times New Roman" w:cs="Times New Roman"/>
          <w:sz w:val="24"/>
          <w:szCs w:val="24"/>
          <w:lang w:val="sr-Cyrl-CS"/>
        </w:rPr>
        <w:t>ава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</w:t>
      </w:r>
      <w:r w:rsidR="00BB263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додај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став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E2432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глас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и:</w:t>
      </w:r>
    </w:p>
    <w:p w14:paraId="6FC82EE9" w14:textId="1E54D4C3" w:rsidR="000A22CC" w:rsidRPr="00721DA2" w:rsidRDefault="00721DA2" w:rsidP="00721D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„У</w:t>
      </w:r>
      <w:r w:rsidRPr="00721DA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3A42">
        <w:rPr>
          <w:rFonts w:ascii="Times New Roman" w:hAnsi="Times New Roman" w:cs="Times New Roman"/>
          <w:sz w:val="24"/>
          <w:szCs w:val="24"/>
          <w:lang w:val="sr-Cyrl-RS"/>
        </w:rPr>
        <w:t>случају несталог или изгубљеног</w:t>
      </w:r>
      <w:r w:rsidRPr="00721DA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6D22" w:rsidRPr="001E5A6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средства за креирање квалификованог електронског печата</w:t>
      </w:r>
      <w:r w:rsidR="007613EC" w:rsidRPr="001E5A6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7613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1DA2">
        <w:rPr>
          <w:rFonts w:ascii="Times New Roman" w:hAnsi="Times New Roman" w:cs="Times New Roman"/>
          <w:sz w:val="24"/>
          <w:szCs w:val="24"/>
          <w:lang w:val="sr-Cyrl-RS"/>
        </w:rPr>
        <w:t>издаје се нови квалификовани електронски печат на основу сагласности министарства, а у складу са прописима којима се уређују услуге од поверења</w:t>
      </w:r>
      <w:r w:rsidR="002D6D43">
        <w:rPr>
          <w:rFonts w:ascii="Times New Roman" w:hAnsi="Times New Roman" w:cs="Times New Roman"/>
          <w:sz w:val="24"/>
          <w:szCs w:val="24"/>
          <w:lang w:val="sr-Cyrl-RS"/>
        </w:rPr>
        <w:t xml:space="preserve"> у електронском пословању</w:t>
      </w:r>
      <w:r w:rsidR="00B96D9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</w:p>
    <w:p w14:paraId="772C08F6" w14:textId="4ED110F0" w:rsidR="00DD3C4B" w:rsidRPr="007D7FD8" w:rsidRDefault="00864B9B" w:rsidP="00146D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  </w:t>
      </w:r>
    </w:p>
    <w:p w14:paraId="6F60CBF0" w14:textId="28791A5A" w:rsidR="00DD3C4B" w:rsidRPr="00A7397B" w:rsidRDefault="00C3172D" w:rsidP="00864B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2877C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2877C1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A7397B" w:rsidRPr="00CC0DF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9A74A11" w14:textId="77777777" w:rsidR="00D70484" w:rsidRPr="00146D4A" w:rsidRDefault="00D70484" w:rsidP="00864B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1C892F7C" w14:textId="40F038B3" w:rsidR="00C3172D" w:rsidRPr="0015493E" w:rsidRDefault="00C3172D" w:rsidP="003A59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члану 16. став 1. после речи</w:t>
      </w:r>
      <w:r w:rsidR="00BB263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„печат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додају се речи</w:t>
      </w:r>
      <w:r w:rsidR="00BB263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C3172D">
        <w:rPr>
          <w:rFonts w:ascii="Times New Roman" w:hAnsi="Times New Roman" w:cs="Times New Roman"/>
          <w:sz w:val="24"/>
          <w:szCs w:val="24"/>
          <w:lang w:val="sr-Cyrl-RS"/>
        </w:rPr>
        <w:t>„у форми отиска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BB263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B41CCD" w:rsidRPr="0015493E">
        <w:rPr>
          <w:rFonts w:ascii="Times New Roman" w:hAnsi="Times New Roman" w:cs="Times New Roman"/>
          <w:sz w:val="24"/>
          <w:szCs w:val="24"/>
          <w:lang w:val="sr-Cyrl-RS"/>
        </w:rPr>
        <w:t xml:space="preserve"> а после речи</w:t>
      </w:r>
      <w:r w:rsidR="00BB263B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B41CCD" w:rsidRPr="0015493E">
        <w:rPr>
          <w:rFonts w:ascii="Times New Roman" w:hAnsi="Times New Roman" w:cs="Times New Roman"/>
          <w:sz w:val="24"/>
          <w:szCs w:val="24"/>
          <w:lang w:val="sr-Cyrl-RS"/>
        </w:rPr>
        <w:t xml:space="preserve"> „тексту</w:t>
      </w:r>
      <w:r w:rsidR="00030231" w:rsidRPr="0015493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B41CCD" w:rsidRPr="0015493E">
        <w:rPr>
          <w:rFonts w:ascii="Times New Roman" w:hAnsi="Times New Roman" w:cs="Times New Roman"/>
          <w:sz w:val="24"/>
          <w:szCs w:val="24"/>
          <w:lang w:val="sr-Cyrl-RS"/>
        </w:rPr>
        <w:t xml:space="preserve"> реч</w:t>
      </w:r>
      <w:r w:rsidR="00BB263B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B41CCD" w:rsidRPr="0015493E">
        <w:rPr>
          <w:rFonts w:ascii="Times New Roman" w:hAnsi="Times New Roman" w:cs="Times New Roman"/>
          <w:sz w:val="24"/>
          <w:szCs w:val="24"/>
          <w:lang w:val="sr-Cyrl-RS"/>
        </w:rPr>
        <w:t xml:space="preserve"> „печаторезница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F11F84" w:rsidRPr="001549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30231" w:rsidRPr="0015493E">
        <w:rPr>
          <w:rFonts w:ascii="Times New Roman" w:hAnsi="Times New Roman" w:cs="Times New Roman"/>
          <w:sz w:val="24"/>
          <w:szCs w:val="24"/>
          <w:lang w:val="sr-Cyrl-RS"/>
        </w:rPr>
        <w:t>замењује се</w:t>
      </w:r>
      <w:r w:rsidR="00B41CCD" w:rsidRPr="0015493E">
        <w:rPr>
          <w:rFonts w:ascii="Times New Roman" w:hAnsi="Times New Roman" w:cs="Times New Roman"/>
          <w:sz w:val="24"/>
          <w:szCs w:val="24"/>
          <w:lang w:val="sr-Cyrl-RS"/>
        </w:rPr>
        <w:t xml:space="preserve"> реч</w:t>
      </w:r>
      <w:r w:rsidR="00030231" w:rsidRPr="0015493E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BB263B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B41CCD" w:rsidRPr="0015493E">
        <w:rPr>
          <w:rFonts w:ascii="Times New Roman" w:hAnsi="Times New Roman" w:cs="Times New Roman"/>
          <w:sz w:val="24"/>
          <w:szCs w:val="24"/>
          <w:lang w:val="sr-Cyrl-RS"/>
        </w:rPr>
        <w:t xml:space="preserve"> „предузетник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6F7D8A" w:rsidRPr="0015493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F7C98B7" w14:textId="61F48A79" w:rsidR="00C72788" w:rsidRPr="007D7FD8" w:rsidRDefault="00C3172D" w:rsidP="003A59B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C317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После става 1. додаје се </w:t>
      </w:r>
      <w:r w:rsidR="00BB263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нови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став 2. који гласи:</w:t>
      </w:r>
    </w:p>
    <w:p w14:paraId="19FB9F4A" w14:textId="055F359B" w:rsidR="00C72788" w:rsidRDefault="00C3172D" w:rsidP="003A59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„К</w:t>
      </w:r>
      <w:r w:rsidRPr="00C3172D">
        <w:rPr>
          <w:rFonts w:ascii="Times New Roman" w:hAnsi="Times New Roman" w:cs="Times New Roman"/>
          <w:sz w:val="24"/>
          <w:szCs w:val="24"/>
          <w:lang w:val="sr-Cyrl-RS"/>
        </w:rPr>
        <w:t>валификовани електронски печат издаје пружалац услуге издавања квалификованог сертификата за електронски печат, у складу са прописима којима се уређују услуге од поверења</w:t>
      </w:r>
      <w:r w:rsidR="001F37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F37F9" w:rsidRPr="001F37F9">
        <w:rPr>
          <w:rFonts w:ascii="Times New Roman" w:hAnsi="Times New Roman" w:cs="Times New Roman"/>
          <w:sz w:val="24"/>
          <w:szCs w:val="24"/>
          <w:lang w:val="sr-Cyrl-RS"/>
        </w:rPr>
        <w:t>у електронском пословању</w:t>
      </w:r>
      <w:r w:rsidRPr="00C3172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</w:p>
    <w:p w14:paraId="4AC42505" w14:textId="77AC6224" w:rsidR="00DD3C4B" w:rsidRDefault="00C3172D" w:rsidP="004B2E57">
      <w:p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  <w:r w:rsidRPr="000F5B43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 ст.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</w:t>
      </w:r>
      <w:r w:rsidR="00BB263B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3</w:t>
      </w:r>
      <w:r w:rsidR="0048351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73256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B2E57" w:rsidRPr="00AC51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бришу се. </w:t>
      </w:r>
    </w:p>
    <w:p w14:paraId="617699E0" w14:textId="77777777" w:rsidR="00F11F84" w:rsidRPr="0073256B" w:rsidRDefault="00F11F84" w:rsidP="00146D4A">
      <w:pPr>
        <w:tabs>
          <w:tab w:val="left" w:pos="11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CD064F" w14:textId="1C73BDCF" w:rsidR="00DD3C4B" w:rsidRPr="00AC5183" w:rsidRDefault="00864B9B" w:rsidP="00864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C5183">
        <w:rPr>
          <w:rFonts w:ascii="Times New Roman" w:hAnsi="Times New Roman" w:cs="Times New Roman"/>
          <w:sz w:val="24"/>
          <w:szCs w:val="24"/>
          <w:lang w:val="sr-Cyrl-RS"/>
        </w:rPr>
        <w:t> </w:t>
      </w:r>
      <w:r w:rsidR="00F11F84" w:rsidRPr="00AC5183">
        <w:rPr>
          <w:rFonts w:ascii="Times New Roman" w:hAnsi="Times New Roman" w:cs="Times New Roman"/>
          <w:sz w:val="24"/>
          <w:szCs w:val="24"/>
          <w:lang w:val="sr-Cyrl-RS"/>
        </w:rPr>
        <w:t>Члан 15.</w:t>
      </w:r>
    </w:p>
    <w:p w14:paraId="1DFA0A8E" w14:textId="77777777" w:rsidR="00F11F84" w:rsidRPr="00146D4A" w:rsidRDefault="00F11F84" w:rsidP="00864B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16A62F1F" w14:textId="3BE75AF0" w:rsidR="00F11F84" w:rsidRPr="00AC5183" w:rsidRDefault="00F11F84" w:rsidP="00F11F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5183">
        <w:rPr>
          <w:rFonts w:ascii="Times New Roman" w:hAnsi="Times New Roman" w:cs="Times New Roman"/>
          <w:sz w:val="24"/>
          <w:szCs w:val="24"/>
          <w:lang w:val="sr-Cyrl-RS"/>
        </w:rPr>
        <w:t>У члану 17</w:t>
      </w:r>
      <w:r w:rsidR="00680CAD" w:rsidRPr="00AC5183">
        <w:rPr>
          <w:rFonts w:ascii="Times New Roman" w:hAnsi="Times New Roman" w:cs="Times New Roman"/>
          <w:sz w:val="24"/>
          <w:szCs w:val="24"/>
          <w:lang w:val="sr-Cyrl-RS"/>
        </w:rPr>
        <w:t xml:space="preserve">. став 1. </w:t>
      </w:r>
      <w:r w:rsidRPr="00AC5183">
        <w:rPr>
          <w:rFonts w:ascii="Times New Roman" w:hAnsi="Times New Roman" w:cs="Times New Roman"/>
          <w:sz w:val="24"/>
          <w:szCs w:val="24"/>
          <w:lang w:val="sr-Cyrl-RS"/>
        </w:rPr>
        <w:t>реч</w:t>
      </w:r>
      <w:r w:rsidR="00BB263B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AC5183">
        <w:rPr>
          <w:rFonts w:ascii="Times New Roman" w:hAnsi="Times New Roman" w:cs="Times New Roman"/>
          <w:sz w:val="24"/>
          <w:szCs w:val="24"/>
          <w:lang w:val="sr-Cyrl-RS"/>
        </w:rPr>
        <w:t xml:space="preserve"> „печаторезница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680CAD" w:rsidRPr="00AC51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5183">
        <w:rPr>
          <w:rFonts w:ascii="Times New Roman" w:hAnsi="Times New Roman" w:cs="Times New Roman"/>
          <w:sz w:val="24"/>
          <w:szCs w:val="24"/>
          <w:lang w:val="sr-Cyrl-RS"/>
        </w:rPr>
        <w:t>замењује се речју</w:t>
      </w:r>
      <w:r w:rsidR="00BB263B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AC5183">
        <w:rPr>
          <w:rFonts w:ascii="Times New Roman" w:hAnsi="Times New Roman" w:cs="Times New Roman"/>
          <w:sz w:val="24"/>
          <w:szCs w:val="24"/>
          <w:lang w:val="sr-Cyrl-RS"/>
        </w:rPr>
        <w:t xml:space="preserve"> „предузетник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680CAD" w:rsidRPr="00AC518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D9496B1" w14:textId="1422CEA8" w:rsidR="00680CAD" w:rsidRPr="00AC5183" w:rsidRDefault="00680CAD" w:rsidP="00F11F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5183">
        <w:rPr>
          <w:rFonts w:ascii="Times New Roman" w:hAnsi="Times New Roman" w:cs="Times New Roman"/>
          <w:sz w:val="24"/>
          <w:szCs w:val="24"/>
          <w:lang w:val="sr-Cyrl-RS"/>
        </w:rPr>
        <w:t xml:space="preserve">У ставу 2. </w:t>
      </w:r>
      <w:r w:rsidR="00B96D9B">
        <w:rPr>
          <w:rFonts w:ascii="Times New Roman" w:hAnsi="Times New Roman" w:cs="Times New Roman"/>
          <w:sz w:val="24"/>
          <w:szCs w:val="24"/>
          <w:lang w:val="sr-Cyrl-RS"/>
        </w:rPr>
        <w:t>речи</w:t>
      </w:r>
      <w:r w:rsidR="00BB263B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B96D9B">
        <w:rPr>
          <w:rFonts w:ascii="Times New Roman" w:hAnsi="Times New Roman" w:cs="Times New Roman"/>
          <w:sz w:val="24"/>
          <w:szCs w:val="24"/>
          <w:lang w:val="sr-Cyrl-RS"/>
        </w:rPr>
        <w:t xml:space="preserve"> „печаторезница је дужна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CE066A" w:rsidRPr="00AC5183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</w:t>
      </w:r>
      <w:r w:rsidR="00B96D9B">
        <w:rPr>
          <w:rFonts w:ascii="Times New Roman" w:hAnsi="Times New Roman" w:cs="Times New Roman"/>
          <w:sz w:val="24"/>
          <w:szCs w:val="24"/>
          <w:lang w:val="sr-Cyrl-RS"/>
        </w:rPr>
        <w:t>се речима</w:t>
      </w:r>
      <w:r w:rsidR="00BB263B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B96D9B">
        <w:rPr>
          <w:rFonts w:ascii="Times New Roman" w:hAnsi="Times New Roman" w:cs="Times New Roman"/>
          <w:sz w:val="24"/>
          <w:szCs w:val="24"/>
          <w:lang w:val="sr-Cyrl-RS"/>
        </w:rPr>
        <w:t xml:space="preserve"> „предузетник је дужан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CE066A" w:rsidRPr="00AC518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81609B1" w14:textId="664E6168" w:rsidR="00DD3C4B" w:rsidRPr="007D7FD8" w:rsidRDefault="00864B9B" w:rsidP="00146D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 </w:t>
      </w:r>
    </w:p>
    <w:p w14:paraId="607EB7B8" w14:textId="2FEB60B0" w:rsidR="00DD3C4B" w:rsidRPr="00CC0DFC" w:rsidRDefault="00C3172D" w:rsidP="00864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2877C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A3002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A7397B" w:rsidRPr="00CC0DF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7FBB708" w14:textId="77777777" w:rsidR="00D70484" w:rsidRPr="00146D4A" w:rsidRDefault="00D70484" w:rsidP="00864B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785B07AD" w14:textId="4D6CF5AA" w:rsidR="00DD3C4B" w:rsidRPr="007D7FD8" w:rsidRDefault="00C3172D" w:rsidP="003A59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члану 18. после речи</w:t>
      </w:r>
      <w:r w:rsidR="00BB263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„о</w:t>
      </w:r>
      <w:r w:rsidR="00864B9B"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тисак</w:t>
      </w:r>
      <w:r w:rsidR="00B96D9B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BB263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додају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се запета и речи</w:t>
      </w:r>
      <w:r w:rsidR="00BB263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C72788"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</w:t>
      </w:r>
      <w:r w:rsidR="0016622C">
        <w:rPr>
          <w:rFonts w:ascii="Times New Roman" w:hAnsi="Times New Roman" w:cs="Times New Roman"/>
          <w:sz w:val="24"/>
          <w:szCs w:val="24"/>
          <w:lang w:val="sr-Cyrl-RS"/>
        </w:rPr>
        <w:t>односно спољни приказ</w:t>
      </w:r>
      <w:r w:rsidR="0016622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BB263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 после речи</w:t>
      </w:r>
      <w:r w:rsidR="00BB263B">
        <w:rPr>
          <w:rFonts w:ascii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864B9B"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примерака печата</w:t>
      </w:r>
      <w:r w:rsidR="00AB7C21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додају се </w:t>
      </w:r>
      <w:r w:rsidR="00BB263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запета и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речи</w:t>
      </w:r>
      <w:r w:rsidR="00BB263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</w:t>
      </w:r>
      <w:r w:rsidRPr="00C3172D">
        <w:rPr>
          <w:rFonts w:ascii="Times New Roman" w:hAnsi="Times New Roman" w:cs="Times New Roman"/>
          <w:sz w:val="24"/>
          <w:szCs w:val="24"/>
          <w:lang w:val="sr-Cyrl-RS"/>
        </w:rPr>
        <w:t>односно јединственом серијском броју који је садржан у квалификованом сертификату за електронски печат</w:t>
      </w:r>
      <w:r w:rsidR="00AB7C21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E7E2078" w14:textId="77777777" w:rsidR="00DD3C4B" w:rsidRPr="007D7FD8" w:rsidRDefault="00864B9B" w:rsidP="00146D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 </w:t>
      </w:r>
    </w:p>
    <w:p w14:paraId="27B08206" w14:textId="50D3B5DC" w:rsidR="00DD3C4B" w:rsidRPr="00A7397B" w:rsidRDefault="00854898" w:rsidP="00864B9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2877C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A3002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="00A7397B" w:rsidRPr="00912FB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EA9AF75" w14:textId="77777777" w:rsidR="00D70484" w:rsidRPr="00146D4A" w:rsidRDefault="00D70484" w:rsidP="00864B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3978DF45" w14:textId="1BCCAE6C" w:rsidR="00DD3C4B" w:rsidRPr="007D7FD8" w:rsidRDefault="00854898" w:rsidP="003A59B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члану 19. после </w:t>
      </w:r>
      <w:r w:rsidR="00177B6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речи</w:t>
      </w:r>
      <w:r w:rsidR="00BB263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177B6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</w:t>
      </w:r>
      <w:r w:rsidR="00864B9B"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евиденцију</w:t>
      </w:r>
      <w:r w:rsidR="0016622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177B6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додају се речи</w:t>
      </w:r>
      <w:r w:rsidR="00A81C3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864B9B"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77B6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</w:t>
      </w:r>
      <w:r w:rsidR="00177B6B" w:rsidRPr="00177B6B">
        <w:rPr>
          <w:rFonts w:ascii="Times New Roman" w:hAnsi="Times New Roman" w:cs="Times New Roman"/>
          <w:sz w:val="24"/>
          <w:szCs w:val="24"/>
          <w:lang w:val="sr-Cyrl-RS"/>
        </w:rPr>
        <w:t>у електронском облику</w:t>
      </w:r>
      <w:r w:rsidR="0016622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3B09C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C72788"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733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0137E" w:rsidRPr="00912FB0">
        <w:rPr>
          <w:rFonts w:ascii="Times New Roman" w:hAnsi="Times New Roman" w:cs="Times New Roman"/>
          <w:sz w:val="24"/>
          <w:szCs w:val="24"/>
          <w:lang w:val="sr-Cyrl-RS"/>
        </w:rPr>
        <w:t>после речи</w:t>
      </w:r>
      <w:r w:rsidR="00A81C3D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10137E" w:rsidRPr="00912F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622C">
        <w:rPr>
          <w:rFonts w:ascii="Times New Roman" w:hAnsi="Times New Roman" w:cs="Times New Roman"/>
          <w:sz w:val="24"/>
          <w:szCs w:val="24"/>
          <w:lang w:val="sr-Cyrl-RS"/>
        </w:rPr>
        <w:t>„броју примерака печата,</w:t>
      </w:r>
      <w:r w:rsidR="0016622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D45332" w:rsidRPr="00912FB0">
        <w:rPr>
          <w:rFonts w:ascii="Times New Roman" w:hAnsi="Times New Roman" w:cs="Times New Roman"/>
          <w:sz w:val="24"/>
          <w:szCs w:val="24"/>
          <w:lang w:val="sr-Cyrl-RS"/>
        </w:rPr>
        <w:t xml:space="preserve"> додају се речи</w:t>
      </w:r>
      <w:r w:rsidR="00A81C3D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D45332" w:rsidRPr="00912FB0">
        <w:rPr>
          <w:rFonts w:ascii="Times New Roman" w:hAnsi="Times New Roman" w:cs="Times New Roman"/>
          <w:sz w:val="24"/>
          <w:szCs w:val="24"/>
          <w:lang w:val="sr-Cyrl-RS"/>
        </w:rPr>
        <w:t xml:space="preserve"> „јединственом серијском броју,</w:t>
      </w:r>
      <w:r w:rsidR="0016622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D45332" w:rsidRPr="00912F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332B" w:rsidRPr="003A30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после речи</w:t>
      </w:r>
      <w:r w:rsidR="00A81C3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864B9B" w:rsidRPr="003A30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77332B" w:rsidRPr="003A30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</w:t>
      </w:r>
      <w:r w:rsidR="00864B9B" w:rsidRPr="003A30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изгубљеним</w:t>
      </w:r>
      <w:r w:rsidR="0016622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77332B" w:rsidRPr="003A30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115C6" w:rsidRPr="003A30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додај</w:t>
      </w:r>
      <w:r w:rsidR="00A81C3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E115C6" w:rsidRPr="003A30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се запета и</w:t>
      </w:r>
      <w:r w:rsidR="0077332B" w:rsidRPr="003A30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речи</w:t>
      </w:r>
      <w:r w:rsidR="00A81C3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: </w:t>
      </w:r>
      <w:r w:rsidR="0077332B" w:rsidRPr="003A3076">
        <w:rPr>
          <w:rFonts w:ascii="Times New Roman" w:hAnsi="Times New Roman" w:cs="Times New Roman"/>
          <w:sz w:val="24"/>
          <w:szCs w:val="24"/>
          <w:lang w:val="sr-Cyrl-RS"/>
        </w:rPr>
        <w:t>„истеклим и</w:t>
      </w:r>
      <w:r w:rsidR="0016622C">
        <w:rPr>
          <w:rFonts w:ascii="Times New Roman" w:hAnsi="Times New Roman" w:cs="Times New Roman"/>
          <w:sz w:val="24"/>
          <w:szCs w:val="24"/>
          <w:lang w:val="sr-Cyrl-RS"/>
        </w:rPr>
        <w:t xml:space="preserve"> повученим</w:t>
      </w:r>
      <w:r w:rsidR="0016622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24695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FD403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403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 после речи</w:t>
      </w:r>
      <w:r w:rsidR="0024695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864B9B"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D403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</w:t>
      </w:r>
      <w:r w:rsidR="00864B9B"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отисак</w:t>
      </w:r>
      <w:r w:rsidR="0016622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FD403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додај</w:t>
      </w:r>
      <w:r w:rsidR="0024695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FD403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се запета и речи</w:t>
      </w:r>
      <w:r w:rsidR="0024695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864B9B"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D403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</w:t>
      </w:r>
      <w:r w:rsidR="0016622C">
        <w:rPr>
          <w:rFonts w:ascii="Times New Roman" w:hAnsi="Times New Roman" w:cs="Times New Roman"/>
          <w:sz w:val="24"/>
          <w:szCs w:val="24"/>
          <w:lang w:val="sr-Cyrl-RS"/>
        </w:rPr>
        <w:t>односно спољни приказ</w:t>
      </w:r>
      <w:r w:rsidR="0016622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864B9B"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46B00FAA" w14:textId="0E023161" w:rsidR="00247256" w:rsidRPr="00146D4A" w:rsidRDefault="00864B9B" w:rsidP="00146D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 </w:t>
      </w:r>
    </w:p>
    <w:p w14:paraId="3584190D" w14:textId="18107919" w:rsidR="00DD3C4B" w:rsidRPr="00D20CCF" w:rsidRDefault="00864B9B" w:rsidP="00864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D7FD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2877C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A3002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="00A7397B" w:rsidRPr="00D20CC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EBCF785" w14:textId="77777777" w:rsidR="00D70484" w:rsidRPr="00146D4A" w:rsidRDefault="00D70484" w:rsidP="00864B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415AF9A6" w14:textId="3FC4F287" w:rsidR="00B578F3" w:rsidRDefault="00B578F3" w:rsidP="00B578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5183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20. став 1. </w:t>
      </w:r>
      <w:r w:rsidR="0016622C">
        <w:rPr>
          <w:rFonts w:ascii="Times New Roman" w:hAnsi="Times New Roman" w:cs="Times New Roman"/>
          <w:sz w:val="24"/>
          <w:szCs w:val="24"/>
          <w:lang w:val="sr-Cyrl-RS"/>
        </w:rPr>
        <w:t>речи</w:t>
      </w:r>
      <w:r w:rsidR="00246958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16622C">
        <w:rPr>
          <w:rFonts w:ascii="Times New Roman" w:hAnsi="Times New Roman" w:cs="Times New Roman"/>
          <w:sz w:val="24"/>
          <w:szCs w:val="24"/>
          <w:lang w:val="sr-Cyrl-RS"/>
        </w:rPr>
        <w:t xml:space="preserve"> „рад печаторезница</w:t>
      </w:r>
      <w:r w:rsidR="0016622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24695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замењују се речима:</w:t>
      </w:r>
      <w:r w:rsidRPr="00AC5183">
        <w:rPr>
          <w:rFonts w:ascii="Times New Roman" w:hAnsi="Times New Roman" w:cs="Times New Roman"/>
          <w:sz w:val="24"/>
          <w:szCs w:val="24"/>
          <w:lang w:val="sr-Cyrl-RS"/>
        </w:rPr>
        <w:t xml:space="preserve"> „пружаоца услуге издавања квалификованих се</w:t>
      </w:r>
      <w:r w:rsidR="0016622C">
        <w:rPr>
          <w:rFonts w:ascii="Times New Roman" w:hAnsi="Times New Roman" w:cs="Times New Roman"/>
          <w:sz w:val="24"/>
          <w:szCs w:val="24"/>
          <w:lang w:val="sr-Cyrl-RS"/>
        </w:rPr>
        <w:t>ртификата за електронски печат,</w:t>
      </w:r>
      <w:r w:rsidR="0016622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Pr="00AC518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9A9D89B" w14:textId="0FBED830" w:rsidR="0016622C" w:rsidRDefault="0016622C" w:rsidP="00B578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7861C9" w14:textId="77777777" w:rsidR="0016622C" w:rsidRPr="00AC5183" w:rsidRDefault="0016622C" w:rsidP="00B578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B1E712" w14:textId="77777777" w:rsidR="00B578F3" w:rsidRDefault="00B578F3" w:rsidP="003A59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6AC8E0" w14:textId="2DE36C1A" w:rsidR="009E5822" w:rsidRPr="00A7397B" w:rsidRDefault="009E5822" w:rsidP="006D36B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6D36BD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126F32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="00A7397B" w:rsidRPr="00D20CC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0A900DB" w14:textId="77777777" w:rsidR="009E5822" w:rsidRPr="006D36BD" w:rsidRDefault="009E5822" w:rsidP="006D3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E189A9" w14:textId="544FC001" w:rsidR="009E5822" w:rsidRPr="00AC5183" w:rsidRDefault="008E60C4" w:rsidP="00A7397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AC5183">
        <w:rPr>
          <w:rFonts w:ascii="Times New Roman" w:hAnsi="Times New Roman" w:cs="Times New Roman"/>
          <w:sz w:val="24"/>
          <w:szCs w:val="24"/>
          <w:lang w:val="sr-Cyrl-RS"/>
        </w:rPr>
        <w:t>После члана 2</w:t>
      </w:r>
      <w:r w:rsidR="00B550C2" w:rsidRPr="00AC5183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AC518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E5822" w:rsidRPr="00AC5183">
        <w:rPr>
          <w:rFonts w:ascii="Times New Roman" w:hAnsi="Times New Roman" w:cs="Times New Roman"/>
          <w:sz w:val="24"/>
          <w:szCs w:val="24"/>
          <w:lang w:val="sr-Cyrl-RS"/>
        </w:rPr>
        <w:t xml:space="preserve"> додаје се члан 2</w:t>
      </w:r>
      <w:r w:rsidR="00764BC6">
        <w:rPr>
          <w:rFonts w:ascii="Times New Roman" w:hAnsi="Times New Roman" w:cs="Times New Roman"/>
          <w:sz w:val="24"/>
          <w:szCs w:val="24"/>
          <w:lang w:val="sr-Cyrl-RS"/>
        </w:rPr>
        <w:t>0а</w:t>
      </w:r>
      <w:r w:rsidR="009E5822" w:rsidRPr="00AC5183"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гласи: </w:t>
      </w:r>
    </w:p>
    <w:p w14:paraId="6652A06E" w14:textId="77777777" w:rsidR="009E5822" w:rsidRPr="007D7FD8" w:rsidRDefault="009E5822" w:rsidP="00864B9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5FBD3EB2" w14:textId="4AB35477" w:rsidR="00C72788" w:rsidRDefault="006D36BD" w:rsidP="00864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</w:t>
      </w:r>
      <w:r w:rsidRPr="006D36BD">
        <w:rPr>
          <w:rFonts w:ascii="Times New Roman" w:hAnsi="Times New Roman" w:cs="Times New Roman"/>
          <w:sz w:val="24"/>
          <w:szCs w:val="24"/>
          <w:lang w:val="sr-Cyrl-RS"/>
        </w:rPr>
        <w:t>лан 2</w:t>
      </w:r>
      <w:r w:rsidR="00764BC6">
        <w:rPr>
          <w:rFonts w:ascii="Times New Roman" w:hAnsi="Times New Roman" w:cs="Times New Roman"/>
          <w:sz w:val="24"/>
          <w:szCs w:val="24"/>
          <w:lang w:val="sr-Cyrl-RS"/>
        </w:rPr>
        <w:t>0а</w:t>
      </w:r>
    </w:p>
    <w:p w14:paraId="02705EE5" w14:textId="77777777" w:rsidR="00D70484" w:rsidRPr="00146D4A" w:rsidRDefault="00D70484" w:rsidP="00864B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7A1B103F" w14:textId="0A27E4C6" w:rsidR="00C72788" w:rsidRDefault="00616F73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6D36BD" w:rsidRPr="006D36BD">
        <w:rPr>
          <w:rFonts w:ascii="Times New Roman" w:hAnsi="Times New Roman" w:cs="Times New Roman"/>
          <w:sz w:val="24"/>
          <w:szCs w:val="24"/>
          <w:lang w:val="sr-Cyrl-RS"/>
        </w:rPr>
        <w:t>адзор над радом пружалаца услуге издавања квалификованих сертификата за електронски печат врши надлежни орган у склад</w:t>
      </w:r>
      <w:r w:rsidR="004C1B2A">
        <w:rPr>
          <w:rFonts w:ascii="Times New Roman" w:hAnsi="Times New Roman" w:cs="Times New Roman"/>
          <w:sz w:val="24"/>
          <w:szCs w:val="24"/>
          <w:lang w:val="sr-Cyrl-RS"/>
        </w:rPr>
        <w:t xml:space="preserve">у са прописима којима се </w:t>
      </w:r>
      <w:r w:rsidR="004C1B2A" w:rsidRPr="002877C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уређују</w:t>
      </w:r>
      <w:r w:rsidR="006D36BD" w:rsidRPr="002877C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4C1B2A" w:rsidRPr="002877C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услуге од поверења</w:t>
      </w:r>
      <w:r w:rsidR="00247256" w:rsidRPr="00247256">
        <w:t xml:space="preserve"> </w:t>
      </w:r>
      <w:r w:rsidR="00247256" w:rsidRPr="0024725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електронском пословању</w:t>
      </w:r>
      <w:r w:rsidR="0016622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16622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6D36BD" w:rsidRPr="006D36B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78039C6" w14:textId="34C3E2F5" w:rsidR="00126F32" w:rsidRDefault="00126F32" w:rsidP="00E541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8DCD32" w14:textId="5AF6542A" w:rsidR="00126F32" w:rsidRPr="00AC5183" w:rsidRDefault="00126F32" w:rsidP="00126F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C5183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AC518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B05DD5E" w14:textId="77777777" w:rsidR="00126F32" w:rsidRPr="00146D4A" w:rsidRDefault="00126F32" w:rsidP="00126F3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6B0A2FB2" w14:textId="32ECA32A" w:rsidR="00126F32" w:rsidRPr="00AC5183" w:rsidRDefault="00126F32" w:rsidP="00126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5183">
        <w:rPr>
          <w:rFonts w:ascii="Times New Roman" w:hAnsi="Times New Roman" w:cs="Times New Roman"/>
          <w:sz w:val="24"/>
          <w:szCs w:val="24"/>
          <w:lang w:val="sr-Cyrl-RS"/>
        </w:rPr>
        <w:tab/>
        <w:t>Члан 21. брише се.</w:t>
      </w:r>
    </w:p>
    <w:p w14:paraId="27828B30" w14:textId="12983626" w:rsidR="003A3076" w:rsidRDefault="003A3076" w:rsidP="005953F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03CBEF86" w14:textId="77777777" w:rsidR="00747843" w:rsidRDefault="00747843" w:rsidP="005953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B0A280" w14:textId="67B6B4F9" w:rsidR="00747843" w:rsidRPr="00D20CCF" w:rsidRDefault="002877C1" w:rsidP="002C42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B550C2">
        <w:rPr>
          <w:rFonts w:ascii="Times New Roman" w:hAnsi="Times New Roman" w:cs="Times New Roman"/>
          <w:sz w:val="24"/>
          <w:szCs w:val="24"/>
          <w:lang w:val="sr-Latn-RS"/>
        </w:rPr>
        <w:t>21</w:t>
      </w:r>
      <w:r w:rsidR="002C42D1" w:rsidRPr="00D20CC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F1E9A9E" w14:textId="77777777" w:rsidR="0045507F" w:rsidRPr="00146D4A" w:rsidRDefault="0045507F" w:rsidP="002C42D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06D2E0F4" w14:textId="77777777" w:rsidR="0045507F" w:rsidRPr="00D20CCF" w:rsidRDefault="0045507F" w:rsidP="004550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0CCF">
        <w:rPr>
          <w:rFonts w:ascii="Times New Roman" w:hAnsi="Times New Roman" w:cs="Times New Roman"/>
          <w:sz w:val="24"/>
          <w:szCs w:val="24"/>
          <w:lang w:val="sr-Cyrl-RS"/>
        </w:rPr>
        <w:t>У члану 22. став 1. мења се и гласи:</w:t>
      </w:r>
    </w:p>
    <w:p w14:paraId="630CADDB" w14:textId="2076B91E" w:rsidR="0045507F" w:rsidRPr="00AC5183" w:rsidRDefault="0045507F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0CC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„Новчаном казном од 50.000 до 500.000 динара казниће се за прекршај </w:t>
      </w:r>
      <w:r w:rsidR="006E70F8" w:rsidRPr="00AC5183">
        <w:rPr>
          <w:rFonts w:ascii="Times New Roman" w:hAnsi="Times New Roman" w:cs="Times New Roman"/>
          <w:sz w:val="24"/>
          <w:szCs w:val="24"/>
          <w:lang w:val="sr-Cyrl-RS"/>
        </w:rPr>
        <w:t>предузетник</w:t>
      </w:r>
      <w:r w:rsidR="006F6282">
        <w:rPr>
          <w:rFonts w:ascii="Times New Roman" w:hAnsi="Times New Roman" w:cs="Times New Roman"/>
          <w:sz w:val="24"/>
          <w:szCs w:val="24"/>
          <w:lang w:val="sr-Cyrl-RS"/>
        </w:rPr>
        <w:t>:”</w:t>
      </w:r>
    </w:p>
    <w:p w14:paraId="787693C1" w14:textId="5D02DA22" w:rsidR="0045507F" w:rsidRDefault="0045507F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518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261E1" w:rsidRPr="00AC5183">
        <w:rPr>
          <w:rFonts w:ascii="Times New Roman" w:hAnsi="Times New Roman" w:cs="Times New Roman"/>
          <w:sz w:val="24"/>
          <w:szCs w:val="24"/>
          <w:lang w:val="sr-Cyrl-RS"/>
        </w:rPr>
        <w:t>Алинеја прва брише се.</w:t>
      </w:r>
      <w:r w:rsidRPr="00AC51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1773F64" w14:textId="4F3CAE3F" w:rsidR="003F3843" w:rsidRPr="003F3843" w:rsidRDefault="003F3843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Став 3. брише се.</w:t>
      </w:r>
    </w:p>
    <w:p w14:paraId="76F4477E" w14:textId="77777777" w:rsidR="0093686D" w:rsidRPr="00D20CCF" w:rsidRDefault="0093686D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1E9B1B" w14:textId="10A1D4B5" w:rsidR="0045507F" w:rsidRPr="00D20CCF" w:rsidRDefault="002877C1" w:rsidP="004550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B550C2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45507F" w:rsidRPr="00D20CC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5313074" w14:textId="77777777" w:rsidR="0045507F" w:rsidRPr="00146D4A" w:rsidRDefault="0045507F" w:rsidP="0045507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18F170E3" w14:textId="77777777" w:rsidR="0045507F" w:rsidRPr="00D20CCF" w:rsidRDefault="0045507F" w:rsidP="004550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0CCF">
        <w:rPr>
          <w:rFonts w:ascii="Times New Roman" w:hAnsi="Times New Roman" w:cs="Times New Roman"/>
          <w:sz w:val="24"/>
          <w:szCs w:val="24"/>
          <w:lang w:val="sr-Cyrl-RS"/>
        </w:rPr>
        <w:t> Члан 23. мења се и гласи:</w:t>
      </w:r>
    </w:p>
    <w:p w14:paraId="01847475" w14:textId="77777777" w:rsidR="0045507F" w:rsidRPr="00D20CCF" w:rsidRDefault="0045507F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7464A0" w14:textId="77777777" w:rsidR="0045507F" w:rsidRPr="00D20CCF" w:rsidRDefault="0045507F" w:rsidP="004550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20CCF">
        <w:rPr>
          <w:rFonts w:ascii="Times New Roman" w:hAnsi="Times New Roman" w:cs="Times New Roman"/>
          <w:sz w:val="24"/>
          <w:szCs w:val="24"/>
          <w:lang w:val="sr-Cyrl-RS"/>
        </w:rPr>
        <w:t>„Члан 23.</w:t>
      </w:r>
    </w:p>
    <w:p w14:paraId="794529D6" w14:textId="77777777" w:rsidR="0045507F" w:rsidRPr="00D20CCF" w:rsidRDefault="0045507F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0CCF">
        <w:rPr>
          <w:rFonts w:ascii="Times New Roman" w:hAnsi="Times New Roman" w:cs="Times New Roman"/>
          <w:sz w:val="24"/>
          <w:szCs w:val="24"/>
          <w:lang w:val="sr-Cyrl-RS"/>
        </w:rPr>
        <w:tab/>
        <w:t>„Новчаном казном од 15.000 до 50.000 динара казниће се за прекршај одговорно лице у органу:</w:t>
      </w:r>
    </w:p>
    <w:p w14:paraId="6D62E8A1" w14:textId="77777777" w:rsidR="0045507F" w:rsidRPr="00D20CCF" w:rsidRDefault="0045507F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836C4A" w14:textId="77777777" w:rsidR="0045507F" w:rsidRPr="00D20CCF" w:rsidRDefault="0045507F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0CCF">
        <w:rPr>
          <w:rFonts w:ascii="Times New Roman" w:hAnsi="Times New Roman" w:cs="Times New Roman"/>
          <w:sz w:val="24"/>
          <w:szCs w:val="24"/>
          <w:lang w:val="sr-Cyrl-RS"/>
        </w:rPr>
        <w:tab/>
        <w:t>- ако рукује квалификованим електронским печатом ван службених просторија за извршење радњи које нису службене (члан 9. став 3);</w:t>
      </w:r>
    </w:p>
    <w:p w14:paraId="7ADE19D6" w14:textId="77777777" w:rsidR="0045507F" w:rsidRPr="00D20CCF" w:rsidRDefault="0045507F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0CCF">
        <w:rPr>
          <w:rFonts w:ascii="Times New Roman" w:hAnsi="Times New Roman" w:cs="Times New Roman"/>
          <w:sz w:val="24"/>
          <w:szCs w:val="24"/>
          <w:lang w:val="sr-Cyrl-RS"/>
        </w:rPr>
        <w:tab/>
        <w:t>- ако наручи печат без сагласности надлежног органа и такав печат употреби  (члан 10. став 1);</w:t>
      </w:r>
    </w:p>
    <w:p w14:paraId="35922778" w14:textId="77777777" w:rsidR="0045507F" w:rsidRPr="00D20CCF" w:rsidRDefault="0045507F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0CCF">
        <w:rPr>
          <w:rFonts w:ascii="Times New Roman" w:hAnsi="Times New Roman" w:cs="Times New Roman"/>
          <w:sz w:val="24"/>
          <w:szCs w:val="24"/>
          <w:lang w:val="sr-Cyrl-RS"/>
        </w:rPr>
        <w:tab/>
        <w:t>- ако не уништи печат који је постао неодговарајући (члан 13. став 1);</w:t>
      </w:r>
    </w:p>
    <w:p w14:paraId="430102D5" w14:textId="77777777" w:rsidR="0045507F" w:rsidRPr="00D20CCF" w:rsidRDefault="0045507F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0CCF">
        <w:rPr>
          <w:rFonts w:ascii="Times New Roman" w:hAnsi="Times New Roman" w:cs="Times New Roman"/>
          <w:sz w:val="24"/>
          <w:szCs w:val="24"/>
          <w:lang w:val="sr-Cyrl-RS"/>
        </w:rPr>
        <w:tab/>
        <w:t>- ако не пријави нестанак или губитак печата или у року не поднесе захтев за оглашавање печата неважећим (члан 14. ст. 1. и 4);</w:t>
      </w:r>
    </w:p>
    <w:p w14:paraId="18D66FDC" w14:textId="125BDE2E" w:rsidR="0045507F" w:rsidRPr="00D20CCF" w:rsidRDefault="0045507F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0CCF">
        <w:rPr>
          <w:rFonts w:ascii="Times New Roman" w:hAnsi="Times New Roman" w:cs="Times New Roman"/>
          <w:sz w:val="24"/>
          <w:szCs w:val="24"/>
          <w:lang w:val="sr-Cyrl-RS"/>
        </w:rPr>
        <w:tab/>
        <w:t>- ако не пријави нестало или из</w:t>
      </w:r>
      <w:r w:rsidR="0093686D" w:rsidRPr="00D20CCF">
        <w:rPr>
          <w:rFonts w:ascii="Times New Roman" w:hAnsi="Times New Roman" w:cs="Times New Roman"/>
          <w:sz w:val="24"/>
          <w:szCs w:val="24"/>
          <w:lang w:val="sr-Cyrl-RS"/>
        </w:rPr>
        <w:t xml:space="preserve">губљено </w:t>
      </w:r>
      <w:r w:rsidRPr="00D20CCF">
        <w:rPr>
          <w:rFonts w:ascii="Times New Roman" w:hAnsi="Times New Roman" w:cs="Times New Roman"/>
          <w:sz w:val="24"/>
          <w:szCs w:val="24"/>
          <w:lang w:val="sr-Cyrl-RS"/>
        </w:rPr>
        <w:t>средство за креирање квалификованог електронског печата пружаоцу услуга издавања квалификованог сертификата за електронски печат (члан 14. став 2);</w:t>
      </w:r>
    </w:p>
    <w:p w14:paraId="758E1386" w14:textId="2641CB77" w:rsidR="0045507F" w:rsidRPr="00D20CCF" w:rsidRDefault="0045507F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0CC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</w:t>
      </w:r>
      <w:r w:rsidRPr="00AE25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ако не достави отисак печата</w:t>
      </w:r>
      <w:r w:rsidR="00F26432" w:rsidRPr="00AE25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односно спољни приказ квалификованог електронског печата</w:t>
      </w:r>
      <w:r w:rsidRPr="00AE25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D20CCF">
        <w:rPr>
          <w:rFonts w:ascii="Times New Roman" w:hAnsi="Times New Roman" w:cs="Times New Roman"/>
          <w:sz w:val="24"/>
          <w:szCs w:val="24"/>
          <w:lang w:val="sr-Cyrl-RS"/>
        </w:rPr>
        <w:t>и податке о броју примерака печата, односно јединственом серијском броју који је садржан у квалификованом сертификату за електронски печат и датуму поче</w:t>
      </w:r>
      <w:r w:rsidR="003D0048" w:rsidRPr="00D20CCF">
        <w:rPr>
          <w:rFonts w:ascii="Times New Roman" w:hAnsi="Times New Roman" w:cs="Times New Roman"/>
          <w:sz w:val="24"/>
          <w:szCs w:val="24"/>
          <w:lang w:val="sr-Cyrl-RS"/>
        </w:rPr>
        <w:t>тка употребе печата (члан 18).</w:t>
      </w:r>
    </w:p>
    <w:p w14:paraId="3CCD3E21" w14:textId="011FF201" w:rsidR="0045507F" w:rsidRDefault="0045507F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93B00F" w14:textId="4AE12BED" w:rsidR="007C755B" w:rsidRDefault="007C755B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5EEEC7" w14:textId="3F03F3C3" w:rsidR="007C755B" w:rsidRDefault="007C755B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AB55EF" w14:textId="77777777" w:rsidR="007C755B" w:rsidRPr="00D20CCF" w:rsidRDefault="007C755B" w:rsidP="00455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C84755" w14:textId="77777777" w:rsidR="0045507F" w:rsidRPr="0045507F" w:rsidRDefault="0045507F" w:rsidP="0045507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48A7648D" w14:textId="77777777" w:rsidR="002814E2" w:rsidRPr="00350414" w:rsidRDefault="002814E2" w:rsidP="002814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50414"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Pr="00350414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35041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E52C7D2" w14:textId="77777777" w:rsidR="002C42D1" w:rsidRPr="00146D4A" w:rsidRDefault="002C42D1" w:rsidP="002C42D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6477F521" w14:textId="1F5884A9" w:rsidR="008D63BC" w:rsidRPr="00350414" w:rsidRDefault="002814E2" w:rsidP="002814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50414">
        <w:rPr>
          <w:rFonts w:ascii="Times New Roman" w:hAnsi="Times New Roman" w:cs="Times New Roman"/>
          <w:sz w:val="24"/>
          <w:szCs w:val="24"/>
          <w:lang w:val="sr-Cyrl-RS"/>
        </w:rPr>
        <w:t>Члан 25. брише се.</w:t>
      </w:r>
    </w:p>
    <w:p w14:paraId="31A5A5F0" w14:textId="77777777" w:rsidR="00146D4A" w:rsidRPr="00211388" w:rsidRDefault="00146D4A" w:rsidP="002814E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ADBAC13" w14:textId="77777777" w:rsidR="00146D4A" w:rsidRPr="00146D4A" w:rsidRDefault="00146D4A" w:rsidP="002814E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326CCAAF" w14:textId="78837B0F" w:rsidR="00DD3C4B" w:rsidRPr="007B3E99" w:rsidRDefault="005953FD" w:rsidP="00864B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5A1C34" w:rsidRPr="007B3E99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2814E2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3915F2" w:rsidRPr="007B3E9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2A2F98F" w14:textId="77777777" w:rsidR="00390D55" w:rsidRPr="00146D4A" w:rsidRDefault="00390D55" w:rsidP="00864B9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78783993" w14:textId="592369F8" w:rsidR="00C167D2" w:rsidRDefault="008916F5" w:rsidP="008D63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3E99">
        <w:rPr>
          <w:rFonts w:ascii="Times New Roman" w:hAnsi="Times New Roman" w:cs="Times New Roman"/>
          <w:sz w:val="24"/>
          <w:szCs w:val="24"/>
          <w:lang w:val="sr-Cyrl-RS"/>
        </w:rPr>
        <w:t xml:space="preserve">У року од 30 дана од дана </w:t>
      </w:r>
      <w:r w:rsidR="00877D41" w:rsidRPr="007B3E99">
        <w:rPr>
          <w:rFonts w:ascii="Times New Roman" w:hAnsi="Times New Roman" w:cs="Times New Roman"/>
          <w:sz w:val="24"/>
          <w:szCs w:val="24"/>
          <w:lang w:val="sr-Cyrl-RS"/>
        </w:rPr>
        <w:t>почетка примене</w:t>
      </w:r>
      <w:r w:rsidRPr="007B3E99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закона, органи којима су издати квалификовани сертификати за електронски печат у складу са прописима којима се уређују услуге од поверења</w:t>
      </w:r>
      <w:r w:rsidR="009222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222C9" w:rsidRPr="009222C9">
        <w:rPr>
          <w:rFonts w:ascii="Times New Roman" w:hAnsi="Times New Roman" w:cs="Times New Roman"/>
          <w:sz w:val="24"/>
          <w:szCs w:val="24"/>
          <w:lang w:val="sr-Cyrl-RS"/>
        </w:rPr>
        <w:t>у електронском пословању</w:t>
      </w:r>
      <w:r w:rsidRPr="007B3E99">
        <w:rPr>
          <w:rFonts w:ascii="Times New Roman" w:hAnsi="Times New Roman" w:cs="Times New Roman"/>
          <w:sz w:val="24"/>
          <w:szCs w:val="24"/>
          <w:lang w:val="sr-Cyrl-RS"/>
        </w:rPr>
        <w:t>, дужни су да ускладе спољни приказ квалификованог електронског печата са одредбама овог закона и о томе обавесте министарство надлежно за послове управе.</w:t>
      </w:r>
    </w:p>
    <w:p w14:paraId="3EA53658" w14:textId="450C3394" w:rsidR="00421EE6" w:rsidRDefault="00421EE6" w:rsidP="008D63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238EAF" w14:textId="6D8162D2" w:rsidR="00421EE6" w:rsidRDefault="00421EE6" w:rsidP="00421E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Pr="007B3E99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7B3E9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0ABEC21" w14:textId="77777777" w:rsidR="00421EE6" w:rsidRPr="008D63BC" w:rsidRDefault="00421EE6" w:rsidP="008D63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8027373" w14:textId="448F5060" w:rsidR="00390D55" w:rsidRDefault="00390D55" w:rsidP="00146D4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90D5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Овај закон ступа на снагу осмог дана од дана објављивања у „Служ</w:t>
      </w:r>
      <w:r w:rsidR="0016622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беном гласнику Републике Србије</w:t>
      </w:r>
      <w:r w:rsidR="0016622C" w:rsidRPr="004E7B1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AB302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AB3026" w:rsidRPr="007B3E99">
        <w:rPr>
          <w:rFonts w:ascii="Times New Roman" w:hAnsi="Times New Roman" w:cs="Times New Roman"/>
          <w:sz w:val="24"/>
          <w:szCs w:val="24"/>
          <w:lang w:val="sr-Cyrl-RS"/>
        </w:rPr>
        <w:t xml:space="preserve">а примењује се </w:t>
      </w:r>
      <w:r w:rsidR="007022B0" w:rsidRPr="008D63B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истеком 30 дана од дана ступања на снагу овог закона, осим одредбе члана 11. која уређује начин прибављања сагласности на садржину и изглед печата у делу који се односи на печат у  форми отиска, која се примењује од 1. јануара 2022. године.</w:t>
      </w:r>
    </w:p>
    <w:p w14:paraId="490B3ACE" w14:textId="75647B02" w:rsidR="00AA6168" w:rsidRDefault="00AA6168" w:rsidP="00146D4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ACFEDD8" w14:textId="1A9F65A0" w:rsidR="00AA6168" w:rsidRDefault="00AA6168" w:rsidP="00146D4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sectPr w:rsidR="00AA6168" w:rsidSect="00211388">
      <w:headerReference w:type="default" r:id="rId8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42A87" w14:textId="77777777" w:rsidR="00414379" w:rsidRDefault="00414379">
      <w:pPr>
        <w:spacing w:after="0" w:line="240" w:lineRule="auto"/>
      </w:pPr>
      <w:r>
        <w:separator/>
      </w:r>
    </w:p>
  </w:endnote>
  <w:endnote w:type="continuationSeparator" w:id="0">
    <w:p w14:paraId="732078A2" w14:textId="77777777" w:rsidR="00414379" w:rsidRDefault="00414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5CD6F" w14:textId="77777777" w:rsidR="00414379" w:rsidRDefault="00414379">
      <w:pPr>
        <w:spacing w:after="0" w:line="240" w:lineRule="auto"/>
      </w:pPr>
      <w:r>
        <w:separator/>
      </w:r>
    </w:p>
  </w:footnote>
  <w:footnote w:type="continuationSeparator" w:id="0">
    <w:p w14:paraId="3BA62643" w14:textId="77777777" w:rsidR="00414379" w:rsidRDefault="00414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38825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9F701A5" w14:textId="28AFA4F4" w:rsidR="00211388" w:rsidRDefault="0021138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C6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1805214" w14:textId="77777777" w:rsidR="00C167D2" w:rsidRDefault="00C167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941A21"/>
    <w:multiLevelType w:val="hybridMultilevel"/>
    <w:tmpl w:val="F29260A8"/>
    <w:lvl w:ilvl="0" w:tplc="AA004D40">
      <w:start w:val="7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C4B"/>
    <w:rsid w:val="00000804"/>
    <w:rsid w:val="000060C0"/>
    <w:rsid w:val="00006920"/>
    <w:rsid w:val="00011ACD"/>
    <w:rsid w:val="0001668A"/>
    <w:rsid w:val="00016A88"/>
    <w:rsid w:val="00017FB9"/>
    <w:rsid w:val="00030231"/>
    <w:rsid w:val="00032DB5"/>
    <w:rsid w:val="00033B27"/>
    <w:rsid w:val="00034309"/>
    <w:rsid w:val="00035063"/>
    <w:rsid w:val="00043A52"/>
    <w:rsid w:val="00043E98"/>
    <w:rsid w:val="00055D9F"/>
    <w:rsid w:val="00063ABC"/>
    <w:rsid w:val="0007196E"/>
    <w:rsid w:val="000739A4"/>
    <w:rsid w:val="00075F22"/>
    <w:rsid w:val="00077B91"/>
    <w:rsid w:val="000A22CC"/>
    <w:rsid w:val="000A699B"/>
    <w:rsid w:val="000B0CB7"/>
    <w:rsid w:val="000C13EA"/>
    <w:rsid w:val="000C7349"/>
    <w:rsid w:val="000D0CB8"/>
    <w:rsid w:val="000D152D"/>
    <w:rsid w:val="000D18FD"/>
    <w:rsid w:val="000D7B79"/>
    <w:rsid w:val="000E0BEC"/>
    <w:rsid w:val="000E5B1A"/>
    <w:rsid w:val="000E6B0F"/>
    <w:rsid w:val="000F0AB6"/>
    <w:rsid w:val="000F1225"/>
    <w:rsid w:val="000F5B43"/>
    <w:rsid w:val="000F7DAE"/>
    <w:rsid w:val="0010137E"/>
    <w:rsid w:val="00103C37"/>
    <w:rsid w:val="001058D5"/>
    <w:rsid w:val="001102DA"/>
    <w:rsid w:val="00115448"/>
    <w:rsid w:val="00122BFE"/>
    <w:rsid w:val="00126F32"/>
    <w:rsid w:val="00146D4A"/>
    <w:rsid w:val="00150EBF"/>
    <w:rsid w:val="00152FC4"/>
    <w:rsid w:val="0015493E"/>
    <w:rsid w:val="00156A12"/>
    <w:rsid w:val="001608B2"/>
    <w:rsid w:val="001654E0"/>
    <w:rsid w:val="0016622C"/>
    <w:rsid w:val="001670B8"/>
    <w:rsid w:val="001678E5"/>
    <w:rsid w:val="00177B6B"/>
    <w:rsid w:val="00181257"/>
    <w:rsid w:val="001817BD"/>
    <w:rsid w:val="001841D2"/>
    <w:rsid w:val="0018485C"/>
    <w:rsid w:val="001868C2"/>
    <w:rsid w:val="00190853"/>
    <w:rsid w:val="00196415"/>
    <w:rsid w:val="001A58F3"/>
    <w:rsid w:val="001A759B"/>
    <w:rsid w:val="001A78ED"/>
    <w:rsid w:val="001B2CD1"/>
    <w:rsid w:val="001C4B91"/>
    <w:rsid w:val="001D7658"/>
    <w:rsid w:val="001E0741"/>
    <w:rsid w:val="001E28ED"/>
    <w:rsid w:val="001E4D31"/>
    <w:rsid w:val="001E5A69"/>
    <w:rsid w:val="001E7D10"/>
    <w:rsid w:val="001F37F9"/>
    <w:rsid w:val="001F5887"/>
    <w:rsid w:val="001F7FC2"/>
    <w:rsid w:val="00200A34"/>
    <w:rsid w:val="00206235"/>
    <w:rsid w:val="00206263"/>
    <w:rsid w:val="00211388"/>
    <w:rsid w:val="002137A8"/>
    <w:rsid w:val="0022305A"/>
    <w:rsid w:val="00230704"/>
    <w:rsid w:val="00236494"/>
    <w:rsid w:val="00236A30"/>
    <w:rsid w:val="002421A4"/>
    <w:rsid w:val="00246958"/>
    <w:rsid w:val="00247256"/>
    <w:rsid w:val="00253F74"/>
    <w:rsid w:val="00275D8E"/>
    <w:rsid w:val="002814E2"/>
    <w:rsid w:val="002877C1"/>
    <w:rsid w:val="002A11C3"/>
    <w:rsid w:val="002A7460"/>
    <w:rsid w:val="002B046E"/>
    <w:rsid w:val="002B0BE8"/>
    <w:rsid w:val="002B1371"/>
    <w:rsid w:val="002B2594"/>
    <w:rsid w:val="002B5933"/>
    <w:rsid w:val="002C3A59"/>
    <w:rsid w:val="002C42D1"/>
    <w:rsid w:val="002C76AA"/>
    <w:rsid w:val="002D0163"/>
    <w:rsid w:val="002D560E"/>
    <w:rsid w:val="002D6D43"/>
    <w:rsid w:val="002D7618"/>
    <w:rsid w:val="002E03A1"/>
    <w:rsid w:val="002F6EE6"/>
    <w:rsid w:val="00305AD1"/>
    <w:rsid w:val="0031075C"/>
    <w:rsid w:val="00313407"/>
    <w:rsid w:val="00321BC6"/>
    <w:rsid w:val="00326A07"/>
    <w:rsid w:val="00337D16"/>
    <w:rsid w:val="00346145"/>
    <w:rsid w:val="00350414"/>
    <w:rsid w:val="00351E6A"/>
    <w:rsid w:val="00352253"/>
    <w:rsid w:val="00354631"/>
    <w:rsid w:val="00354B1C"/>
    <w:rsid w:val="00365CF6"/>
    <w:rsid w:val="00374049"/>
    <w:rsid w:val="00376D22"/>
    <w:rsid w:val="00376E09"/>
    <w:rsid w:val="00377D2B"/>
    <w:rsid w:val="003856A5"/>
    <w:rsid w:val="00386118"/>
    <w:rsid w:val="00386AE9"/>
    <w:rsid w:val="00387BEC"/>
    <w:rsid w:val="00390D55"/>
    <w:rsid w:val="003911AD"/>
    <w:rsid w:val="003915F2"/>
    <w:rsid w:val="00393B7F"/>
    <w:rsid w:val="003A3076"/>
    <w:rsid w:val="003A3CFF"/>
    <w:rsid w:val="003A3EE3"/>
    <w:rsid w:val="003A59B6"/>
    <w:rsid w:val="003B09C8"/>
    <w:rsid w:val="003C3C97"/>
    <w:rsid w:val="003C4ECF"/>
    <w:rsid w:val="003C6B5F"/>
    <w:rsid w:val="003C7F1D"/>
    <w:rsid w:val="003D0048"/>
    <w:rsid w:val="003D100C"/>
    <w:rsid w:val="003D2847"/>
    <w:rsid w:val="003D2A2B"/>
    <w:rsid w:val="003E3C38"/>
    <w:rsid w:val="003E4421"/>
    <w:rsid w:val="003E50C5"/>
    <w:rsid w:val="003F08F5"/>
    <w:rsid w:val="003F151B"/>
    <w:rsid w:val="003F23B2"/>
    <w:rsid w:val="003F2E70"/>
    <w:rsid w:val="003F3843"/>
    <w:rsid w:val="00402DF7"/>
    <w:rsid w:val="004051FF"/>
    <w:rsid w:val="00410AE9"/>
    <w:rsid w:val="00414379"/>
    <w:rsid w:val="00416586"/>
    <w:rsid w:val="00421EE6"/>
    <w:rsid w:val="00424D27"/>
    <w:rsid w:val="00430373"/>
    <w:rsid w:val="00431852"/>
    <w:rsid w:val="0043205F"/>
    <w:rsid w:val="00433807"/>
    <w:rsid w:val="00441CD0"/>
    <w:rsid w:val="0045153F"/>
    <w:rsid w:val="0045507F"/>
    <w:rsid w:val="0045558A"/>
    <w:rsid w:val="004613AD"/>
    <w:rsid w:val="00472233"/>
    <w:rsid w:val="0048351F"/>
    <w:rsid w:val="00486E30"/>
    <w:rsid w:val="004919C1"/>
    <w:rsid w:val="004A34BE"/>
    <w:rsid w:val="004A60E1"/>
    <w:rsid w:val="004B1C61"/>
    <w:rsid w:val="004B2E57"/>
    <w:rsid w:val="004C1B2A"/>
    <w:rsid w:val="004C2914"/>
    <w:rsid w:val="004C749B"/>
    <w:rsid w:val="004D03C7"/>
    <w:rsid w:val="004D1AF1"/>
    <w:rsid w:val="004D20DF"/>
    <w:rsid w:val="004E4F62"/>
    <w:rsid w:val="004E7B1C"/>
    <w:rsid w:val="004F3C21"/>
    <w:rsid w:val="004F6A23"/>
    <w:rsid w:val="004F7626"/>
    <w:rsid w:val="00500146"/>
    <w:rsid w:val="00501A3F"/>
    <w:rsid w:val="005059C4"/>
    <w:rsid w:val="00506E4A"/>
    <w:rsid w:val="00506E80"/>
    <w:rsid w:val="0051002D"/>
    <w:rsid w:val="00516485"/>
    <w:rsid w:val="00516972"/>
    <w:rsid w:val="005207F4"/>
    <w:rsid w:val="005229E6"/>
    <w:rsid w:val="0052414C"/>
    <w:rsid w:val="00531FC5"/>
    <w:rsid w:val="00541252"/>
    <w:rsid w:val="00556433"/>
    <w:rsid w:val="0057222F"/>
    <w:rsid w:val="00574E04"/>
    <w:rsid w:val="00575F43"/>
    <w:rsid w:val="00577011"/>
    <w:rsid w:val="00585434"/>
    <w:rsid w:val="00591FBB"/>
    <w:rsid w:val="00593578"/>
    <w:rsid w:val="00593684"/>
    <w:rsid w:val="005950CE"/>
    <w:rsid w:val="005953FD"/>
    <w:rsid w:val="0059697D"/>
    <w:rsid w:val="005A1C34"/>
    <w:rsid w:val="005B25F0"/>
    <w:rsid w:val="005D23E5"/>
    <w:rsid w:val="005D5971"/>
    <w:rsid w:val="005D71E0"/>
    <w:rsid w:val="005D74FD"/>
    <w:rsid w:val="005E482A"/>
    <w:rsid w:val="005E6DD6"/>
    <w:rsid w:val="005F2592"/>
    <w:rsid w:val="005F6986"/>
    <w:rsid w:val="00610807"/>
    <w:rsid w:val="00610BD7"/>
    <w:rsid w:val="00610FE6"/>
    <w:rsid w:val="0061193E"/>
    <w:rsid w:val="00615FF8"/>
    <w:rsid w:val="00616F73"/>
    <w:rsid w:val="00617844"/>
    <w:rsid w:val="00623AD0"/>
    <w:rsid w:val="006240CB"/>
    <w:rsid w:val="006269F8"/>
    <w:rsid w:val="00637461"/>
    <w:rsid w:val="006412C1"/>
    <w:rsid w:val="006419D1"/>
    <w:rsid w:val="00642981"/>
    <w:rsid w:val="006457DE"/>
    <w:rsid w:val="00646725"/>
    <w:rsid w:val="0065724F"/>
    <w:rsid w:val="006643D4"/>
    <w:rsid w:val="00675B01"/>
    <w:rsid w:val="00676525"/>
    <w:rsid w:val="00680CAD"/>
    <w:rsid w:val="00690A7D"/>
    <w:rsid w:val="006A3002"/>
    <w:rsid w:val="006A4B21"/>
    <w:rsid w:val="006A4CEB"/>
    <w:rsid w:val="006B28E6"/>
    <w:rsid w:val="006C573E"/>
    <w:rsid w:val="006D1EA5"/>
    <w:rsid w:val="006D36BD"/>
    <w:rsid w:val="006D625A"/>
    <w:rsid w:val="006E59F2"/>
    <w:rsid w:val="006E70F8"/>
    <w:rsid w:val="006F0D17"/>
    <w:rsid w:val="006F1515"/>
    <w:rsid w:val="006F6282"/>
    <w:rsid w:val="006F7D8A"/>
    <w:rsid w:val="007022B0"/>
    <w:rsid w:val="0070796B"/>
    <w:rsid w:val="00721DA2"/>
    <w:rsid w:val="00730D60"/>
    <w:rsid w:val="0073256B"/>
    <w:rsid w:val="0073313C"/>
    <w:rsid w:val="00734060"/>
    <w:rsid w:val="007431F8"/>
    <w:rsid w:val="00746364"/>
    <w:rsid w:val="00746C1B"/>
    <w:rsid w:val="00747843"/>
    <w:rsid w:val="00747A40"/>
    <w:rsid w:val="00753334"/>
    <w:rsid w:val="0075606E"/>
    <w:rsid w:val="00756A38"/>
    <w:rsid w:val="007613EC"/>
    <w:rsid w:val="00762534"/>
    <w:rsid w:val="0076326A"/>
    <w:rsid w:val="00763E0A"/>
    <w:rsid w:val="0076419C"/>
    <w:rsid w:val="00764BC6"/>
    <w:rsid w:val="00764DE6"/>
    <w:rsid w:val="00764EFD"/>
    <w:rsid w:val="0077332B"/>
    <w:rsid w:val="007752AE"/>
    <w:rsid w:val="00781737"/>
    <w:rsid w:val="007B22C4"/>
    <w:rsid w:val="007B37A2"/>
    <w:rsid w:val="007B3E99"/>
    <w:rsid w:val="007B4A5F"/>
    <w:rsid w:val="007B7AF5"/>
    <w:rsid w:val="007C2E04"/>
    <w:rsid w:val="007C5F9A"/>
    <w:rsid w:val="007C755B"/>
    <w:rsid w:val="007D0C22"/>
    <w:rsid w:val="007D7FD8"/>
    <w:rsid w:val="007E521F"/>
    <w:rsid w:val="007F519C"/>
    <w:rsid w:val="007F6E58"/>
    <w:rsid w:val="0080199A"/>
    <w:rsid w:val="00811BF4"/>
    <w:rsid w:val="0081763A"/>
    <w:rsid w:val="00817D60"/>
    <w:rsid w:val="00825825"/>
    <w:rsid w:val="008270CD"/>
    <w:rsid w:val="00835B59"/>
    <w:rsid w:val="008447A4"/>
    <w:rsid w:val="00854898"/>
    <w:rsid w:val="00864B9B"/>
    <w:rsid w:val="00865837"/>
    <w:rsid w:val="008672CD"/>
    <w:rsid w:val="00871650"/>
    <w:rsid w:val="008719EC"/>
    <w:rsid w:val="008738CA"/>
    <w:rsid w:val="00875A15"/>
    <w:rsid w:val="00877D41"/>
    <w:rsid w:val="00880AA6"/>
    <w:rsid w:val="0088390A"/>
    <w:rsid w:val="0088506D"/>
    <w:rsid w:val="00885866"/>
    <w:rsid w:val="00886084"/>
    <w:rsid w:val="00886BF7"/>
    <w:rsid w:val="008916F5"/>
    <w:rsid w:val="008A351A"/>
    <w:rsid w:val="008B4968"/>
    <w:rsid w:val="008B5FC8"/>
    <w:rsid w:val="008D2873"/>
    <w:rsid w:val="008D3EC9"/>
    <w:rsid w:val="008D4417"/>
    <w:rsid w:val="008D464B"/>
    <w:rsid w:val="008D63BC"/>
    <w:rsid w:val="008E18B8"/>
    <w:rsid w:val="008E40AF"/>
    <w:rsid w:val="008E60C4"/>
    <w:rsid w:val="008F1FDE"/>
    <w:rsid w:val="00900B95"/>
    <w:rsid w:val="00901AD9"/>
    <w:rsid w:val="00912FB0"/>
    <w:rsid w:val="00913A42"/>
    <w:rsid w:val="009222C9"/>
    <w:rsid w:val="00923AB3"/>
    <w:rsid w:val="00927A70"/>
    <w:rsid w:val="00932491"/>
    <w:rsid w:val="00933589"/>
    <w:rsid w:val="00933AFB"/>
    <w:rsid w:val="0093686D"/>
    <w:rsid w:val="00940C54"/>
    <w:rsid w:val="00942094"/>
    <w:rsid w:val="0094315C"/>
    <w:rsid w:val="00972D06"/>
    <w:rsid w:val="00976B82"/>
    <w:rsid w:val="0098061E"/>
    <w:rsid w:val="00981A88"/>
    <w:rsid w:val="00982FC8"/>
    <w:rsid w:val="00985FFA"/>
    <w:rsid w:val="009965EC"/>
    <w:rsid w:val="009A276C"/>
    <w:rsid w:val="009A5621"/>
    <w:rsid w:val="009B00D7"/>
    <w:rsid w:val="009D1107"/>
    <w:rsid w:val="009D513A"/>
    <w:rsid w:val="009E1FC5"/>
    <w:rsid w:val="009E2130"/>
    <w:rsid w:val="009E5822"/>
    <w:rsid w:val="009E5F2C"/>
    <w:rsid w:val="009E6ACA"/>
    <w:rsid w:val="009F11E2"/>
    <w:rsid w:val="009F44DC"/>
    <w:rsid w:val="009F4603"/>
    <w:rsid w:val="00A02B7E"/>
    <w:rsid w:val="00A04DFB"/>
    <w:rsid w:val="00A0734F"/>
    <w:rsid w:val="00A20936"/>
    <w:rsid w:val="00A241D7"/>
    <w:rsid w:val="00A3266A"/>
    <w:rsid w:val="00A35168"/>
    <w:rsid w:val="00A35B64"/>
    <w:rsid w:val="00A40196"/>
    <w:rsid w:val="00A44FFF"/>
    <w:rsid w:val="00A45620"/>
    <w:rsid w:val="00A54E35"/>
    <w:rsid w:val="00A641AC"/>
    <w:rsid w:val="00A65BB0"/>
    <w:rsid w:val="00A67DC7"/>
    <w:rsid w:val="00A7397B"/>
    <w:rsid w:val="00A74085"/>
    <w:rsid w:val="00A7481F"/>
    <w:rsid w:val="00A81C3D"/>
    <w:rsid w:val="00AA3348"/>
    <w:rsid w:val="00AA6168"/>
    <w:rsid w:val="00AB04DA"/>
    <w:rsid w:val="00AB3026"/>
    <w:rsid w:val="00AB38AF"/>
    <w:rsid w:val="00AB5D9C"/>
    <w:rsid w:val="00AB76D3"/>
    <w:rsid w:val="00AB7C21"/>
    <w:rsid w:val="00AC2C5A"/>
    <w:rsid w:val="00AC5183"/>
    <w:rsid w:val="00AD4EA5"/>
    <w:rsid w:val="00AD5863"/>
    <w:rsid w:val="00AE2432"/>
    <w:rsid w:val="00AE25A9"/>
    <w:rsid w:val="00AF2A82"/>
    <w:rsid w:val="00AF572C"/>
    <w:rsid w:val="00AF5FDB"/>
    <w:rsid w:val="00B01BDF"/>
    <w:rsid w:val="00B115E1"/>
    <w:rsid w:val="00B166D2"/>
    <w:rsid w:val="00B217E5"/>
    <w:rsid w:val="00B21DDC"/>
    <w:rsid w:val="00B22068"/>
    <w:rsid w:val="00B320BF"/>
    <w:rsid w:val="00B32218"/>
    <w:rsid w:val="00B34153"/>
    <w:rsid w:val="00B41C4D"/>
    <w:rsid w:val="00B41CCD"/>
    <w:rsid w:val="00B44D2D"/>
    <w:rsid w:val="00B46AE5"/>
    <w:rsid w:val="00B52CA5"/>
    <w:rsid w:val="00B550C2"/>
    <w:rsid w:val="00B578F3"/>
    <w:rsid w:val="00B61E75"/>
    <w:rsid w:val="00B6339C"/>
    <w:rsid w:val="00B70DFF"/>
    <w:rsid w:val="00B768DC"/>
    <w:rsid w:val="00B874CF"/>
    <w:rsid w:val="00B91F6B"/>
    <w:rsid w:val="00B934F2"/>
    <w:rsid w:val="00B96D9B"/>
    <w:rsid w:val="00BA77EF"/>
    <w:rsid w:val="00BB263B"/>
    <w:rsid w:val="00BB2645"/>
    <w:rsid w:val="00BB6A97"/>
    <w:rsid w:val="00BB7915"/>
    <w:rsid w:val="00BB7DDF"/>
    <w:rsid w:val="00BC41F6"/>
    <w:rsid w:val="00BD24D3"/>
    <w:rsid w:val="00BD300C"/>
    <w:rsid w:val="00BE579B"/>
    <w:rsid w:val="00BF2EB9"/>
    <w:rsid w:val="00C03B88"/>
    <w:rsid w:val="00C05C69"/>
    <w:rsid w:val="00C0725D"/>
    <w:rsid w:val="00C1320F"/>
    <w:rsid w:val="00C167D2"/>
    <w:rsid w:val="00C20655"/>
    <w:rsid w:val="00C23D00"/>
    <w:rsid w:val="00C261E1"/>
    <w:rsid w:val="00C3172D"/>
    <w:rsid w:val="00C46A2E"/>
    <w:rsid w:val="00C47F8B"/>
    <w:rsid w:val="00C51861"/>
    <w:rsid w:val="00C51A3F"/>
    <w:rsid w:val="00C52B3F"/>
    <w:rsid w:val="00C65181"/>
    <w:rsid w:val="00C71A8F"/>
    <w:rsid w:val="00C72788"/>
    <w:rsid w:val="00C7477A"/>
    <w:rsid w:val="00C7544E"/>
    <w:rsid w:val="00C85B0C"/>
    <w:rsid w:val="00C87D04"/>
    <w:rsid w:val="00C87EFA"/>
    <w:rsid w:val="00CA7B9C"/>
    <w:rsid w:val="00CB256E"/>
    <w:rsid w:val="00CB63C0"/>
    <w:rsid w:val="00CB7BF1"/>
    <w:rsid w:val="00CC0DFC"/>
    <w:rsid w:val="00CD5B3E"/>
    <w:rsid w:val="00CE066A"/>
    <w:rsid w:val="00CE50FE"/>
    <w:rsid w:val="00CE676B"/>
    <w:rsid w:val="00CF1156"/>
    <w:rsid w:val="00CF1EE7"/>
    <w:rsid w:val="00CF4EAE"/>
    <w:rsid w:val="00CF5EE9"/>
    <w:rsid w:val="00D00AC9"/>
    <w:rsid w:val="00D114A6"/>
    <w:rsid w:val="00D14BF7"/>
    <w:rsid w:val="00D20CCF"/>
    <w:rsid w:val="00D238E2"/>
    <w:rsid w:val="00D27CB7"/>
    <w:rsid w:val="00D3054E"/>
    <w:rsid w:val="00D30CFC"/>
    <w:rsid w:val="00D4237E"/>
    <w:rsid w:val="00D43634"/>
    <w:rsid w:val="00D45332"/>
    <w:rsid w:val="00D47203"/>
    <w:rsid w:val="00D47628"/>
    <w:rsid w:val="00D50881"/>
    <w:rsid w:val="00D662FB"/>
    <w:rsid w:val="00D70484"/>
    <w:rsid w:val="00D7607F"/>
    <w:rsid w:val="00D90AFB"/>
    <w:rsid w:val="00D90CDD"/>
    <w:rsid w:val="00D94E27"/>
    <w:rsid w:val="00DA30FB"/>
    <w:rsid w:val="00DB0C4C"/>
    <w:rsid w:val="00DB28B9"/>
    <w:rsid w:val="00DC14C3"/>
    <w:rsid w:val="00DC5AFC"/>
    <w:rsid w:val="00DC7A78"/>
    <w:rsid w:val="00DD375D"/>
    <w:rsid w:val="00DD3C4B"/>
    <w:rsid w:val="00DD51C5"/>
    <w:rsid w:val="00DE07E8"/>
    <w:rsid w:val="00DE1EDC"/>
    <w:rsid w:val="00DE4AC6"/>
    <w:rsid w:val="00DF4156"/>
    <w:rsid w:val="00DF5AE0"/>
    <w:rsid w:val="00DF7C7E"/>
    <w:rsid w:val="00DF7EA7"/>
    <w:rsid w:val="00E06520"/>
    <w:rsid w:val="00E06A58"/>
    <w:rsid w:val="00E115C6"/>
    <w:rsid w:val="00E116EA"/>
    <w:rsid w:val="00E1265A"/>
    <w:rsid w:val="00E16106"/>
    <w:rsid w:val="00E27B1E"/>
    <w:rsid w:val="00E32683"/>
    <w:rsid w:val="00E405F8"/>
    <w:rsid w:val="00E434FF"/>
    <w:rsid w:val="00E4649A"/>
    <w:rsid w:val="00E53525"/>
    <w:rsid w:val="00E541B5"/>
    <w:rsid w:val="00E641C5"/>
    <w:rsid w:val="00E64F75"/>
    <w:rsid w:val="00E71C9A"/>
    <w:rsid w:val="00E72A06"/>
    <w:rsid w:val="00E94069"/>
    <w:rsid w:val="00E95541"/>
    <w:rsid w:val="00EA080D"/>
    <w:rsid w:val="00EA2BB1"/>
    <w:rsid w:val="00EB22A1"/>
    <w:rsid w:val="00EC0002"/>
    <w:rsid w:val="00EC3860"/>
    <w:rsid w:val="00EC70F0"/>
    <w:rsid w:val="00ED07B9"/>
    <w:rsid w:val="00ED1903"/>
    <w:rsid w:val="00ED56C9"/>
    <w:rsid w:val="00ED7396"/>
    <w:rsid w:val="00EE45F8"/>
    <w:rsid w:val="00EF0E7F"/>
    <w:rsid w:val="00EF4783"/>
    <w:rsid w:val="00F030B0"/>
    <w:rsid w:val="00F07A0D"/>
    <w:rsid w:val="00F11F84"/>
    <w:rsid w:val="00F13B93"/>
    <w:rsid w:val="00F15319"/>
    <w:rsid w:val="00F15363"/>
    <w:rsid w:val="00F16DD9"/>
    <w:rsid w:val="00F2487D"/>
    <w:rsid w:val="00F26432"/>
    <w:rsid w:val="00F36B24"/>
    <w:rsid w:val="00F37FC0"/>
    <w:rsid w:val="00F45430"/>
    <w:rsid w:val="00F53A9D"/>
    <w:rsid w:val="00F55112"/>
    <w:rsid w:val="00F60E62"/>
    <w:rsid w:val="00F63150"/>
    <w:rsid w:val="00F7429A"/>
    <w:rsid w:val="00F7482F"/>
    <w:rsid w:val="00F75017"/>
    <w:rsid w:val="00F76142"/>
    <w:rsid w:val="00F81347"/>
    <w:rsid w:val="00F862C5"/>
    <w:rsid w:val="00F8729A"/>
    <w:rsid w:val="00FA0341"/>
    <w:rsid w:val="00FA7153"/>
    <w:rsid w:val="00FB6360"/>
    <w:rsid w:val="00FC16C3"/>
    <w:rsid w:val="00FC246F"/>
    <w:rsid w:val="00FD403C"/>
    <w:rsid w:val="00FE4CF8"/>
    <w:rsid w:val="00FE50ED"/>
    <w:rsid w:val="00FE63E3"/>
    <w:rsid w:val="00FF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40ED6"/>
  <w15:docId w15:val="{8C164B78-3BC3-46B0-80D0-942E2BCE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E6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864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B9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A11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11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11C3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11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11C3"/>
    <w:rPr>
      <w:rFonts w:ascii="Verdana" w:hAnsi="Verdana" w:cs="Verdana"/>
      <w:b/>
      <w:bCs/>
      <w:sz w:val="20"/>
      <w:szCs w:val="20"/>
    </w:rPr>
  </w:style>
  <w:style w:type="paragraph" w:styleId="BodyText3">
    <w:name w:val="Body Text 3"/>
    <w:basedOn w:val="Normal"/>
    <w:link w:val="BodyText3Char"/>
    <w:rsid w:val="00A0734F"/>
    <w:pPr>
      <w:spacing w:after="120" w:line="240" w:lineRule="auto"/>
    </w:pPr>
    <w:rPr>
      <w:rFonts w:ascii="Times New Roman" w:eastAsia="Times New Roman" w:hAnsi="Times New Roman" w:cs="Tahoma"/>
      <w:sz w:val="16"/>
      <w:szCs w:val="16"/>
      <w:lang w:val="sr-Latn-RS" w:eastAsia="sr-Latn-RS"/>
    </w:rPr>
  </w:style>
  <w:style w:type="character" w:customStyle="1" w:styleId="BodyText3Char">
    <w:name w:val="Body Text 3 Char"/>
    <w:basedOn w:val="DefaultParagraphFont"/>
    <w:link w:val="BodyText3"/>
    <w:rsid w:val="00A0734F"/>
    <w:rPr>
      <w:rFonts w:ascii="Times New Roman" w:eastAsia="Times New Roman" w:hAnsi="Times New Roman" w:cs="Tahoma"/>
      <w:sz w:val="16"/>
      <w:szCs w:val="16"/>
      <w:lang w:val="sr-Latn-RS" w:eastAsia="sr-Latn-RS"/>
    </w:rPr>
  </w:style>
  <w:style w:type="paragraph" w:customStyle="1" w:styleId="italik">
    <w:name w:val="italik"/>
    <w:basedOn w:val="Normal"/>
    <w:rsid w:val="00F81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F81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81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923AB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23AB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63150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Revision">
    <w:name w:val="Revision"/>
    <w:hidden/>
    <w:uiPriority w:val="99"/>
    <w:semiHidden/>
    <w:rsid w:val="007F6E58"/>
    <w:pPr>
      <w:spacing w:after="0" w:line="240" w:lineRule="auto"/>
    </w:pPr>
    <w:rPr>
      <w:rFonts w:ascii="Verdana" w:hAnsi="Verdana" w:cs="Verdana"/>
    </w:rPr>
  </w:style>
  <w:style w:type="paragraph" w:styleId="Footer">
    <w:name w:val="footer"/>
    <w:basedOn w:val="Normal"/>
    <w:link w:val="FooterChar"/>
    <w:rsid w:val="00C167D2"/>
    <w:pPr>
      <w:tabs>
        <w:tab w:val="center" w:pos="4680"/>
        <w:tab w:val="right" w:pos="9360"/>
      </w:tabs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FooterChar">
    <w:name w:val="Footer Char"/>
    <w:basedOn w:val="DefaultParagraphFont"/>
    <w:link w:val="Footer"/>
    <w:rsid w:val="00C167D2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B98FE-F3D0-4EEB-9CE0-93A3FC31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MdulsPB</dc:creator>
  <cp:lastModifiedBy>Bojan Grgic</cp:lastModifiedBy>
  <cp:revision>2</cp:revision>
  <cp:lastPrinted>2021-04-15T15:16:00Z</cp:lastPrinted>
  <dcterms:created xsi:type="dcterms:W3CDTF">2021-04-20T07:55:00Z</dcterms:created>
  <dcterms:modified xsi:type="dcterms:W3CDTF">2021-04-20T07:55:00Z</dcterms:modified>
</cp:coreProperties>
</file>