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145" w:rsidRPr="00D301CB" w:rsidRDefault="00BB78C7" w:rsidP="00E54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D301CB">
        <w:rPr>
          <w:rFonts w:ascii="Times New Roman" w:hAnsi="Times New Roman" w:cs="Times New Roman"/>
          <w:sz w:val="24"/>
          <w:szCs w:val="24"/>
          <w:lang w:val="sr-Cyrl-CS"/>
        </w:rPr>
        <w:t>На основу члана 123. тачка 3. Устава Републике Србије и члана 42. став 1. Закона о Влади („Службени гласник РС”, бр. 55/05, 71/05 – исправ</w:t>
      </w:r>
      <w:r w:rsidR="00B9338F" w:rsidRPr="00D301CB">
        <w:rPr>
          <w:rFonts w:ascii="Times New Roman" w:hAnsi="Times New Roman" w:cs="Times New Roman"/>
          <w:sz w:val="24"/>
          <w:szCs w:val="24"/>
          <w:lang w:val="sr-Cyrl-CS"/>
        </w:rPr>
        <w:t xml:space="preserve">ка, 101/07, 65/08, 16/11, 68/12 </w:t>
      </w:r>
      <w:r w:rsidRPr="00D301CB">
        <w:rPr>
          <w:rFonts w:ascii="Times New Roman" w:hAnsi="Times New Roman" w:cs="Times New Roman"/>
          <w:sz w:val="24"/>
          <w:szCs w:val="24"/>
          <w:lang w:val="sr-Cyrl-CS"/>
        </w:rPr>
        <w:t>– УС, 72/12, 7/14 – УС, 44/14 и 30/18 – др. закон), а у вези са чланом 8. Закона о буџету Републике Србије за 2021. годину („Службени гласник РС”, број 149/20),</w:t>
      </w:r>
    </w:p>
    <w:p w:rsidR="00A55DCE" w:rsidRPr="00D301CB" w:rsidRDefault="00A55DCE" w:rsidP="00A55DC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55DCE" w:rsidRPr="00D301CB" w:rsidRDefault="00A55DCE" w:rsidP="00A55DC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D301C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:rsidR="001108C1" w:rsidRPr="00D301CB" w:rsidRDefault="001108C1" w:rsidP="00A55DCE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63145" w:rsidRPr="00D301CB" w:rsidRDefault="00D17832" w:rsidP="009146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301CB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</w:p>
    <w:p w:rsidR="00847BCE" w:rsidRPr="00D301CB" w:rsidRDefault="00D17832" w:rsidP="00B93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301CB">
        <w:rPr>
          <w:rFonts w:ascii="Times New Roman" w:hAnsi="Times New Roman" w:cs="Times New Roman"/>
          <w:sz w:val="24"/>
          <w:szCs w:val="24"/>
          <w:lang w:val="sr-Cyrl-CS"/>
        </w:rPr>
        <w:t>О ИЗМЕН</w:t>
      </w:r>
      <w:r w:rsidR="008A5200" w:rsidRPr="00D301C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C3922" w:rsidRPr="00D301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301CB">
        <w:rPr>
          <w:rFonts w:ascii="Times New Roman" w:hAnsi="Times New Roman" w:cs="Times New Roman"/>
          <w:sz w:val="24"/>
          <w:szCs w:val="24"/>
          <w:lang w:val="sr-Cyrl-CS"/>
        </w:rPr>
        <w:t>УРЕДБЕ</w:t>
      </w:r>
      <w:r w:rsidR="00A55DCE" w:rsidRPr="00D301CB">
        <w:rPr>
          <w:rFonts w:ascii="Times New Roman" w:hAnsi="Times New Roman" w:cs="Times New Roman"/>
          <w:sz w:val="24"/>
          <w:szCs w:val="24"/>
          <w:lang w:val="sr-Cyrl-CS"/>
        </w:rPr>
        <w:t xml:space="preserve"> О УТВРЂИВАЊУ ПРОГРАМА РАСПОРЕДА И КОРИШЋЕЊА СУБВЕНЦИЈА ЗА ПОДРШКУ РАДУ ТУРИСТИЧКИХ ВОДИЧА И ТУРИСТИЧКИХ ПРАТИЛАЦА ЗБОГ ПОТЕШКОЋА У ПОСЛОВАЊУ ПРОУЗРОКОВАНИХ ЕПИДЕМИЈОМ БОЛЕСТИ COVID-19 ИЗАЗВАНЕ ВИРУСОМ SARS-CОV-2</w:t>
      </w:r>
    </w:p>
    <w:p w:rsidR="00847BCE" w:rsidRPr="00D301CB" w:rsidRDefault="00847BCE" w:rsidP="00B93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47BCE" w:rsidRPr="00D301CB" w:rsidRDefault="00847BCE" w:rsidP="00B93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47BCE" w:rsidRPr="00D301CB" w:rsidRDefault="00847BCE" w:rsidP="00B93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301CB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847BCE" w:rsidRPr="00D301CB" w:rsidRDefault="00A55DCE" w:rsidP="00B933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01CB">
        <w:rPr>
          <w:rFonts w:ascii="Times New Roman" w:hAnsi="Times New Roman" w:cs="Times New Roman"/>
          <w:sz w:val="24"/>
          <w:szCs w:val="24"/>
          <w:lang w:val="sr-Cyrl-CS"/>
        </w:rPr>
        <w:t>У Уредби о утврђивању Програма распореда и коришћења субвенција за подршку раду туристичких водича и туристичких пратилаца због потешкоћа у пословању проузрокованих епидемијом болести COVID-1</w:t>
      </w:r>
      <w:r w:rsidR="00B9338F" w:rsidRPr="00D301CB">
        <w:rPr>
          <w:rFonts w:ascii="Times New Roman" w:hAnsi="Times New Roman" w:cs="Times New Roman"/>
          <w:sz w:val="24"/>
          <w:szCs w:val="24"/>
          <w:lang w:val="sr-Cyrl-CS"/>
        </w:rPr>
        <w:t>9 изазване вирусом SARS-CoV-2 („</w:t>
      </w:r>
      <w:r w:rsidRPr="00D301CB">
        <w:rPr>
          <w:rFonts w:ascii="Times New Roman" w:hAnsi="Times New Roman" w:cs="Times New Roman"/>
          <w:sz w:val="24"/>
          <w:szCs w:val="24"/>
          <w:lang w:val="sr-Cyrl-CS"/>
        </w:rPr>
        <w:t>Службени гл</w:t>
      </w:r>
      <w:r w:rsidR="00B9338F" w:rsidRPr="00D301CB">
        <w:rPr>
          <w:rFonts w:ascii="Times New Roman" w:hAnsi="Times New Roman" w:cs="Times New Roman"/>
          <w:sz w:val="24"/>
          <w:szCs w:val="24"/>
          <w:lang w:val="sr-Cyrl-CS"/>
        </w:rPr>
        <w:t>асник РСˮ</w:t>
      </w:r>
      <w:r w:rsidR="00177A09" w:rsidRPr="00D301CB">
        <w:rPr>
          <w:rFonts w:ascii="Times New Roman" w:hAnsi="Times New Roman" w:cs="Times New Roman"/>
          <w:sz w:val="24"/>
          <w:szCs w:val="24"/>
          <w:lang w:val="sr-Cyrl-CS"/>
        </w:rPr>
        <w:t>, број 23/</w:t>
      </w:r>
      <w:r w:rsidR="00B9338F" w:rsidRPr="00D301CB"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Pr="00D301CB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r w:rsidR="00D17832" w:rsidRPr="00D301CB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4A1162" w:rsidRPr="00D301CB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Програму </w:t>
      </w:r>
      <w:r w:rsidRPr="00D301CB">
        <w:rPr>
          <w:rFonts w:ascii="Times New Roman" w:hAnsi="Times New Roman" w:cs="Times New Roman"/>
          <w:sz w:val="24"/>
          <w:szCs w:val="24"/>
          <w:lang w:val="sr-Cyrl-CS"/>
        </w:rPr>
        <w:t>распореда и коришћења субвенција за подршку раду туристичких водича и туристичких пратилаца због потешкоћа у пословању проузрокованих епидемијом болести C</w:t>
      </w:r>
      <w:r w:rsidR="006950A3">
        <w:rPr>
          <w:rFonts w:ascii="Times New Roman" w:hAnsi="Times New Roman" w:cs="Times New Roman"/>
          <w:sz w:val="24"/>
          <w:szCs w:val="24"/>
          <w:lang w:val="sr-Cyrl-CS"/>
        </w:rPr>
        <w:t>OVID-19 изазване вирусом SARS-C</w:t>
      </w:r>
      <w:r w:rsidR="006950A3">
        <w:rPr>
          <w:rFonts w:ascii="Times New Roman" w:hAnsi="Times New Roman" w:cs="Times New Roman"/>
          <w:sz w:val="24"/>
          <w:szCs w:val="24"/>
        </w:rPr>
        <w:t>o</w:t>
      </w:r>
      <w:r w:rsidRPr="00D301CB">
        <w:rPr>
          <w:rFonts w:ascii="Times New Roman" w:hAnsi="Times New Roman" w:cs="Times New Roman"/>
          <w:sz w:val="24"/>
          <w:szCs w:val="24"/>
          <w:lang w:val="sr-Cyrl-CS"/>
        </w:rPr>
        <w:t>V-2</w:t>
      </w:r>
      <w:r w:rsidR="00D17832" w:rsidRPr="00D301CB">
        <w:rPr>
          <w:rFonts w:ascii="Times New Roman" w:hAnsi="Times New Roman" w:cs="Times New Roman"/>
          <w:sz w:val="24"/>
          <w:szCs w:val="24"/>
          <w:lang w:val="sr-Cyrl-CS"/>
        </w:rPr>
        <w:t xml:space="preserve">, у глави III. </w:t>
      </w:r>
      <w:r w:rsidR="00FB1195" w:rsidRPr="00D301CB">
        <w:rPr>
          <w:rFonts w:ascii="Times New Roman" w:hAnsi="Times New Roman" w:cs="Times New Roman"/>
          <w:sz w:val="24"/>
          <w:szCs w:val="24"/>
          <w:lang w:val="sr-Cyrl-CS"/>
        </w:rPr>
        <w:t>НАЧИН КОРИШЋЕЊА СРЕДСТАВА</w:t>
      </w:r>
      <w:r w:rsidR="00D17832" w:rsidRPr="00D301C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946F2" w:rsidRPr="00D301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7BCE" w:rsidRPr="00D301CB">
        <w:rPr>
          <w:rFonts w:ascii="Times New Roman" w:hAnsi="Times New Roman" w:cs="Times New Roman"/>
          <w:sz w:val="24"/>
          <w:szCs w:val="24"/>
          <w:lang w:val="sr-Cyrl-CS"/>
        </w:rPr>
        <w:t>став 3. мења се и гласи:</w:t>
      </w:r>
    </w:p>
    <w:p w:rsidR="00847BCE" w:rsidRPr="00D301CB" w:rsidRDefault="00BE66DC" w:rsidP="00B933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01CB">
        <w:rPr>
          <w:rFonts w:ascii="Times New Roman" w:hAnsi="Times New Roman" w:cs="Times New Roman"/>
          <w:sz w:val="24"/>
          <w:szCs w:val="24"/>
          <w:lang w:val="sr-Cyrl-CS"/>
        </w:rPr>
        <w:t xml:space="preserve">„Средства се додељују туристичким водичима и туристичким пратиоцима у периоду од два </w:t>
      </w:r>
      <w:r w:rsidR="00177A09" w:rsidRPr="00D301CB">
        <w:rPr>
          <w:rFonts w:ascii="Times New Roman" w:hAnsi="Times New Roman" w:cs="Times New Roman"/>
          <w:sz w:val="24"/>
          <w:szCs w:val="24"/>
          <w:lang w:val="sr-Cyrl-CS"/>
        </w:rPr>
        <w:t xml:space="preserve">узастопна </w:t>
      </w:r>
      <w:r w:rsidRPr="00D301CB">
        <w:rPr>
          <w:rFonts w:ascii="Times New Roman" w:hAnsi="Times New Roman" w:cs="Times New Roman"/>
          <w:sz w:val="24"/>
          <w:szCs w:val="24"/>
          <w:lang w:val="sr-Cyrl-CS"/>
        </w:rPr>
        <w:t>месеца, за сваки месец у висини од 30.900,24 динара по сваком туристичком водичу и туристичком пратиоцу, уплатом на динарски текући рачун код пословних банака.”</w:t>
      </w:r>
    </w:p>
    <w:p w:rsidR="00BE66DC" w:rsidRPr="00D301CB" w:rsidRDefault="00BE66DC" w:rsidP="00B933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46F2" w:rsidRPr="00D301CB" w:rsidRDefault="007946F2" w:rsidP="00B93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301CB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163145" w:rsidRPr="00D301CB" w:rsidRDefault="00BB78C7" w:rsidP="00B933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01CB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:rsidR="00847BCE" w:rsidRPr="00D301CB" w:rsidRDefault="00847BCE" w:rsidP="00847BC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47BCE" w:rsidRPr="00D301CB" w:rsidRDefault="00847BCE" w:rsidP="009146E1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63145" w:rsidRPr="00D301CB" w:rsidRDefault="00B9338F" w:rsidP="00B9338F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D301CB">
        <w:rPr>
          <w:rFonts w:ascii="Times New Roman" w:hAnsi="Times New Roman" w:cs="Times New Roman"/>
          <w:sz w:val="24"/>
          <w:szCs w:val="24"/>
          <w:lang w:val="sr-Cyrl-CS"/>
        </w:rPr>
        <w:t>05 Б</w:t>
      </w:r>
      <w:r w:rsidR="00BB78C7" w:rsidRPr="00D301CB">
        <w:rPr>
          <w:rFonts w:ascii="Times New Roman" w:hAnsi="Times New Roman" w:cs="Times New Roman"/>
          <w:sz w:val="24"/>
          <w:szCs w:val="24"/>
          <w:lang w:val="sr-Cyrl-CS"/>
        </w:rPr>
        <w:t>рој</w:t>
      </w:r>
      <w:r w:rsidRPr="00D301CB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BB78C7" w:rsidRPr="00D301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956A2">
        <w:rPr>
          <w:rFonts w:ascii="Times New Roman" w:hAnsi="Times New Roman" w:cs="Times New Roman"/>
          <w:sz w:val="24"/>
          <w:szCs w:val="24"/>
          <w:lang w:val="sr-Cyrl-CS"/>
        </w:rPr>
        <w:t>110-3419/2021</w:t>
      </w:r>
    </w:p>
    <w:p w:rsidR="00163145" w:rsidRPr="00D301CB" w:rsidRDefault="00BB78C7" w:rsidP="00B9338F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D301CB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8956A2">
        <w:rPr>
          <w:rFonts w:ascii="Times New Roman" w:hAnsi="Times New Roman" w:cs="Times New Roman"/>
          <w:sz w:val="24"/>
          <w:szCs w:val="24"/>
          <w:lang w:val="sr-Cyrl-CS"/>
        </w:rPr>
        <w:t>15. априла</w:t>
      </w:r>
      <w:r w:rsidRPr="00D301CB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</w:t>
      </w:r>
    </w:p>
    <w:p w:rsidR="00163145" w:rsidRPr="00D301CB" w:rsidRDefault="00B9338F" w:rsidP="00B9338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301CB">
        <w:rPr>
          <w:rFonts w:ascii="Times New Roman" w:hAnsi="Times New Roman" w:cs="Times New Roman"/>
          <w:sz w:val="24"/>
          <w:szCs w:val="24"/>
          <w:lang w:val="sr-Cyrl-CS"/>
        </w:rPr>
        <w:t>ВЛАДА</w:t>
      </w:r>
    </w:p>
    <w:p w:rsidR="004A1162" w:rsidRDefault="00B9338F" w:rsidP="00847BCE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D301CB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:rsidR="008956A2" w:rsidRDefault="008956A2" w:rsidP="00847BCE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956A2" w:rsidRPr="00D301CB" w:rsidRDefault="008956A2" w:rsidP="00847BCE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Ана Брнабић,с.р.</w:t>
      </w:r>
    </w:p>
    <w:p w:rsidR="004A3173" w:rsidRPr="00D301CB" w:rsidRDefault="004A3173" w:rsidP="00847BCE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3173" w:rsidRPr="00D301CB" w:rsidRDefault="004A3173" w:rsidP="00BE66DC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3CED" w:rsidRPr="00D301CB" w:rsidRDefault="00633CED" w:rsidP="00BE66DC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A5200" w:rsidRPr="00D301CB" w:rsidRDefault="008A5200" w:rsidP="00633CED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3CED" w:rsidRPr="00D301CB" w:rsidRDefault="00633CED" w:rsidP="00633CED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3173" w:rsidRPr="00D301CB" w:rsidRDefault="004A3173" w:rsidP="00E541B0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4A3173" w:rsidRPr="00D301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341CA7"/>
    <w:multiLevelType w:val="hybridMultilevel"/>
    <w:tmpl w:val="30AA69B4"/>
    <w:lvl w:ilvl="0" w:tplc="A8426F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72B6227"/>
    <w:multiLevelType w:val="hybridMultilevel"/>
    <w:tmpl w:val="41EA0B98"/>
    <w:lvl w:ilvl="0" w:tplc="0E2ACBD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5D886D5A"/>
    <w:multiLevelType w:val="hybridMultilevel"/>
    <w:tmpl w:val="DE9CC086"/>
    <w:lvl w:ilvl="0" w:tplc="9C54F000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145"/>
    <w:rsid w:val="00017196"/>
    <w:rsid w:val="00043275"/>
    <w:rsid w:val="000875FE"/>
    <w:rsid w:val="000C734B"/>
    <w:rsid w:val="000D54B8"/>
    <w:rsid w:val="001108C1"/>
    <w:rsid w:val="00161476"/>
    <w:rsid w:val="00163145"/>
    <w:rsid w:val="00177A09"/>
    <w:rsid w:val="00177B8D"/>
    <w:rsid w:val="001C5EA0"/>
    <w:rsid w:val="001D0D73"/>
    <w:rsid w:val="001D505D"/>
    <w:rsid w:val="002C7392"/>
    <w:rsid w:val="00311AA6"/>
    <w:rsid w:val="00331839"/>
    <w:rsid w:val="00380E85"/>
    <w:rsid w:val="00397897"/>
    <w:rsid w:val="003D1E2D"/>
    <w:rsid w:val="003E7AE3"/>
    <w:rsid w:val="00430F02"/>
    <w:rsid w:val="00484628"/>
    <w:rsid w:val="004A1162"/>
    <w:rsid w:val="004A127D"/>
    <w:rsid w:val="004A275E"/>
    <w:rsid w:val="004A3173"/>
    <w:rsid w:val="004A5F6C"/>
    <w:rsid w:val="004C3922"/>
    <w:rsid w:val="004C5E57"/>
    <w:rsid w:val="00502E05"/>
    <w:rsid w:val="0055233B"/>
    <w:rsid w:val="005A2F84"/>
    <w:rsid w:val="005D3287"/>
    <w:rsid w:val="005F5406"/>
    <w:rsid w:val="00633CED"/>
    <w:rsid w:val="006950A3"/>
    <w:rsid w:val="006A0CE7"/>
    <w:rsid w:val="006A55E6"/>
    <w:rsid w:val="006F680C"/>
    <w:rsid w:val="007211C1"/>
    <w:rsid w:val="00721CEB"/>
    <w:rsid w:val="00744BAC"/>
    <w:rsid w:val="007946F2"/>
    <w:rsid w:val="007D6DBF"/>
    <w:rsid w:val="007E1D31"/>
    <w:rsid w:val="00804DC8"/>
    <w:rsid w:val="00820DAA"/>
    <w:rsid w:val="008260C0"/>
    <w:rsid w:val="00847BCE"/>
    <w:rsid w:val="008637FA"/>
    <w:rsid w:val="008956A2"/>
    <w:rsid w:val="008A4F79"/>
    <w:rsid w:val="008A5200"/>
    <w:rsid w:val="009146E1"/>
    <w:rsid w:val="00944AB1"/>
    <w:rsid w:val="00A55DCE"/>
    <w:rsid w:val="00A8141D"/>
    <w:rsid w:val="00A84D0D"/>
    <w:rsid w:val="00A84ED4"/>
    <w:rsid w:val="00AB6391"/>
    <w:rsid w:val="00AF3293"/>
    <w:rsid w:val="00B04857"/>
    <w:rsid w:val="00B86AF2"/>
    <w:rsid w:val="00B9338F"/>
    <w:rsid w:val="00B94F12"/>
    <w:rsid w:val="00BB78C7"/>
    <w:rsid w:val="00BE66DC"/>
    <w:rsid w:val="00BF4BF9"/>
    <w:rsid w:val="00C2611D"/>
    <w:rsid w:val="00C313B6"/>
    <w:rsid w:val="00C8461C"/>
    <w:rsid w:val="00CD2FB1"/>
    <w:rsid w:val="00D17832"/>
    <w:rsid w:val="00D301CB"/>
    <w:rsid w:val="00D45C75"/>
    <w:rsid w:val="00D66C23"/>
    <w:rsid w:val="00DB047A"/>
    <w:rsid w:val="00E01AE4"/>
    <w:rsid w:val="00E45F01"/>
    <w:rsid w:val="00E541B0"/>
    <w:rsid w:val="00ED11ED"/>
    <w:rsid w:val="00F028D4"/>
    <w:rsid w:val="00F64D81"/>
    <w:rsid w:val="00FB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678C51-4279-417A-B221-4720181B3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customStyle="1" w:styleId="Char">
    <w:name w:val="Char"/>
    <w:basedOn w:val="Normal"/>
    <w:rsid w:val="00D17832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customStyle="1" w:styleId="bold">
    <w:name w:val="bold"/>
    <w:basedOn w:val="Normal"/>
    <w:rsid w:val="000D5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0D5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7E1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E2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A0C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0C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0CE7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0C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0CE7"/>
    <w:rPr>
      <w:rFonts w:ascii="Verdana" w:hAnsi="Verdana" w:cs="Verdana"/>
      <w:b/>
      <w:bCs/>
      <w:sz w:val="20"/>
      <w:szCs w:val="20"/>
    </w:rPr>
  </w:style>
  <w:style w:type="paragraph" w:styleId="ListParagraph">
    <w:name w:val="List Paragraph"/>
    <w:basedOn w:val="Normal"/>
    <w:uiPriority w:val="99"/>
    <w:rsid w:val="005F5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C2003-6401-4F48-AEBF-7BB65A118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Danijela K</dc:creator>
  <cp:lastModifiedBy>Bojan Grgic</cp:lastModifiedBy>
  <cp:revision>2</cp:revision>
  <cp:lastPrinted>2021-04-15T07:45:00Z</cp:lastPrinted>
  <dcterms:created xsi:type="dcterms:W3CDTF">2021-04-15T14:40:00Z</dcterms:created>
  <dcterms:modified xsi:type="dcterms:W3CDTF">2021-04-15T14:40:00Z</dcterms:modified>
</cp:coreProperties>
</file>