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B6F" w:rsidRPr="007C5E55" w:rsidRDefault="001041C1" w:rsidP="00E1427E">
      <w:pPr>
        <w:spacing w:after="0"/>
        <w:ind w:firstLine="720"/>
        <w:rPr>
          <w:rFonts w:ascii="Times New Roman" w:hAnsi="Times New Roman" w:cs="Times New Roman"/>
          <w:sz w:val="24"/>
          <w:szCs w:val="24"/>
          <w:lang w:val="sr-Cyrl-CS"/>
        </w:rPr>
      </w:pPr>
      <w:r w:rsidRPr="007C5E55">
        <w:rPr>
          <w:rFonts w:ascii="Times New Roman" w:hAnsi="Times New Roman" w:cs="Times New Roman"/>
          <w:color w:val="000000"/>
          <w:sz w:val="24"/>
          <w:szCs w:val="24"/>
          <w:lang w:val="sr-Cyrl-CS"/>
        </w:rPr>
        <w:t>На основу члана 200. став 6. Устава Републике Србије,</w:t>
      </w:r>
    </w:p>
    <w:p w:rsidR="00484B6F" w:rsidRPr="007C5E55" w:rsidRDefault="001041C1" w:rsidP="00E1427E">
      <w:pPr>
        <w:spacing w:after="0"/>
        <w:ind w:firstLine="720"/>
        <w:rPr>
          <w:rFonts w:ascii="Times New Roman" w:hAnsi="Times New Roman" w:cs="Times New Roman"/>
          <w:color w:val="000000"/>
          <w:sz w:val="24"/>
          <w:szCs w:val="24"/>
          <w:lang w:val="sr-Cyrl-CS"/>
        </w:rPr>
      </w:pPr>
      <w:r w:rsidRPr="007C5E55">
        <w:rPr>
          <w:rFonts w:ascii="Times New Roman" w:hAnsi="Times New Roman" w:cs="Times New Roman"/>
          <w:color w:val="000000"/>
          <w:sz w:val="24"/>
          <w:szCs w:val="24"/>
          <w:lang w:val="sr-Cyrl-CS"/>
        </w:rPr>
        <w:t>Влада, уз супотпис председника Републике, доноси</w:t>
      </w:r>
      <w:r w:rsidR="00E1427E" w:rsidRPr="007C5E55">
        <w:rPr>
          <w:rFonts w:ascii="Times New Roman" w:hAnsi="Times New Roman" w:cs="Times New Roman"/>
          <w:color w:val="000000"/>
          <w:sz w:val="24"/>
          <w:szCs w:val="24"/>
          <w:lang w:val="sr-Cyrl-CS"/>
        </w:rPr>
        <w:t xml:space="preserve"> </w:t>
      </w:r>
    </w:p>
    <w:p w:rsidR="005A3FE1" w:rsidRPr="007C5E55" w:rsidRDefault="005A3FE1" w:rsidP="00E1427E">
      <w:pPr>
        <w:spacing w:after="0"/>
        <w:ind w:firstLine="720"/>
        <w:rPr>
          <w:rFonts w:ascii="Times New Roman" w:hAnsi="Times New Roman" w:cs="Times New Roman"/>
          <w:color w:val="000000"/>
          <w:sz w:val="24"/>
          <w:szCs w:val="24"/>
          <w:lang w:val="sr-Cyrl-CS"/>
        </w:rPr>
      </w:pPr>
    </w:p>
    <w:p w:rsidR="00E00072" w:rsidRPr="007C5E55" w:rsidRDefault="00E00072" w:rsidP="00E1427E">
      <w:pPr>
        <w:spacing w:after="0"/>
        <w:jc w:val="center"/>
        <w:rPr>
          <w:rFonts w:ascii="Times New Roman" w:hAnsi="Times New Roman" w:cs="Times New Roman"/>
          <w:sz w:val="24"/>
          <w:szCs w:val="24"/>
          <w:lang w:val="sr-Cyrl-CS"/>
        </w:rPr>
      </w:pPr>
    </w:p>
    <w:p w:rsidR="00484B6F" w:rsidRPr="007C5E55" w:rsidRDefault="001041C1" w:rsidP="00E1427E">
      <w:pPr>
        <w:spacing w:after="0"/>
        <w:jc w:val="center"/>
        <w:rPr>
          <w:rFonts w:ascii="Times New Roman" w:hAnsi="Times New Roman" w:cs="Times New Roman"/>
          <w:color w:val="000000"/>
          <w:sz w:val="24"/>
          <w:szCs w:val="24"/>
          <w:lang w:val="sr-Cyrl-CS"/>
        </w:rPr>
      </w:pPr>
      <w:r w:rsidRPr="007C5E55">
        <w:rPr>
          <w:rFonts w:ascii="Times New Roman" w:hAnsi="Times New Roman" w:cs="Times New Roman"/>
          <w:color w:val="000000"/>
          <w:sz w:val="24"/>
          <w:szCs w:val="24"/>
          <w:lang w:val="sr-Cyrl-CS"/>
        </w:rPr>
        <w:t>У</w:t>
      </w:r>
      <w:r w:rsidR="00E1427E" w:rsidRPr="007C5E55">
        <w:rPr>
          <w:rFonts w:ascii="Times New Roman" w:hAnsi="Times New Roman" w:cs="Times New Roman"/>
          <w:color w:val="000000"/>
          <w:sz w:val="24"/>
          <w:szCs w:val="24"/>
          <w:lang w:val="sr-Cyrl-CS"/>
        </w:rPr>
        <w:t xml:space="preserve"> </w:t>
      </w:r>
      <w:r w:rsidRPr="007C5E55">
        <w:rPr>
          <w:rFonts w:ascii="Times New Roman" w:hAnsi="Times New Roman" w:cs="Times New Roman"/>
          <w:color w:val="000000"/>
          <w:sz w:val="24"/>
          <w:szCs w:val="24"/>
          <w:lang w:val="sr-Cyrl-CS"/>
        </w:rPr>
        <w:t>Р</w:t>
      </w:r>
      <w:r w:rsidR="00E1427E" w:rsidRPr="007C5E55">
        <w:rPr>
          <w:rFonts w:ascii="Times New Roman" w:hAnsi="Times New Roman" w:cs="Times New Roman"/>
          <w:color w:val="000000"/>
          <w:sz w:val="24"/>
          <w:szCs w:val="24"/>
          <w:lang w:val="sr-Cyrl-CS"/>
        </w:rPr>
        <w:t xml:space="preserve"> </w:t>
      </w:r>
      <w:r w:rsidRPr="007C5E55">
        <w:rPr>
          <w:rFonts w:ascii="Times New Roman" w:hAnsi="Times New Roman" w:cs="Times New Roman"/>
          <w:color w:val="000000"/>
          <w:sz w:val="24"/>
          <w:szCs w:val="24"/>
          <w:lang w:val="sr-Cyrl-CS"/>
        </w:rPr>
        <w:t>Е</w:t>
      </w:r>
      <w:r w:rsidR="00E1427E" w:rsidRPr="007C5E55">
        <w:rPr>
          <w:rFonts w:ascii="Times New Roman" w:hAnsi="Times New Roman" w:cs="Times New Roman"/>
          <w:color w:val="000000"/>
          <w:sz w:val="24"/>
          <w:szCs w:val="24"/>
          <w:lang w:val="sr-Cyrl-CS"/>
        </w:rPr>
        <w:t xml:space="preserve"> </w:t>
      </w:r>
      <w:r w:rsidRPr="007C5E55">
        <w:rPr>
          <w:rFonts w:ascii="Times New Roman" w:hAnsi="Times New Roman" w:cs="Times New Roman"/>
          <w:color w:val="000000"/>
          <w:sz w:val="24"/>
          <w:szCs w:val="24"/>
          <w:lang w:val="sr-Cyrl-CS"/>
        </w:rPr>
        <w:t>Д</w:t>
      </w:r>
      <w:r w:rsidR="00E1427E" w:rsidRPr="007C5E55">
        <w:rPr>
          <w:rFonts w:ascii="Times New Roman" w:hAnsi="Times New Roman" w:cs="Times New Roman"/>
          <w:color w:val="000000"/>
          <w:sz w:val="24"/>
          <w:szCs w:val="24"/>
          <w:lang w:val="sr-Cyrl-CS"/>
        </w:rPr>
        <w:t xml:space="preserve"> </w:t>
      </w:r>
      <w:r w:rsidRPr="007C5E55">
        <w:rPr>
          <w:rFonts w:ascii="Times New Roman" w:hAnsi="Times New Roman" w:cs="Times New Roman"/>
          <w:color w:val="000000"/>
          <w:sz w:val="24"/>
          <w:szCs w:val="24"/>
          <w:lang w:val="sr-Cyrl-CS"/>
        </w:rPr>
        <w:t>Б</w:t>
      </w:r>
      <w:r w:rsidR="00E1427E" w:rsidRPr="007C5E55">
        <w:rPr>
          <w:rFonts w:ascii="Times New Roman" w:hAnsi="Times New Roman" w:cs="Times New Roman"/>
          <w:color w:val="000000"/>
          <w:sz w:val="24"/>
          <w:szCs w:val="24"/>
          <w:lang w:val="sr-Cyrl-CS"/>
        </w:rPr>
        <w:t xml:space="preserve"> </w:t>
      </w:r>
      <w:r w:rsidRPr="007C5E55">
        <w:rPr>
          <w:rFonts w:ascii="Times New Roman" w:hAnsi="Times New Roman" w:cs="Times New Roman"/>
          <w:color w:val="000000"/>
          <w:sz w:val="24"/>
          <w:szCs w:val="24"/>
          <w:lang w:val="sr-Cyrl-CS"/>
        </w:rPr>
        <w:t>У</w:t>
      </w:r>
    </w:p>
    <w:p w:rsidR="005A3FE1" w:rsidRPr="007C5E55" w:rsidRDefault="005A3FE1" w:rsidP="00E1427E">
      <w:pPr>
        <w:spacing w:after="0"/>
        <w:jc w:val="center"/>
        <w:rPr>
          <w:rFonts w:ascii="Times New Roman" w:hAnsi="Times New Roman" w:cs="Times New Roman"/>
          <w:sz w:val="24"/>
          <w:szCs w:val="24"/>
          <w:lang w:val="sr-Cyrl-CS"/>
        </w:rPr>
      </w:pPr>
    </w:p>
    <w:p w:rsidR="00484B6F" w:rsidRPr="007C5E55" w:rsidRDefault="00E1427E" w:rsidP="00E1427E">
      <w:pPr>
        <w:spacing w:after="0"/>
        <w:jc w:val="center"/>
        <w:rPr>
          <w:rFonts w:ascii="Times New Roman" w:hAnsi="Times New Roman" w:cs="Times New Roman"/>
          <w:color w:val="000000"/>
          <w:sz w:val="24"/>
          <w:szCs w:val="24"/>
          <w:lang w:val="sr-Cyrl-CS"/>
        </w:rPr>
      </w:pPr>
      <w:r w:rsidRPr="007C5E55">
        <w:rPr>
          <w:rFonts w:ascii="Times New Roman" w:hAnsi="Times New Roman" w:cs="Times New Roman"/>
          <w:color w:val="000000"/>
          <w:sz w:val="24"/>
          <w:szCs w:val="24"/>
          <w:lang w:val="sr-Cyrl-CS"/>
        </w:rPr>
        <w:t>О ПОРЕСКИМ МЕРАМА ЗА ВРЕМЕ ВАНРЕДНОГ СТАЊА РАДИ УБЛАЖАВАЊА  ЕКОНОМСКИХ ПОСЛЕДИЦА НАСТАЛИХ УСЛЕД БОЛЕСТИ COVID-19 ИЗАЗВАНЕ ВИРУСОМ SARS-C</w:t>
      </w:r>
      <w:r w:rsidR="00A620EB" w:rsidRPr="007C5E55">
        <w:rPr>
          <w:rFonts w:ascii="Times New Roman" w:hAnsi="Times New Roman" w:cs="Times New Roman"/>
          <w:color w:val="000000"/>
          <w:sz w:val="24"/>
          <w:szCs w:val="24"/>
          <w:lang w:val="sr-Cyrl-CS"/>
        </w:rPr>
        <w:t>o</w:t>
      </w:r>
      <w:r w:rsidRPr="007C5E55">
        <w:rPr>
          <w:rFonts w:ascii="Times New Roman" w:hAnsi="Times New Roman" w:cs="Times New Roman"/>
          <w:color w:val="000000"/>
          <w:sz w:val="24"/>
          <w:szCs w:val="24"/>
          <w:lang w:val="sr-Cyrl-CS"/>
        </w:rPr>
        <w:t xml:space="preserve">V-2  </w:t>
      </w:r>
    </w:p>
    <w:p w:rsidR="00026129" w:rsidRPr="007C5E55" w:rsidRDefault="00026129" w:rsidP="00E1427E">
      <w:pPr>
        <w:spacing w:after="0"/>
        <w:jc w:val="center"/>
        <w:rPr>
          <w:rFonts w:ascii="Times New Roman" w:hAnsi="Times New Roman" w:cs="Times New Roman"/>
          <w:b/>
          <w:color w:val="000000"/>
          <w:sz w:val="24"/>
          <w:szCs w:val="24"/>
          <w:lang w:val="sr-Cyrl-CS"/>
        </w:rPr>
      </w:pPr>
    </w:p>
    <w:p w:rsidR="00484B6F" w:rsidRPr="007C5E55" w:rsidRDefault="001041C1" w:rsidP="00E1427E">
      <w:pPr>
        <w:spacing w:after="0"/>
        <w:jc w:val="center"/>
        <w:rPr>
          <w:rFonts w:ascii="Times New Roman" w:hAnsi="Times New Roman" w:cs="Times New Roman"/>
          <w:sz w:val="24"/>
          <w:szCs w:val="24"/>
          <w:lang w:val="sr-Cyrl-CS"/>
        </w:rPr>
      </w:pPr>
      <w:r w:rsidRPr="007C5E55">
        <w:rPr>
          <w:rFonts w:ascii="Times New Roman" w:hAnsi="Times New Roman" w:cs="Times New Roman"/>
          <w:color w:val="000000"/>
          <w:sz w:val="24"/>
          <w:szCs w:val="24"/>
          <w:lang w:val="sr-Cyrl-CS"/>
        </w:rPr>
        <w:t>Члан 1.</w:t>
      </w:r>
    </w:p>
    <w:p w:rsidR="00E00072" w:rsidRPr="007C5E55" w:rsidRDefault="00E1427E" w:rsidP="00E1427E">
      <w:pPr>
        <w:spacing w:after="0"/>
        <w:ind w:firstLine="720"/>
        <w:jc w:val="both"/>
        <w:rPr>
          <w:rFonts w:ascii="Times New Roman" w:hAnsi="Times New Roman" w:cs="Times New Roman"/>
          <w:color w:val="000000"/>
          <w:sz w:val="24"/>
          <w:szCs w:val="24"/>
          <w:lang w:val="sr-Cyrl-CS"/>
        </w:rPr>
      </w:pPr>
      <w:r w:rsidRPr="007C5E55">
        <w:rPr>
          <w:rFonts w:ascii="Times New Roman" w:hAnsi="Times New Roman" w:cs="Times New Roman"/>
          <w:color w:val="000000"/>
          <w:sz w:val="24"/>
          <w:szCs w:val="24"/>
          <w:lang w:val="sr-Cyrl-CS"/>
        </w:rPr>
        <w:t>Овом уредбом у</w:t>
      </w:r>
      <w:r w:rsidR="005A3FE1" w:rsidRPr="007C5E55">
        <w:rPr>
          <w:rFonts w:ascii="Times New Roman" w:hAnsi="Times New Roman" w:cs="Times New Roman"/>
          <w:color w:val="000000"/>
          <w:sz w:val="24"/>
          <w:szCs w:val="24"/>
          <w:lang w:val="sr-Cyrl-CS"/>
        </w:rPr>
        <w:t>тв</w:t>
      </w:r>
      <w:r w:rsidR="007E5CEF" w:rsidRPr="007C5E55">
        <w:rPr>
          <w:rFonts w:ascii="Times New Roman" w:hAnsi="Times New Roman" w:cs="Times New Roman"/>
          <w:color w:val="000000"/>
          <w:sz w:val="24"/>
          <w:szCs w:val="24"/>
          <w:lang w:val="sr-Cyrl-CS"/>
        </w:rPr>
        <w:t>р</w:t>
      </w:r>
      <w:r w:rsidRPr="007C5E55">
        <w:rPr>
          <w:rFonts w:ascii="Times New Roman" w:hAnsi="Times New Roman" w:cs="Times New Roman"/>
          <w:color w:val="000000"/>
          <w:sz w:val="24"/>
          <w:szCs w:val="24"/>
          <w:lang w:val="sr-Cyrl-CS"/>
        </w:rPr>
        <w:t>ђ</w:t>
      </w:r>
      <w:r w:rsidR="001041C1" w:rsidRPr="007C5E55">
        <w:rPr>
          <w:rFonts w:ascii="Times New Roman" w:hAnsi="Times New Roman" w:cs="Times New Roman"/>
          <w:color w:val="000000"/>
          <w:sz w:val="24"/>
          <w:szCs w:val="24"/>
          <w:lang w:val="sr-Cyrl-CS"/>
        </w:rPr>
        <w:t xml:space="preserve">ују се </w:t>
      </w:r>
      <w:r w:rsidR="00026129" w:rsidRPr="007C5E55">
        <w:rPr>
          <w:rFonts w:ascii="Times New Roman" w:hAnsi="Times New Roman" w:cs="Times New Roman"/>
          <w:color w:val="000000"/>
          <w:sz w:val="24"/>
          <w:szCs w:val="24"/>
          <w:lang w:val="sr-Cyrl-CS"/>
        </w:rPr>
        <w:t xml:space="preserve">пореске </w:t>
      </w:r>
      <w:r w:rsidR="001041C1" w:rsidRPr="007C5E55">
        <w:rPr>
          <w:rFonts w:ascii="Times New Roman" w:hAnsi="Times New Roman" w:cs="Times New Roman"/>
          <w:color w:val="000000"/>
          <w:sz w:val="24"/>
          <w:szCs w:val="24"/>
          <w:lang w:val="sr-Cyrl-CS"/>
        </w:rPr>
        <w:t xml:space="preserve">мере </w:t>
      </w:r>
      <w:r w:rsidR="00E00072" w:rsidRPr="007C5E55">
        <w:rPr>
          <w:rFonts w:ascii="Times New Roman" w:hAnsi="Times New Roman" w:cs="Times New Roman"/>
          <w:color w:val="000000"/>
          <w:sz w:val="24"/>
          <w:szCs w:val="24"/>
          <w:lang w:val="sr-Cyrl-CS"/>
        </w:rPr>
        <w:t xml:space="preserve">за време ванредног стања </w:t>
      </w:r>
      <w:r w:rsidR="00E12A42" w:rsidRPr="007C5E55">
        <w:rPr>
          <w:rFonts w:ascii="Times New Roman" w:hAnsi="Times New Roman" w:cs="Times New Roman"/>
          <w:color w:val="000000"/>
          <w:sz w:val="24"/>
          <w:szCs w:val="24"/>
          <w:lang w:val="sr-Cyrl-CS"/>
        </w:rPr>
        <w:t xml:space="preserve">ради ублажавања </w:t>
      </w:r>
      <w:r w:rsidR="00026129" w:rsidRPr="007C5E55">
        <w:rPr>
          <w:rFonts w:ascii="Times New Roman" w:hAnsi="Times New Roman" w:cs="Times New Roman"/>
          <w:color w:val="000000"/>
          <w:sz w:val="24"/>
          <w:szCs w:val="24"/>
          <w:lang w:val="sr-Cyrl-CS"/>
        </w:rPr>
        <w:t>економск</w:t>
      </w:r>
      <w:bookmarkStart w:id="0" w:name="_GoBack"/>
      <w:bookmarkEnd w:id="0"/>
      <w:r w:rsidR="00026129" w:rsidRPr="007C5E55">
        <w:rPr>
          <w:rFonts w:ascii="Times New Roman" w:hAnsi="Times New Roman" w:cs="Times New Roman"/>
          <w:color w:val="000000"/>
          <w:sz w:val="24"/>
          <w:szCs w:val="24"/>
          <w:lang w:val="sr-Cyrl-CS"/>
        </w:rPr>
        <w:t>их последица насталих услед болести COVID-19 изазване вирусом SARS-CoV-2 у циљу повећања  ликвидности пореских обвезника.</w:t>
      </w:r>
    </w:p>
    <w:p w:rsidR="00484B6F" w:rsidRPr="007C5E55" w:rsidRDefault="00484B6F" w:rsidP="00E1427E">
      <w:pPr>
        <w:spacing w:after="0"/>
        <w:jc w:val="both"/>
        <w:rPr>
          <w:rFonts w:ascii="Times New Roman" w:hAnsi="Times New Roman" w:cs="Times New Roman"/>
          <w:sz w:val="24"/>
          <w:szCs w:val="24"/>
          <w:lang w:val="sr-Cyrl-CS"/>
        </w:rPr>
      </w:pPr>
    </w:p>
    <w:p w:rsidR="00026129" w:rsidRPr="007C5E55" w:rsidRDefault="001041C1" w:rsidP="00E1427E">
      <w:pPr>
        <w:spacing w:after="0"/>
        <w:jc w:val="center"/>
        <w:rPr>
          <w:rFonts w:ascii="Times New Roman" w:hAnsi="Times New Roman" w:cs="Times New Roman"/>
          <w:color w:val="000000"/>
          <w:sz w:val="24"/>
          <w:szCs w:val="24"/>
          <w:lang w:val="sr-Cyrl-CS"/>
        </w:rPr>
      </w:pPr>
      <w:r w:rsidRPr="007C5E55">
        <w:rPr>
          <w:rFonts w:ascii="Times New Roman" w:hAnsi="Times New Roman" w:cs="Times New Roman"/>
          <w:color w:val="000000"/>
          <w:sz w:val="24"/>
          <w:szCs w:val="24"/>
          <w:lang w:val="sr-Cyrl-CS"/>
        </w:rPr>
        <w:t>Члан 2.</w:t>
      </w:r>
      <w:r w:rsidR="00E1427E" w:rsidRPr="007C5E55">
        <w:rPr>
          <w:rFonts w:ascii="Times New Roman" w:hAnsi="Times New Roman" w:cs="Times New Roman"/>
          <w:color w:val="000000"/>
          <w:sz w:val="24"/>
          <w:szCs w:val="24"/>
          <w:lang w:val="sr-Cyrl-CS"/>
        </w:rPr>
        <w:t xml:space="preserve"> </w:t>
      </w:r>
    </w:p>
    <w:p w:rsidR="00E00072" w:rsidRPr="007C5E55" w:rsidRDefault="002B3C30" w:rsidP="00E1427E">
      <w:pPr>
        <w:spacing w:after="0"/>
        <w:ind w:firstLine="720"/>
        <w:jc w:val="both"/>
        <w:rPr>
          <w:rFonts w:ascii="Times New Roman" w:hAnsi="Times New Roman" w:cs="Times New Roman"/>
          <w:sz w:val="24"/>
          <w:szCs w:val="24"/>
          <w:lang w:val="sr-Cyrl-CS"/>
        </w:rPr>
      </w:pPr>
      <w:r w:rsidRPr="007C5E55">
        <w:rPr>
          <w:rFonts w:ascii="Times New Roman" w:hAnsi="Times New Roman" w:cs="Times New Roman"/>
          <w:color w:val="000000"/>
          <w:sz w:val="24"/>
          <w:szCs w:val="24"/>
          <w:lang w:val="sr-Cyrl-CS"/>
        </w:rPr>
        <w:t xml:space="preserve">Према </w:t>
      </w:r>
      <w:r w:rsidR="00E00072" w:rsidRPr="007C5E55">
        <w:rPr>
          <w:rFonts w:ascii="Times New Roman" w:hAnsi="Times New Roman" w:cs="Times New Roman"/>
          <w:color w:val="000000"/>
          <w:sz w:val="24"/>
          <w:szCs w:val="24"/>
          <w:lang w:val="sr-Cyrl-CS"/>
        </w:rPr>
        <w:t>п</w:t>
      </w:r>
      <w:r w:rsidR="00E00072" w:rsidRPr="007C5E55">
        <w:rPr>
          <w:rFonts w:ascii="Times New Roman" w:hAnsi="Times New Roman" w:cs="Times New Roman"/>
          <w:sz w:val="24"/>
          <w:szCs w:val="24"/>
          <w:lang w:val="sr-Cyrl-CS"/>
        </w:rPr>
        <w:t>ореским обвезницима - правним лицима, предузетницима, пољо</w:t>
      </w:r>
      <w:r w:rsidR="00E1427E" w:rsidRPr="007C5E55">
        <w:rPr>
          <w:rFonts w:ascii="Times New Roman" w:hAnsi="Times New Roman" w:cs="Times New Roman"/>
          <w:sz w:val="24"/>
          <w:szCs w:val="24"/>
          <w:lang w:val="sr-Cyrl-CS"/>
        </w:rPr>
        <w:t xml:space="preserve">привредницима и физичким лицима </w:t>
      </w:r>
      <w:r w:rsidR="00E00072" w:rsidRPr="007C5E55">
        <w:rPr>
          <w:rFonts w:ascii="Times New Roman" w:hAnsi="Times New Roman" w:cs="Times New Roman"/>
          <w:sz w:val="24"/>
          <w:szCs w:val="24"/>
          <w:lang w:val="sr-Cyrl-CS"/>
        </w:rPr>
        <w:t>који имају одобрено одлагање плаћања дугованог пореза</w:t>
      </w:r>
      <w:r w:rsidR="00E1427E" w:rsidRPr="007C5E55">
        <w:rPr>
          <w:rFonts w:ascii="Times New Roman" w:hAnsi="Times New Roman" w:cs="Times New Roman"/>
          <w:sz w:val="24"/>
          <w:szCs w:val="24"/>
          <w:lang w:val="sr-Cyrl-CS"/>
        </w:rPr>
        <w:t xml:space="preserve"> у смислу одредаба чл. 73 - </w:t>
      </w:r>
      <w:r w:rsidR="00E00072" w:rsidRPr="007C5E55">
        <w:rPr>
          <w:rFonts w:ascii="Times New Roman" w:hAnsi="Times New Roman" w:cs="Times New Roman"/>
          <w:sz w:val="24"/>
          <w:szCs w:val="24"/>
          <w:lang w:val="sr-Cyrl-CS"/>
        </w:rPr>
        <w:t xml:space="preserve">74б Закона о пореском поступку и пореској администрацији </w:t>
      </w:r>
      <w:r w:rsidR="00E849F7" w:rsidRPr="007C5E55">
        <w:rPr>
          <w:rFonts w:ascii="Times New Roman" w:hAnsi="Times New Roman" w:cs="Times New Roman"/>
          <w:sz w:val="24"/>
          <w:szCs w:val="24"/>
          <w:lang w:val="sr-Cyrl-CS"/>
        </w:rPr>
        <w:t>(„Службени глас</w:t>
      </w:r>
      <w:r w:rsidR="00E1427E" w:rsidRPr="007C5E55">
        <w:rPr>
          <w:rFonts w:ascii="Times New Roman" w:hAnsi="Times New Roman" w:cs="Times New Roman"/>
          <w:sz w:val="24"/>
          <w:szCs w:val="24"/>
          <w:lang w:val="sr-Cyrl-CS"/>
        </w:rPr>
        <w:t>ник РС”</w:t>
      </w:r>
      <w:r w:rsidR="00E849F7" w:rsidRPr="007C5E55">
        <w:rPr>
          <w:rFonts w:ascii="Times New Roman" w:hAnsi="Times New Roman" w:cs="Times New Roman"/>
          <w:sz w:val="24"/>
          <w:szCs w:val="24"/>
          <w:lang w:val="sr-Cyrl-CS"/>
        </w:rPr>
        <w:t>, бр.</w:t>
      </w:r>
      <w:r w:rsidR="00E1427E" w:rsidRPr="007C5E55">
        <w:rPr>
          <w:rFonts w:ascii="Times New Roman" w:hAnsi="Times New Roman" w:cs="Times New Roman"/>
          <w:sz w:val="24"/>
          <w:szCs w:val="24"/>
          <w:lang w:val="sr-Cyrl-CS"/>
        </w:rPr>
        <w:t xml:space="preserve"> 80/</w:t>
      </w:r>
      <w:r w:rsidR="00E849F7" w:rsidRPr="007C5E55">
        <w:rPr>
          <w:rFonts w:ascii="Times New Roman" w:hAnsi="Times New Roman" w:cs="Times New Roman"/>
          <w:sz w:val="24"/>
          <w:szCs w:val="24"/>
          <w:lang w:val="sr-Cyrl-CS"/>
        </w:rPr>
        <w:t xml:space="preserve">02, </w:t>
      </w:r>
      <w:r w:rsidR="00E1427E" w:rsidRPr="007C5E55">
        <w:rPr>
          <w:rFonts w:ascii="Times New Roman" w:hAnsi="Times New Roman" w:cs="Times New Roman"/>
          <w:sz w:val="24"/>
          <w:szCs w:val="24"/>
          <w:lang w:val="sr-Cyrl-CS"/>
        </w:rPr>
        <w:t>84/</w:t>
      </w:r>
      <w:r w:rsidR="00E849F7" w:rsidRPr="007C5E55">
        <w:rPr>
          <w:rFonts w:ascii="Times New Roman" w:hAnsi="Times New Roman" w:cs="Times New Roman"/>
          <w:sz w:val="24"/>
          <w:szCs w:val="24"/>
          <w:lang w:val="sr-Cyrl-CS"/>
        </w:rPr>
        <w:t>02-испр</w:t>
      </w:r>
      <w:r w:rsidR="00E1427E" w:rsidRPr="007C5E55">
        <w:rPr>
          <w:rFonts w:ascii="Times New Roman" w:hAnsi="Times New Roman" w:cs="Times New Roman"/>
          <w:sz w:val="24"/>
          <w:szCs w:val="24"/>
          <w:lang w:val="sr-Cyrl-CS"/>
        </w:rPr>
        <w:t>авка</w:t>
      </w:r>
      <w:r w:rsidR="00E849F7" w:rsidRPr="007C5E55">
        <w:rPr>
          <w:rFonts w:ascii="Times New Roman" w:hAnsi="Times New Roman" w:cs="Times New Roman"/>
          <w:sz w:val="24"/>
          <w:szCs w:val="24"/>
          <w:lang w:val="sr-Cyrl-CS"/>
        </w:rPr>
        <w:t>,</w:t>
      </w:r>
      <w:r w:rsidR="00E1427E" w:rsidRPr="007C5E55">
        <w:rPr>
          <w:rFonts w:ascii="Times New Roman" w:hAnsi="Times New Roman" w:cs="Times New Roman"/>
          <w:sz w:val="24"/>
          <w:szCs w:val="24"/>
          <w:lang w:val="sr-Cyrl-CS"/>
        </w:rPr>
        <w:t xml:space="preserve"> 23/03, 55/04, 61/05, 85/</w:t>
      </w:r>
      <w:r w:rsidR="00E849F7" w:rsidRPr="007C5E55">
        <w:rPr>
          <w:rFonts w:ascii="Times New Roman" w:hAnsi="Times New Roman" w:cs="Times New Roman"/>
          <w:sz w:val="24"/>
          <w:szCs w:val="24"/>
          <w:lang w:val="sr-Cyrl-CS"/>
        </w:rPr>
        <w:t>05</w:t>
      </w:r>
      <w:r w:rsidR="00AB006B" w:rsidRPr="007C5E55">
        <w:rPr>
          <w:rFonts w:ascii="Times New Roman" w:hAnsi="Times New Roman" w:cs="Times New Roman"/>
          <w:sz w:val="24"/>
          <w:szCs w:val="24"/>
          <w:lang w:val="sr-Cyrl-CS"/>
        </w:rPr>
        <w:t>-</w:t>
      </w:r>
      <w:r w:rsidR="00E1427E" w:rsidRPr="007C5E55">
        <w:rPr>
          <w:rFonts w:ascii="Times New Roman" w:hAnsi="Times New Roman" w:cs="Times New Roman"/>
          <w:sz w:val="24"/>
          <w:szCs w:val="24"/>
          <w:lang w:val="sr-Cyrl-CS"/>
        </w:rPr>
        <w:t xml:space="preserve">др. </w:t>
      </w:r>
      <w:r w:rsidR="00E849F7" w:rsidRPr="007C5E55">
        <w:rPr>
          <w:rFonts w:ascii="Times New Roman" w:hAnsi="Times New Roman" w:cs="Times New Roman"/>
          <w:sz w:val="24"/>
          <w:szCs w:val="24"/>
          <w:lang w:val="sr-Cyrl-CS"/>
        </w:rPr>
        <w:t xml:space="preserve">закон, </w:t>
      </w:r>
      <w:r w:rsidR="00E1427E" w:rsidRPr="007C5E55">
        <w:rPr>
          <w:rFonts w:ascii="Times New Roman" w:hAnsi="Times New Roman" w:cs="Times New Roman"/>
          <w:sz w:val="24"/>
          <w:szCs w:val="24"/>
          <w:lang w:val="sr-Cyrl-CS"/>
        </w:rPr>
        <w:t>61/</w:t>
      </w:r>
      <w:r w:rsidR="00E849F7" w:rsidRPr="007C5E55">
        <w:rPr>
          <w:rFonts w:ascii="Times New Roman" w:hAnsi="Times New Roman" w:cs="Times New Roman"/>
          <w:sz w:val="24"/>
          <w:szCs w:val="24"/>
          <w:lang w:val="sr-Cyrl-CS"/>
        </w:rPr>
        <w:t xml:space="preserve">07, </w:t>
      </w:r>
      <w:r w:rsidR="00E1427E" w:rsidRPr="007C5E55">
        <w:rPr>
          <w:rFonts w:ascii="Times New Roman" w:hAnsi="Times New Roman" w:cs="Times New Roman"/>
          <w:sz w:val="24"/>
          <w:szCs w:val="24"/>
          <w:lang w:val="sr-Cyrl-CS"/>
        </w:rPr>
        <w:t>20/</w:t>
      </w:r>
      <w:r w:rsidR="00E849F7" w:rsidRPr="007C5E55">
        <w:rPr>
          <w:rFonts w:ascii="Times New Roman" w:hAnsi="Times New Roman" w:cs="Times New Roman"/>
          <w:sz w:val="24"/>
          <w:szCs w:val="24"/>
          <w:lang w:val="sr-Cyrl-CS"/>
        </w:rPr>
        <w:t>09-др.</w:t>
      </w:r>
      <w:r w:rsidR="00E1427E" w:rsidRPr="007C5E55">
        <w:rPr>
          <w:rFonts w:ascii="Times New Roman" w:hAnsi="Times New Roman" w:cs="Times New Roman"/>
          <w:sz w:val="24"/>
          <w:szCs w:val="24"/>
          <w:lang w:val="sr-Cyrl-CS"/>
        </w:rPr>
        <w:t xml:space="preserve"> закон, 53/</w:t>
      </w:r>
      <w:r w:rsidR="00E849F7" w:rsidRPr="007C5E55">
        <w:rPr>
          <w:rFonts w:ascii="Times New Roman" w:hAnsi="Times New Roman" w:cs="Times New Roman"/>
          <w:sz w:val="24"/>
          <w:szCs w:val="24"/>
          <w:lang w:val="sr-Cyrl-CS"/>
        </w:rPr>
        <w:t xml:space="preserve">10, </w:t>
      </w:r>
      <w:r w:rsidR="00E1427E" w:rsidRPr="007C5E55">
        <w:rPr>
          <w:rFonts w:ascii="Times New Roman" w:hAnsi="Times New Roman" w:cs="Times New Roman"/>
          <w:sz w:val="24"/>
          <w:szCs w:val="24"/>
          <w:lang w:val="sr-Cyrl-CS"/>
        </w:rPr>
        <w:t>101/</w:t>
      </w:r>
      <w:r w:rsidR="00E849F7" w:rsidRPr="007C5E55">
        <w:rPr>
          <w:rFonts w:ascii="Times New Roman" w:hAnsi="Times New Roman" w:cs="Times New Roman"/>
          <w:sz w:val="24"/>
          <w:szCs w:val="24"/>
          <w:lang w:val="sr-Cyrl-CS"/>
        </w:rPr>
        <w:t xml:space="preserve">11, </w:t>
      </w:r>
      <w:r w:rsidR="00E1427E" w:rsidRPr="007C5E55">
        <w:rPr>
          <w:rFonts w:ascii="Times New Roman" w:hAnsi="Times New Roman" w:cs="Times New Roman"/>
          <w:sz w:val="24"/>
          <w:szCs w:val="24"/>
          <w:lang w:val="sr-Cyrl-CS"/>
        </w:rPr>
        <w:t>2/</w:t>
      </w:r>
      <w:r w:rsidR="00E849F7" w:rsidRPr="007C5E55">
        <w:rPr>
          <w:rFonts w:ascii="Times New Roman" w:hAnsi="Times New Roman" w:cs="Times New Roman"/>
          <w:sz w:val="24"/>
          <w:szCs w:val="24"/>
          <w:lang w:val="sr-Cyrl-CS"/>
        </w:rPr>
        <w:t>12</w:t>
      </w:r>
      <w:r w:rsidR="00E1427E" w:rsidRPr="007C5E55">
        <w:rPr>
          <w:rFonts w:ascii="Times New Roman" w:hAnsi="Times New Roman" w:cs="Times New Roman"/>
          <w:sz w:val="24"/>
          <w:szCs w:val="24"/>
          <w:lang w:val="sr-Cyrl-CS"/>
        </w:rPr>
        <w:t>-исправка</w:t>
      </w:r>
      <w:r w:rsidR="00E849F7" w:rsidRPr="007C5E55">
        <w:rPr>
          <w:rFonts w:ascii="Times New Roman" w:hAnsi="Times New Roman" w:cs="Times New Roman"/>
          <w:sz w:val="24"/>
          <w:szCs w:val="24"/>
          <w:lang w:val="sr-Cyrl-CS"/>
        </w:rPr>
        <w:t>,</w:t>
      </w:r>
      <w:r w:rsidR="00AB006B" w:rsidRPr="007C5E55">
        <w:rPr>
          <w:rFonts w:ascii="Times New Roman" w:hAnsi="Times New Roman" w:cs="Times New Roman"/>
          <w:sz w:val="24"/>
          <w:szCs w:val="24"/>
          <w:lang w:val="sr-Cyrl-CS"/>
        </w:rPr>
        <w:t xml:space="preserve"> </w:t>
      </w:r>
      <w:r w:rsidR="00E1427E" w:rsidRPr="007C5E55">
        <w:rPr>
          <w:rFonts w:ascii="Times New Roman" w:hAnsi="Times New Roman" w:cs="Times New Roman"/>
          <w:sz w:val="24"/>
          <w:szCs w:val="24"/>
          <w:lang w:val="sr-Cyrl-CS"/>
        </w:rPr>
        <w:t>93/</w:t>
      </w:r>
      <w:r w:rsidR="00E849F7" w:rsidRPr="007C5E55">
        <w:rPr>
          <w:rFonts w:ascii="Times New Roman" w:hAnsi="Times New Roman" w:cs="Times New Roman"/>
          <w:sz w:val="24"/>
          <w:szCs w:val="24"/>
          <w:lang w:val="sr-Cyrl-CS"/>
        </w:rPr>
        <w:t xml:space="preserve">12, </w:t>
      </w:r>
      <w:r w:rsidR="00E1427E" w:rsidRPr="007C5E55">
        <w:rPr>
          <w:rFonts w:ascii="Times New Roman" w:hAnsi="Times New Roman" w:cs="Times New Roman"/>
          <w:sz w:val="24"/>
          <w:szCs w:val="24"/>
          <w:lang w:val="sr-Cyrl-CS"/>
        </w:rPr>
        <w:t>47/</w:t>
      </w:r>
      <w:r w:rsidR="00E849F7" w:rsidRPr="007C5E55">
        <w:rPr>
          <w:rFonts w:ascii="Times New Roman" w:hAnsi="Times New Roman" w:cs="Times New Roman"/>
          <w:sz w:val="24"/>
          <w:szCs w:val="24"/>
          <w:lang w:val="sr-Cyrl-CS"/>
        </w:rPr>
        <w:t xml:space="preserve">13, </w:t>
      </w:r>
      <w:r w:rsidR="00E1427E" w:rsidRPr="007C5E55">
        <w:rPr>
          <w:rFonts w:ascii="Times New Roman" w:hAnsi="Times New Roman" w:cs="Times New Roman"/>
          <w:sz w:val="24"/>
          <w:szCs w:val="24"/>
          <w:lang w:val="sr-Cyrl-CS"/>
        </w:rPr>
        <w:t>108/</w:t>
      </w:r>
      <w:r w:rsidR="00E849F7" w:rsidRPr="007C5E55">
        <w:rPr>
          <w:rFonts w:ascii="Times New Roman" w:hAnsi="Times New Roman" w:cs="Times New Roman"/>
          <w:sz w:val="24"/>
          <w:szCs w:val="24"/>
          <w:lang w:val="sr-Cyrl-CS"/>
        </w:rPr>
        <w:t xml:space="preserve">13, </w:t>
      </w:r>
      <w:r w:rsidR="00E1427E" w:rsidRPr="007C5E55">
        <w:rPr>
          <w:rFonts w:ascii="Times New Roman" w:hAnsi="Times New Roman" w:cs="Times New Roman"/>
          <w:sz w:val="24"/>
          <w:szCs w:val="24"/>
          <w:lang w:val="sr-Cyrl-CS"/>
        </w:rPr>
        <w:t>68/</w:t>
      </w:r>
      <w:r w:rsidR="00E849F7" w:rsidRPr="007C5E55">
        <w:rPr>
          <w:rFonts w:ascii="Times New Roman" w:hAnsi="Times New Roman" w:cs="Times New Roman"/>
          <w:sz w:val="24"/>
          <w:szCs w:val="24"/>
          <w:lang w:val="sr-Cyrl-CS"/>
        </w:rPr>
        <w:t xml:space="preserve">14, </w:t>
      </w:r>
      <w:r w:rsidR="00E1427E" w:rsidRPr="007C5E55">
        <w:rPr>
          <w:rFonts w:ascii="Times New Roman" w:hAnsi="Times New Roman" w:cs="Times New Roman"/>
          <w:sz w:val="24"/>
          <w:szCs w:val="24"/>
          <w:lang w:val="sr-Cyrl-CS"/>
        </w:rPr>
        <w:t>105/</w:t>
      </w:r>
      <w:r w:rsidR="00E849F7" w:rsidRPr="007C5E55">
        <w:rPr>
          <w:rFonts w:ascii="Times New Roman" w:hAnsi="Times New Roman" w:cs="Times New Roman"/>
          <w:sz w:val="24"/>
          <w:szCs w:val="24"/>
          <w:lang w:val="sr-Cyrl-CS"/>
        </w:rPr>
        <w:t xml:space="preserve">14, </w:t>
      </w:r>
      <w:r w:rsidR="00E1427E" w:rsidRPr="007C5E55">
        <w:rPr>
          <w:rFonts w:ascii="Times New Roman" w:hAnsi="Times New Roman" w:cs="Times New Roman"/>
          <w:sz w:val="24"/>
          <w:szCs w:val="24"/>
          <w:lang w:val="sr-Cyrl-CS"/>
        </w:rPr>
        <w:t>112/</w:t>
      </w:r>
      <w:r w:rsidR="00E849F7" w:rsidRPr="007C5E55">
        <w:rPr>
          <w:rFonts w:ascii="Times New Roman" w:hAnsi="Times New Roman" w:cs="Times New Roman"/>
          <w:sz w:val="24"/>
          <w:szCs w:val="24"/>
          <w:lang w:val="sr-Cyrl-CS"/>
        </w:rPr>
        <w:t xml:space="preserve">15, </w:t>
      </w:r>
      <w:r w:rsidR="00E1427E" w:rsidRPr="007C5E55">
        <w:rPr>
          <w:rFonts w:ascii="Times New Roman" w:hAnsi="Times New Roman" w:cs="Times New Roman"/>
          <w:sz w:val="24"/>
          <w:szCs w:val="24"/>
          <w:lang w:val="sr-Cyrl-CS"/>
        </w:rPr>
        <w:t>15/</w:t>
      </w:r>
      <w:r w:rsidR="00E849F7" w:rsidRPr="007C5E55">
        <w:rPr>
          <w:rFonts w:ascii="Times New Roman" w:hAnsi="Times New Roman" w:cs="Times New Roman"/>
          <w:sz w:val="24"/>
          <w:szCs w:val="24"/>
          <w:lang w:val="sr-Cyrl-CS"/>
        </w:rPr>
        <w:t xml:space="preserve">16, </w:t>
      </w:r>
      <w:r w:rsidR="00E1427E" w:rsidRPr="007C5E55">
        <w:rPr>
          <w:rFonts w:ascii="Times New Roman" w:hAnsi="Times New Roman" w:cs="Times New Roman"/>
          <w:sz w:val="24"/>
          <w:szCs w:val="24"/>
          <w:lang w:val="sr-Cyrl-CS"/>
        </w:rPr>
        <w:t>108/</w:t>
      </w:r>
      <w:r w:rsidR="00E849F7" w:rsidRPr="007C5E55">
        <w:rPr>
          <w:rFonts w:ascii="Times New Roman" w:hAnsi="Times New Roman" w:cs="Times New Roman"/>
          <w:sz w:val="24"/>
          <w:szCs w:val="24"/>
          <w:lang w:val="sr-Cyrl-CS"/>
        </w:rPr>
        <w:t xml:space="preserve">16, </w:t>
      </w:r>
      <w:r w:rsidR="00E1427E" w:rsidRPr="007C5E55">
        <w:rPr>
          <w:rFonts w:ascii="Times New Roman" w:hAnsi="Times New Roman" w:cs="Times New Roman"/>
          <w:sz w:val="24"/>
          <w:szCs w:val="24"/>
          <w:lang w:val="sr-Cyrl-CS"/>
        </w:rPr>
        <w:t>30/</w:t>
      </w:r>
      <w:r w:rsidR="00E849F7" w:rsidRPr="007C5E55">
        <w:rPr>
          <w:rFonts w:ascii="Times New Roman" w:hAnsi="Times New Roman" w:cs="Times New Roman"/>
          <w:sz w:val="24"/>
          <w:szCs w:val="24"/>
          <w:lang w:val="sr-Cyrl-CS"/>
        </w:rPr>
        <w:t xml:space="preserve">18, </w:t>
      </w:r>
      <w:r w:rsidR="00E1427E" w:rsidRPr="007C5E55">
        <w:rPr>
          <w:rFonts w:ascii="Times New Roman" w:hAnsi="Times New Roman" w:cs="Times New Roman"/>
          <w:sz w:val="24"/>
          <w:szCs w:val="24"/>
          <w:lang w:val="sr-Cyrl-CS"/>
        </w:rPr>
        <w:t>95/18 и 86/</w:t>
      </w:r>
      <w:r w:rsidR="00E849F7" w:rsidRPr="007C5E55">
        <w:rPr>
          <w:rFonts w:ascii="Times New Roman" w:hAnsi="Times New Roman" w:cs="Times New Roman"/>
          <w:sz w:val="24"/>
          <w:szCs w:val="24"/>
          <w:lang w:val="sr-Cyrl-CS"/>
        </w:rPr>
        <w:t>19</w:t>
      </w:r>
      <w:r w:rsidR="00E1427E" w:rsidRPr="007C5E55">
        <w:rPr>
          <w:rFonts w:ascii="Times New Roman" w:hAnsi="Times New Roman" w:cs="Times New Roman"/>
          <w:sz w:val="24"/>
          <w:szCs w:val="24"/>
          <w:lang w:val="sr-Cyrl-CS"/>
        </w:rPr>
        <w:t xml:space="preserve"> -</w:t>
      </w:r>
      <w:r w:rsidR="00E849F7" w:rsidRPr="007C5E55">
        <w:rPr>
          <w:rFonts w:ascii="Times New Roman" w:hAnsi="Times New Roman" w:cs="Times New Roman"/>
          <w:sz w:val="24"/>
          <w:szCs w:val="24"/>
          <w:lang w:val="sr-Cyrl-CS"/>
        </w:rPr>
        <w:t xml:space="preserve"> у даљем тек</w:t>
      </w:r>
      <w:r w:rsidR="005B1E3D" w:rsidRPr="007C5E55">
        <w:rPr>
          <w:rFonts w:ascii="Times New Roman" w:hAnsi="Times New Roman" w:cs="Times New Roman"/>
          <w:sz w:val="24"/>
          <w:szCs w:val="24"/>
          <w:lang w:val="sr-Cyrl-CS"/>
        </w:rPr>
        <w:t>с</w:t>
      </w:r>
      <w:r w:rsidR="00E1427E" w:rsidRPr="007C5E55">
        <w:rPr>
          <w:rFonts w:ascii="Times New Roman" w:hAnsi="Times New Roman" w:cs="Times New Roman"/>
          <w:sz w:val="24"/>
          <w:szCs w:val="24"/>
          <w:lang w:val="sr-Cyrl-CS"/>
        </w:rPr>
        <w:t>ту</w:t>
      </w:r>
      <w:r w:rsidR="00E849F7" w:rsidRPr="007C5E55">
        <w:rPr>
          <w:rFonts w:ascii="Times New Roman" w:hAnsi="Times New Roman" w:cs="Times New Roman"/>
          <w:sz w:val="24"/>
          <w:szCs w:val="24"/>
          <w:lang w:val="sr-Cyrl-CS"/>
        </w:rPr>
        <w:t>: Закон о пореском поступку и пореској администрацији</w:t>
      </w:r>
      <w:r w:rsidR="00E1427E" w:rsidRPr="007C5E55">
        <w:rPr>
          <w:rFonts w:ascii="Times New Roman" w:hAnsi="Times New Roman" w:cs="Times New Roman"/>
          <w:sz w:val="24"/>
          <w:szCs w:val="24"/>
          <w:lang w:val="sr-Cyrl-CS"/>
        </w:rPr>
        <w:t>)</w:t>
      </w:r>
      <w:r w:rsidR="00004B21" w:rsidRPr="007C5E55">
        <w:rPr>
          <w:rFonts w:ascii="Times New Roman" w:hAnsi="Times New Roman" w:cs="Times New Roman"/>
          <w:sz w:val="24"/>
          <w:szCs w:val="24"/>
          <w:lang w:val="sr-Cyrl-CS"/>
        </w:rPr>
        <w:t xml:space="preserve">, </w:t>
      </w:r>
      <w:r w:rsidRPr="007C5E55">
        <w:rPr>
          <w:rFonts w:ascii="Times New Roman" w:hAnsi="Times New Roman" w:cs="Times New Roman"/>
          <w:sz w:val="24"/>
          <w:szCs w:val="24"/>
          <w:lang w:val="sr-Cyrl-CS"/>
        </w:rPr>
        <w:t>за време</w:t>
      </w:r>
      <w:r w:rsidR="00E00072" w:rsidRPr="007C5E55">
        <w:rPr>
          <w:rFonts w:ascii="Times New Roman" w:hAnsi="Times New Roman" w:cs="Times New Roman"/>
          <w:sz w:val="24"/>
          <w:szCs w:val="24"/>
          <w:lang w:val="sr-Cyrl-CS"/>
        </w:rPr>
        <w:t xml:space="preserve"> ванредног стања</w:t>
      </w:r>
      <w:r w:rsidR="00E849F7" w:rsidRPr="007C5E55">
        <w:rPr>
          <w:rFonts w:ascii="Times New Roman" w:hAnsi="Times New Roman" w:cs="Times New Roman"/>
          <w:sz w:val="24"/>
          <w:szCs w:val="24"/>
          <w:lang w:val="sr-Cyrl-CS"/>
        </w:rPr>
        <w:t xml:space="preserve"> неће се пре</w:t>
      </w:r>
      <w:r w:rsidRPr="007C5E55">
        <w:rPr>
          <w:rFonts w:ascii="Times New Roman" w:hAnsi="Times New Roman" w:cs="Times New Roman"/>
          <w:sz w:val="24"/>
          <w:szCs w:val="24"/>
          <w:lang w:val="sr-Cyrl-CS"/>
        </w:rPr>
        <w:t>дузимати мере прописане чланом 74. ст.</w:t>
      </w:r>
      <w:r w:rsidR="00E849F7" w:rsidRPr="007C5E55">
        <w:rPr>
          <w:rFonts w:ascii="Times New Roman" w:hAnsi="Times New Roman" w:cs="Times New Roman"/>
          <w:sz w:val="24"/>
          <w:szCs w:val="24"/>
          <w:lang w:val="sr-Cyrl-CS"/>
        </w:rPr>
        <w:t xml:space="preserve"> 7- 9. Закона о пореском поступку и пореској администрацији</w:t>
      </w:r>
      <w:r w:rsidR="00AB006B" w:rsidRPr="007C5E55">
        <w:rPr>
          <w:rFonts w:ascii="Times New Roman" w:hAnsi="Times New Roman" w:cs="Times New Roman"/>
          <w:sz w:val="24"/>
          <w:szCs w:val="24"/>
          <w:lang w:val="sr-Cyrl-CS"/>
        </w:rPr>
        <w:t xml:space="preserve"> почев од рате кој</w:t>
      </w:r>
      <w:r w:rsidR="005B1E3D" w:rsidRPr="007C5E55">
        <w:rPr>
          <w:rFonts w:ascii="Times New Roman" w:hAnsi="Times New Roman" w:cs="Times New Roman"/>
          <w:sz w:val="24"/>
          <w:szCs w:val="24"/>
          <w:lang w:val="sr-Cyrl-CS"/>
        </w:rPr>
        <w:t xml:space="preserve">а је доспевала </w:t>
      </w:r>
      <w:r w:rsidRPr="007C5E55">
        <w:rPr>
          <w:rFonts w:ascii="Times New Roman" w:hAnsi="Times New Roman" w:cs="Times New Roman"/>
          <w:sz w:val="24"/>
          <w:szCs w:val="24"/>
          <w:lang w:val="sr-Cyrl-CS"/>
        </w:rPr>
        <w:t>у марту</w:t>
      </w:r>
      <w:r w:rsidR="00E00072" w:rsidRPr="007C5E55">
        <w:rPr>
          <w:rFonts w:ascii="Times New Roman" w:hAnsi="Times New Roman" w:cs="Times New Roman"/>
          <w:sz w:val="24"/>
          <w:szCs w:val="24"/>
          <w:lang w:val="sr-Cyrl-CS"/>
        </w:rPr>
        <w:t xml:space="preserve"> 2020. године</w:t>
      </w:r>
      <w:r w:rsidR="00E849F7" w:rsidRPr="007C5E55">
        <w:rPr>
          <w:rFonts w:ascii="Times New Roman" w:hAnsi="Times New Roman" w:cs="Times New Roman"/>
          <w:sz w:val="24"/>
          <w:szCs w:val="24"/>
          <w:lang w:val="sr-Cyrl-CS"/>
        </w:rPr>
        <w:t>.</w:t>
      </w:r>
    </w:p>
    <w:p w:rsidR="00484B6F" w:rsidRPr="007C5E55" w:rsidRDefault="00E00072" w:rsidP="002B3C30">
      <w:pPr>
        <w:spacing w:after="0"/>
        <w:ind w:firstLine="720"/>
        <w:jc w:val="both"/>
        <w:rPr>
          <w:rFonts w:ascii="Times New Roman" w:hAnsi="Times New Roman" w:cs="Times New Roman"/>
          <w:sz w:val="24"/>
          <w:szCs w:val="24"/>
          <w:lang w:val="sr-Cyrl-CS"/>
        </w:rPr>
      </w:pPr>
      <w:r w:rsidRPr="007C5E55">
        <w:rPr>
          <w:rFonts w:ascii="Times New Roman" w:hAnsi="Times New Roman" w:cs="Times New Roman"/>
          <w:sz w:val="24"/>
          <w:szCs w:val="24"/>
          <w:lang w:val="sr-Cyrl-CS"/>
        </w:rPr>
        <w:t xml:space="preserve">Пореска управа неће </w:t>
      </w:r>
      <w:r w:rsidR="002B3C30" w:rsidRPr="007C5E55">
        <w:rPr>
          <w:rFonts w:ascii="Times New Roman" w:hAnsi="Times New Roman" w:cs="Times New Roman"/>
          <w:sz w:val="24"/>
          <w:szCs w:val="24"/>
          <w:lang w:val="sr-Cyrl-CS"/>
        </w:rPr>
        <w:t>за време</w:t>
      </w:r>
      <w:r w:rsidR="00004B21" w:rsidRPr="007C5E55">
        <w:rPr>
          <w:rFonts w:ascii="Times New Roman" w:hAnsi="Times New Roman" w:cs="Times New Roman"/>
          <w:sz w:val="24"/>
          <w:szCs w:val="24"/>
          <w:lang w:val="sr-Cyrl-CS"/>
        </w:rPr>
        <w:t xml:space="preserve"> ванредног стања </w:t>
      </w:r>
      <w:r w:rsidRPr="007C5E55">
        <w:rPr>
          <w:rFonts w:ascii="Times New Roman" w:hAnsi="Times New Roman" w:cs="Times New Roman"/>
          <w:sz w:val="24"/>
          <w:szCs w:val="24"/>
          <w:lang w:val="sr-Cyrl-CS"/>
        </w:rPr>
        <w:t xml:space="preserve">по службеној </w:t>
      </w:r>
      <w:r w:rsidR="00E12A42" w:rsidRPr="007C5E55">
        <w:rPr>
          <w:rFonts w:ascii="Times New Roman" w:hAnsi="Times New Roman" w:cs="Times New Roman"/>
          <w:sz w:val="24"/>
          <w:szCs w:val="24"/>
          <w:lang w:val="sr-Cyrl-CS"/>
        </w:rPr>
        <w:t>дужности поништити споразум</w:t>
      </w:r>
      <w:r w:rsidR="002B3C30" w:rsidRPr="007C5E55">
        <w:rPr>
          <w:rFonts w:ascii="Times New Roman" w:hAnsi="Times New Roman" w:cs="Times New Roman"/>
          <w:sz w:val="24"/>
          <w:szCs w:val="24"/>
          <w:lang w:val="sr-Cyrl-CS"/>
        </w:rPr>
        <w:t>,</w:t>
      </w:r>
      <w:r w:rsidR="00E12A42" w:rsidRPr="007C5E55">
        <w:rPr>
          <w:rFonts w:ascii="Times New Roman" w:hAnsi="Times New Roman" w:cs="Times New Roman"/>
          <w:sz w:val="24"/>
          <w:szCs w:val="24"/>
          <w:lang w:val="sr-Cyrl-CS"/>
        </w:rPr>
        <w:t xml:space="preserve"> односно</w:t>
      </w:r>
      <w:r w:rsidRPr="007C5E55">
        <w:rPr>
          <w:rFonts w:ascii="Times New Roman" w:hAnsi="Times New Roman" w:cs="Times New Roman"/>
          <w:sz w:val="24"/>
          <w:szCs w:val="24"/>
          <w:lang w:val="sr-Cyrl-CS"/>
        </w:rPr>
        <w:t xml:space="preserve"> укинути решење </w:t>
      </w:r>
      <w:r w:rsidR="00004B21" w:rsidRPr="007C5E55">
        <w:rPr>
          <w:rFonts w:ascii="Times New Roman" w:hAnsi="Times New Roman" w:cs="Times New Roman"/>
          <w:sz w:val="24"/>
          <w:szCs w:val="24"/>
          <w:lang w:val="sr-Cyrl-CS"/>
        </w:rPr>
        <w:t xml:space="preserve">о одлагању плаћања дугованог пореза </w:t>
      </w:r>
      <w:r w:rsidRPr="007C5E55">
        <w:rPr>
          <w:rFonts w:ascii="Times New Roman" w:hAnsi="Times New Roman" w:cs="Times New Roman"/>
          <w:sz w:val="24"/>
          <w:szCs w:val="24"/>
          <w:lang w:val="sr-Cyrl-CS"/>
        </w:rPr>
        <w:t xml:space="preserve"> и неће</w:t>
      </w:r>
      <w:r w:rsidR="00004B21" w:rsidRPr="007C5E55">
        <w:rPr>
          <w:rFonts w:ascii="Times New Roman" w:hAnsi="Times New Roman" w:cs="Times New Roman"/>
          <w:sz w:val="24"/>
          <w:szCs w:val="24"/>
          <w:lang w:val="sr-Cyrl-CS"/>
        </w:rPr>
        <w:t xml:space="preserve"> ради наплате истог </w:t>
      </w:r>
      <w:r w:rsidR="002B3C30" w:rsidRPr="007C5E55">
        <w:rPr>
          <w:rFonts w:ascii="Times New Roman" w:hAnsi="Times New Roman" w:cs="Times New Roman"/>
          <w:sz w:val="24"/>
          <w:szCs w:val="24"/>
          <w:lang w:val="sr-Cyrl-CS"/>
        </w:rPr>
        <w:t xml:space="preserve">спроводити поступак </w:t>
      </w:r>
      <w:r w:rsidRPr="007C5E55">
        <w:rPr>
          <w:rFonts w:ascii="Times New Roman" w:hAnsi="Times New Roman" w:cs="Times New Roman"/>
          <w:sz w:val="24"/>
          <w:szCs w:val="24"/>
          <w:lang w:val="sr-Cyrl-CS"/>
        </w:rPr>
        <w:t>при</w:t>
      </w:r>
      <w:r w:rsidR="00004B21" w:rsidRPr="007C5E55">
        <w:rPr>
          <w:rFonts w:ascii="Times New Roman" w:hAnsi="Times New Roman" w:cs="Times New Roman"/>
          <w:sz w:val="24"/>
          <w:szCs w:val="24"/>
          <w:lang w:val="sr-Cyrl-CS"/>
        </w:rPr>
        <w:t>нудне наплате</w:t>
      </w:r>
      <w:r w:rsidRPr="007C5E55">
        <w:rPr>
          <w:rFonts w:ascii="Times New Roman" w:hAnsi="Times New Roman" w:cs="Times New Roman"/>
          <w:sz w:val="24"/>
          <w:szCs w:val="24"/>
          <w:lang w:val="sr-Cyrl-CS"/>
        </w:rPr>
        <w:t xml:space="preserve">, при чему </w:t>
      </w:r>
      <w:r w:rsidR="00004B21" w:rsidRPr="007C5E55">
        <w:rPr>
          <w:rFonts w:ascii="Times New Roman" w:hAnsi="Times New Roman" w:cs="Times New Roman"/>
          <w:sz w:val="24"/>
          <w:szCs w:val="24"/>
          <w:lang w:val="sr-Cyrl-CS"/>
        </w:rPr>
        <w:t xml:space="preserve">се у наведеном периоду не обрачунава камата </w:t>
      </w:r>
      <w:r w:rsidR="002B3C30" w:rsidRPr="007C5E55">
        <w:rPr>
          <w:rFonts w:ascii="Times New Roman" w:hAnsi="Times New Roman" w:cs="Times New Roman"/>
          <w:sz w:val="24"/>
          <w:szCs w:val="24"/>
          <w:lang w:val="sr-Cyrl-CS"/>
        </w:rPr>
        <w:t>у смислу чл.</w:t>
      </w:r>
      <w:r w:rsidRPr="007C5E55">
        <w:rPr>
          <w:rFonts w:ascii="Times New Roman" w:hAnsi="Times New Roman" w:cs="Times New Roman"/>
          <w:sz w:val="24"/>
          <w:szCs w:val="24"/>
          <w:lang w:val="sr-Cyrl-CS"/>
        </w:rPr>
        <w:t xml:space="preserve"> 75. и 76. Закона о пореском поступку и пореској администрацији</w:t>
      </w:r>
      <w:r w:rsidR="00004B21" w:rsidRPr="007C5E55">
        <w:rPr>
          <w:rFonts w:ascii="Times New Roman" w:hAnsi="Times New Roman" w:cs="Times New Roman"/>
          <w:sz w:val="24"/>
          <w:szCs w:val="24"/>
          <w:lang w:val="sr-Cyrl-CS"/>
        </w:rPr>
        <w:t>.</w:t>
      </w:r>
    </w:p>
    <w:p w:rsidR="002B3C30" w:rsidRPr="007C5E55" w:rsidRDefault="002B3C30" w:rsidP="002B3C30">
      <w:pPr>
        <w:spacing w:after="0"/>
        <w:ind w:firstLine="720"/>
        <w:jc w:val="both"/>
        <w:rPr>
          <w:rFonts w:ascii="Times New Roman" w:hAnsi="Times New Roman" w:cs="Times New Roman"/>
          <w:sz w:val="24"/>
          <w:szCs w:val="24"/>
          <w:lang w:val="sr-Cyrl-CS"/>
        </w:rPr>
      </w:pPr>
    </w:p>
    <w:p w:rsidR="00484B6F" w:rsidRPr="007C5E55" w:rsidRDefault="00E74B43" w:rsidP="00E1427E">
      <w:pPr>
        <w:spacing w:after="0"/>
        <w:jc w:val="center"/>
        <w:rPr>
          <w:rFonts w:ascii="Times New Roman" w:hAnsi="Times New Roman" w:cs="Times New Roman"/>
          <w:color w:val="000000"/>
          <w:sz w:val="24"/>
          <w:szCs w:val="24"/>
          <w:lang w:val="sr-Cyrl-CS"/>
        </w:rPr>
      </w:pPr>
      <w:r w:rsidRPr="007C5E55">
        <w:rPr>
          <w:rFonts w:ascii="Times New Roman" w:hAnsi="Times New Roman" w:cs="Times New Roman"/>
          <w:color w:val="000000"/>
          <w:sz w:val="24"/>
          <w:szCs w:val="24"/>
          <w:lang w:val="sr-Cyrl-CS"/>
        </w:rPr>
        <w:t>Члан 3</w:t>
      </w:r>
      <w:r w:rsidR="001041C1" w:rsidRPr="007C5E55">
        <w:rPr>
          <w:rFonts w:ascii="Times New Roman" w:hAnsi="Times New Roman" w:cs="Times New Roman"/>
          <w:color w:val="000000"/>
          <w:sz w:val="24"/>
          <w:szCs w:val="24"/>
          <w:lang w:val="sr-Cyrl-CS"/>
        </w:rPr>
        <w:t>.</w:t>
      </w:r>
    </w:p>
    <w:p w:rsidR="00484B6F" w:rsidRPr="007C5E55" w:rsidRDefault="00880A2C" w:rsidP="002B3C30">
      <w:pPr>
        <w:spacing w:after="0"/>
        <w:ind w:firstLine="720"/>
        <w:jc w:val="both"/>
        <w:rPr>
          <w:rFonts w:ascii="Times New Roman" w:hAnsi="Times New Roman" w:cs="Times New Roman"/>
          <w:sz w:val="24"/>
          <w:szCs w:val="24"/>
          <w:lang w:val="sr-Cyrl-CS"/>
        </w:rPr>
      </w:pPr>
      <w:r w:rsidRPr="007C5E55">
        <w:rPr>
          <w:rFonts w:ascii="Times New Roman" w:hAnsi="Times New Roman" w:cs="Times New Roman"/>
          <w:sz w:val="24"/>
          <w:szCs w:val="24"/>
          <w:lang w:val="sr-Cyrl-CS"/>
        </w:rPr>
        <w:t xml:space="preserve">Пореским обвезницима </w:t>
      </w:r>
      <w:r w:rsidR="00E12A42" w:rsidRPr="007C5E55">
        <w:rPr>
          <w:rFonts w:ascii="Times New Roman" w:hAnsi="Times New Roman" w:cs="Times New Roman"/>
          <w:sz w:val="24"/>
          <w:szCs w:val="24"/>
          <w:lang w:val="sr-Cyrl-CS"/>
        </w:rPr>
        <w:t xml:space="preserve">- правним лицима, предузетницима, пољопривредницима и </w:t>
      </w:r>
      <w:r w:rsidR="002B3C30" w:rsidRPr="007C5E55">
        <w:rPr>
          <w:rFonts w:ascii="Times New Roman" w:hAnsi="Times New Roman" w:cs="Times New Roman"/>
          <w:sz w:val="24"/>
          <w:szCs w:val="24"/>
          <w:lang w:val="sr-Cyrl-CS"/>
        </w:rPr>
        <w:t>физичким лицима за време</w:t>
      </w:r>
      <w:r w:rsidR="00E12A42" w:rsidRPr="007C5E55">
        <w:rPr>
          <w:rFonts w:ascii="Times New Roman" w:hAnsi="Times New Roman" w:cs="Times New Roman"/>
          <w:sz w:val="24"/>
          <w:szCs w:val="24"/>
          <w:lang w:val="sr-Cyrl-CS"/>
        </w:rPr>
        <w:t xml:space="preserve"> ванредног стања на износ мање или више плаћеног пореза и споредних давања</w:t>
      </w:r>
      <w:r w:rsidR="00DD7DF9" w:rsidRPr="007C5E55">
        <w:rPr>
          <w:rFonts w:ascii="Times New Roman" w:hAnsi="Times New Roman" w:cs="Times New Roman"/>
          <w:sz w:val="24"/>
          <w:szCs w:val="24"/>
          <w:lang w:val="sr-Cyrl-CS"/>
        </w:rPr>
        <w:t>,</w:t>
      </w:r>
      <w:r w:rsidR="00E12A42" w:rsidRPr="007C5E55">
        <w:rPr>
          <w:rFonts w:ascii="Times New Roman" w:hAnsi="Times New Roman" w:cs="Times New Roman"/>
          <w:sz w:val="24"/>
          <w:szCs w:val="24"/>
          <w:lang w:val="sr-Cyrl-CS"/>
        </w:rPr>
        <w:t xml:space="preserve"> осим камате, обрачунава се и плаћа камата по стопи једнакој годишњој референтној стопи Народне банке Србије. </w:t>
      </w:r>
      <w:r w:rsidR="002B3C30" w:rsidRPr="007C5E55">
        <w:rPr>
          <w:rFonts w:ascii="Times New Roman" w:hAnsi="Times New Roman" w:cs="Times New Roman"/>
          <w:sz w:val="24"/>
          <w:szCs w:val="24"/>
          <w:lang w:val="sr-Cyrl-CS"/>
        </w:rPr>
        <w:t xml:space="preserve"> </w:t>
      </w:r>
    </w:p>
    <w:p w:rsidR="00880A2C" w:rsidRPr="007C5E55" w:rsidRDefault="00880A2C" w:rsidP="00E1427E">
      <w:pPr>
        <w:spacing w:after="0"/>
        <w:jc w:val="both"/>
        <w:rPr>
          <w:rFonts w:ascii="Times New Roman" w:hAnsi="Times New Roman" w:cs="Times New Roman"/>
          <w:sz w:val="24"/>
          <w:szCs w:val="24"/>
          <w:lang w:val="sr-Cyrl-CS"/>
        </w:rPr>
      </w:pPr>
    </w:p>
    <w:p w:rsidR="005A3FE1" w:rsidRPr="007C5E55" w:rsidRDefault="005A3FE1" w:rsidP="00E1427E">
      <w:pPr>
        <w:spacing w:after="0"/>
        <w:jc w:val="both"/>
        <w:rPr>
          <w:rFonts w:ascii="Times New Roman" w:hAnsi="Times New Roman" w:cs="Times New Roman"/>
          <w:sz w:val="24"/>
          <w:szCs w:val="24"/>
          <w:lang w:val="sr-Cyrl-CS"/>
        </w:rPr>
      </w:pPr>
    </w:p>
    <w:p w:rsidR="005A3FE1" w:rsidRPr="007C5E55" w:rsidRDefault="005A3FE1" w:rsidP="00E1427E">
      <w:pPr>
        <w:spacing w:after="0"/>
        <w:jc w:val="both"/>
        <w:rPr>
          <w:rFonts w:ascii="Times New Roman" w:hAnsi="Times New Roman" w:cs="Times New Roman"/>
          <w:sz w:val="24"/>
          <w:szCs w:val="24"/>
          <w:lang w:val="sr-Cyrl-CS"/>
        </w:rPr>
      </w:pPr>
    </w:p>
    <w:p w:rsidR="005A3FE1" w:rsidRPr="007C5E55" w:rsidRDefault="005A3FE1" w:rsidP="00E1427E">
      <w:pPr>
        <w:spacing w:after="0"/>
        <w:jc w:val="both"/>
        <w:rPr>
          <w:rFonts w:ascii="Times New Roman" w:hAnsi="Times New Roman" w:cs="Times New Roman"/>
          <w:sz w:val="24"/>
          <w:szCs w:val="24"/>
          <w:lang w:val="sr-Cyrl-CS"/>
        </w:rPr>
      </w:pPr>
    </w:p>
    <w:p w:rsidR="005A3FE1" w:rsidRPr="007C5E55" w:rsidRDefault="005A3FE1" w:rsidP="00E1427E">
      <w:pPr>
        <w:spacing w:after="0"/>
        <w:jc w:val="both"/>
        <w:rPr>
          <w:rFonts w:ascii="Times New Roman" w:hAnsi="Times New Roman" w:cs="Times New Roman"/>
          <w:sz w:val="24"/>
          <w:szCs w:val="24"/>
          <w:lang w:val="sr-Cyrl-CS"/>
        </w:rPr>
      </w:pPr>
    </w:p>
    <w:p w:rsidR="005A3FE1" w:rsidRPr="007C5E55" w:rsidRDefault="005A3FE1" w:rsidP="00E1427E">
      <w:pPr>
        <w:spacing w:after="0"/>
        <w:jc w:val="both"/>
        <w:rPr>
          <w:rFonts w:ascii="Times New Roman" w:hAnsi="Times New Roman" w:cs="Times New Roman"/>
          <w:sz w:val="24"/>
          <w:szCs w:val="24"/>
          <w:lang w:val="sr-Cyrl-CS"/>
        </w:rPr>
      </w:pPr>
    </w:p>
    <w:p w:rsidR="005A3FE1" w:rsidRPr="007C5E55" w:rsidRDefault="005A3FE1" w:rsidP="00E1427E">
      <w:pPr>
        <w:spacing w:after="0"/>
        <w:jc w:val="both"/>
        <w:rPr>
          <w:rFonts w:ascii="Times New Roman" w:hAnsi="Times New Roman" w:cs="Times New Roman"/>
          <w:sz w:val="24"/>
          <w:szCs w:val="24"/>
          <w:lang w:val="sr-Cyrl-CS"/>
        </w:rPr>
      </w:pPr>
    </w:p>
    <w:p w:rsidR="005A3FE1" w:rsidRPr="007C5E55" w:rsidRDefault="005A3FE1" w:rsidP="00E1427E">
      <w:pPr>
        <w:spacing w:after="0"/>
        <w:jc w:val="both"/>
        <w:rPr>
          <w:rFonts w:ascii="Times New Roman" w:hAnsi="Times New Roman" w:cs="Times New Roman"/>
          <w:sz w:val="24"/>
          <w:szCs w:val="24"/>
          <w:lang w:val="sr-Cyrl-CS"/>
        </w:rPr>
      </w:pPr>
    </w:p>
    <w:p w:rsidR="005A3FE1" w:rsidRPr="007C5E55" w:rsidRDefault="005A3FE1" w:rsidP="00E1427E">
      <w:pPr>
        <w:spacing w:after="0"/>
        <w:jc w:val="both"/>
        <w:rPr>
          <w:rFonts w:ascii="Times New Roman" w:hAnsi="Times New Roman" w:cs="Times New Roman"/>
          <w:sz w:val="24"/>
          <w:szCs w:val="24"/>
          <w:lang w:val="sr-Cyrl-CS"/>
        </w:rPr>
      </w:pPr>
    </w:p>
    <w:p w:rsidR="005A3FE1" w:rsidRPr="007C5E55" w:rsidRDefault="005A3FE1" w:rsidP="00E1427E">
      <w:pPr>
        <w:spacing w:after="0"/>
        <w:jc w:val="both"/>
        <w:rPr>
          <w:rFonts w:ascii="Times New Roman" w:hAnsi="Times New Roman" w:cs="Times New Roman"/>
          <w:sz w:val="24"/>
          <w:szCs w:val="24"/>
          <w:lang w:val="sr-Cyrl-CS"/>
        </w:rPr>
      </w:pPr>
    </w:p>
    <w:p w:rsidR="00484B6F" w:rsidRPr="007C5E55" w:rsidRDefault="00E74B43" w:rsidP="00E1427E">
      <w:pPr>
        <w:spacing w:after="0"/>
        <w:jc w:val="center"/>
        <w:rPr>
          <w:rFonts w:ascii="Times New Roman" w:hAnsi="Times New Roman" w:cs="Times New Roman"/>
          <w:sz w:val="24"/>
          <w:szCs w:val="24"/>
          <w:lang w:val="sr-Cyrl-CS"/>
        </w:rPr>
      </w:pPr>
      <w:r w:rsidRPr="007C5E55">
        <w:rPr>
          <w:rFonts w:ascii="Times New Roman" w:hAnsi="Times New Roman" w:cs="Times New Roman"/>
          <w:color w:val="000000"/>
          <w:sz w:val="24"/>
          <w:szCs w:val="24"/>
          <w:lang w:val="sr-Cyrl-CS"/>
        </w:rPr>
        <w:t>Члан 4</w:t>
      </w:r>
      <w:r w:rsidR="001041C1" w:rsidRPr="007C5E55">
        <w:rPr>
          <w:rFonts w:ascii="Times New Roman" w:hAnsi="Times New Roman" w:cs="Times New Roman"/>
          <w:color w:val="000000"/>
          <w:sz w:val="24"/>
          <w:szCs w:val="24"/>
          <w:lang w:val="sr-Cyrl-CS"/>
        </w:rPr>
        <w:t>.</w:t>
      </w:r>
    </w:p>
    <w:p w:rsidR="00484B6F" w:rsidRPr="007C5E55" w:rsidRDefault="001041C1" w:rsidP="005A3FE1">
      <w:pPr>
        <w:spacing w:after="0"/>
        <w:ind w:firstLine="720"/>
        <w:jc w:val="both"/>
        <w:rPr>
          <w:rFonts w:ascii="Times New Roman" w:hAnsi="Times New Roman" w:cs="Times New Roman"/>
          <w:color w:val="000000"/>
          <w:sz w:val="24"/>
          <w:szCs w:val="24"/>
          <w:lang w:val="sr-Cyrl-CS"/>
        </w:rPr>
      </w:pPr>
      <w:r w:rsidRPr="007C5E55">
        <w:rPr>
          <w:rFonts w:ascii="Times New Roman" w:hAnsi="Times New Roman" w:cs="Times New Roman"/>
          <w:color w:val="000000"/>
          <w:sz w:val="24"/>
          <w:szCs w:val="24"/>
          <w:lang w:val="sr-Cyrl-CS"/>
        </w:rPr>
        <w:t>Ова уредба ступа на снагу даном објављивања у „Службеном гласнику Републике Србије”.</w:t>
      </w:r>
      <w:r w:rsidR="005A3FE1" w:rsidRPr="007C5E55">
        <w:rPr>
          <w:rFonts w:ascii="Times New Roman" w:hAnsi="Times New Roman" w:cs="Times New Roman"/>
          <w:color w:val="000000"/>
          <w:sz w:val="24"/>
          <w:szCs w:val="24"/>
          <w:lang w:val="sr-Cyrl-CS"/>
        </w:rPr>
        <w:t xml:space="preserve"> </w:t>
      </w:r>
    </w:p>
    <w:p w:rsidR="005A3FE1" w:rsidRPr="007C5E55" w:rsidRDefault="005A3FE1" w:rsidP="005A3FE1">
      <w:pPr>
        <w:spacing w:after="0"/>
        <w:jc w:val="both"/>
        <w:rPr>
          <w:rFonts w:ascii="Times New Roman" w:hAnsi="Times New Roman" w:cs="Times New Roman"/>
          <w:sz w:val="24"/>
          <w:szCs w:val="24"/>
          <w:lang w:val="sr-Cyrl-CS"/>
        </w:rPr>
      </w:pPr>
    </w:p>
    <w:p w:rsidR="00484B6F" w:rsidRPr="005C0C87" w:rsidRDefault="005A3FE1" w:rsidP="005A3FE1">
      <w:pPr>
        <w:spacing w:after="0"/>
        <w:jc w:val="both"/>
        <w:rPr>
          <w:rFonts w:ascii="Times New Roman" w:hAnsi="Times New Roman" w:cs="Times New Roman"/>
          <w:sz w:val="24"/>
          <w:szCs w:val="24"/>
        </w:rPr>
      </w:pPr>
      <w:r w:rsidRPr="007C5E55">
        <w:rPr>
          <w:rFonts w:ascii="Times New Roman" w:hAnsi="Times New Roman" w:cs="Times New Roman"/>
          <w:color w:val="000000"/>
          <w:sz w:val="24"/>
          <w:szCs w:val="24"/>
          <w:lang w:val="sr-Cyrl-CS"/>
        </w:rPr>
        <w:t>05 Број:</w:t>
      </w:r>
      <w:r w:rsidR="005C0C87">
        <w:rPr>
          <w:rFonts w:ascii="Times New Roman" w:hAnsi="Times New Roman" w:cs="Times New Roman"/>
          <w:color w:val="000000"/>
          <w:sz w:val="24"/>
          <w:szCs w:val="24"/>
        </w:rPr>
        <w:t xml:space="preserve"> 110-2707/2020</w:t>
      </w:r>
    </w:p>
    <w:p w:rsidR="00484B6F" w:rsidRPr="007C5E55" w:rsidRDefault="005A3FE1" w:rsidP="005A3FE1">
      <w:pPr>
        <w:spacing w:after="0"/>
        <w:rPr>
          <w:rFonts w:ascii="Times New Roman" w:hAnsi="Times New Roman" w:cs="Times New Roman"/>
          <w:color w:val="000000"/>
          <w:sz w:val="24"/>
          <w:szCs w:val="24"/>
          <w:lang w:val="sr-Cyrl-CS"/>
        </w:rPr>
      </w:pPr>
      <w:r w:rsidRPr="007C5E55">
        <w:rPr>
          <w:rFonts w:ascii="Times New Roman" w:hAnsi="Times New Roman" w:cs="Times New Roman"/>
          <w:color w:val="000000"/>
          <w:sz w:val="24"/>
          <w:szCs w:val="24"/>
          <w:lang w:val="sr-Cyrl-CS"/>
        </w:rPr>
        <w:t xml:space="preserve">У Београду, </w:t>
      </w:r>
      <w:r w:rsidR="005C0C87">
        <w:rPr>
          <w:rFonts w:ascii="Times New Roman" w:hAnsi="Times New Roman" w:cs="Times New Roman"/>
          <w:color w:val="000000"/>
          <w:sz w:val="24"/>
          <w:szCs w:val="24"/>
        </w:rPr>
        <w:t>20.</w:t>
      </w:r>
      <w:r w:rsidRPr="007C5E55">
        <w:rPr>
          <w:rFonts w:ascii="Times New Roman" w:hAnsi="Times New Roman" w:cs="Times New Roman"/>
          <w:color w:val="000000"/>
          <w:sz w:val="24"/>
          <w:szCs w:val="24"/>
          <w:lang w:val="sr-Cyrl-CS"/>
        </w:rPr>
        <w:t xml:space="preserve"> </w:t>
      </w:r>
      <w:r w:rsidR="001041C1" w:rsidRPr="007C5E55">
        <w:rPr>
          <w:rFonts w:ascii="Times New Roman" w:hAnsi="Times New Roman" w:cs="Times New Roman"/>
          <w:color w:val="000000"/>
          <w:sz w:val="24"/>
          <w:szCs w:val="24"/>
          <w:lang w:val="sr-Cyrl-CS"/>
        </w:rPr>
        <w:t xml:space="preserve">марта 2020. </w:t>
      </w:r>
      <w:r w:rsidRPr="007C5E55">
        <w:rPr>
          <w:rFonts w:ascii="Times New Roman" w:hAnsi="Times New Roman" w:cs="Times New Roman"/>
          <w:color w:val="000000"/>
          <w:sz w:val="24"/>
          <w:szCs w:val="24"/>
          <w:lang w:val="sr-Cyrl-CS"/>
        </w:rPr>
        <w:t>г</w:t>
      </w:r>
      <w:r w:rsidR="001041C1" w:rsidRPr="007C5E55">
        <w:rPr>
          <w:rFonts w:ascii="Times New Roman" w:hAnsi="Times New Roman" w:cs="Times New Roman"/>
          <w:color w:val="000000"/>
          <w:sz w:val="24"/>
          <w:szCs w:val="24"/>
          <w:lang w:val="sr-Cyrl-CS"/>
        </w:rPr>
        <w:t>одине</w:t>
      </w:r>
    </w:p>
    <w:p w:rsidR="005A3FE1" w:rsidRPr="007C5E55" w:rsidRDefault="005A3FE1" w:rsidP="005A3FE1">
      <w:pPr>
        <w:spacing w:after="0"/>
        <w:jc w:val="center"/>
        <w:rPr>
          <w:rFonts w:ascii="Times New Roman" w:hAnsi="Times New Roman" w:cs="Times New Roman"/>
          <w:sz w:val="24"/>
          <w:szCs w:val="24"/>
          <w:lang w:val="sr-Cyrl-CS"/>
        </w:rPr>
      </w:pPr>
    </w:p>
    <w:p w:rsidR="00CA5F7E" w:rsidRDefault="00CA5F7E" w:rsidP="00CA5F7E">
      <w:pPr>
        <w:jc w:val="center"/>
        <w:outlineLvl w:val="0"/>
        <w:rPr>
          <w:lang w:val="sr-Cyrl-CS"/>
        </w:rPr>
      </w:pPr>
      <w:r>
        <w:rPr>
          <w:lang w:val="sr-Cyrl-CS"/>
        </w:rPr>
        <w:t>В Л А Д А</w:t>
      </w:r>
    </w:p>
    <w:p w:rsidR="00CA5F7E" w:rsidRDefault="00CA5F7E" w:rsidP="00CA5F7E">
      <w:pPr>
        <w:jc w:val="center"/>
        <w:outlineLvl w:val="0"/>
        <w:rPr>
          <w:lang w:val="sr-Cyrl-CS"/>
        </w:rPr>
      </w:pPr>
    </w:p>
    <w:p w:rsidR="00CA5F7E" w:rsidRDefault="00CA5F7E" w:rsidP="00CA5F7E">
      <w:pPr>
        <w:jc w:val="center"/>
        <w:outlineLvl w:val="0"/>
        <w:rPr>
          <w:lang w:val="sr-Cyrl-CS"/>
        </w:rPr>
      </w:pPr>
    </w:p>
    <w:tbl>
      <w:tblPr>
        <w:tblW w:w="8720" w:type="dxa"/>
        <w:tblLayout w:type="fixed"/>
        <w:tblLook w:val="0000" w:firstRow="0" w:lastRow="0" w:firstColumn="0" w:lastColumn="0" w:noHBand="0" w:noVBand="0"/>
      </w:tblPr>
      <w:tblGrid>
        <w:gridCol w:w="4360"/>
        <w:gridCol w:w="4360"/>
      </w:tblGrid>
      <w:tr w:rsidR="00CA5F7E" w:rsidRPr="00331CFC" w:rsidTr="009E6618">
        <w:tc>
          <w:tcPr>
            <w:tcW w:w="4360" w:type="dxa"/>
          </w:tcPr>
          <w:p w:rsidR="00CA5F7E" w:rsidRPr="00CA5F7E" w:rsidRDefault="00CA5F7E" w:rsidP="009E6618">
            <w:pPr>
              <w:pStyle w:val="Footer"/>
              <w:jc w:val="center"/>
              <w:rPr>
                <w:rFonts w:ascii="Times New Roman" w:hAnsi="Times New Roman" w:cs="Times New Roman"/>
                <w:sz w:val="24"/>
                <w:szCs w:val="24"/>
                <w:lang w:val="ru-RU"/>
              </w:rPr>
            </w:pPr>
            <w:r w:rsidRPr="00CA5F7E">
              <w:rPr>
                <w:rFonts w:ascii="Times New Roman" w:hAnsi="Times New Roman" w:cs="Times New Roman"/>
                <w:sz w:val="24"/>
                <w:szCs w:val="24"/>
                <w:lang w:val="ru-RU"/>
              </w:rPr>
              <w:t>Тачност преписа оверава</w:t>
            </w:r>
          </w:p>
          <w:p w:rsidR="00CA5F7E" w:rsidRPr="00CA5F7E" w:rsidRDefault="00CA5F7E" w:rsidP="009E6618">
            <w:pPr>
              <w:pStyle w:val="Footer"/>
              <w:jc w:val="center"/>
              <w:rPr>
                <w:rFonts w:ascii="Times New Roman" w:hAnsi="Times New Roman" w:cs="Times New Roman"/>
                <w:sz w:val="24"/>
                <w:szCs w:val="24"/>
                <w:lang w:val="ru-RU"/>
              </w:rPr>
            </w:pPr>
            <w:r w:rsidRPr="00CA5F7E">
              <w:rPr>
                <w:rFonts w:ascii="Times New Roman" w:hAnsi="Times New Roman" w:cs="Times New Roman"/>
                <w:sz w:val="24"/>
                <w:szCs w:val="24"/>
                <w:lang w:val="ru-RU"/>
              </w:rPr>
              <w:t>ГЕНЕРАЛН</w:t>
            </w:r>
            <w:r w:rsidRPr="00CA5F7E">
              <w:rPr>
                <w:rFonts w:ascii="Times New Roman" w:hAnsi="Times New Roman" w:cs="Times New Roman"/>
                <w:sz w:val="24"/>
                <w:szCs w:val="24"/>
                <w:lang w:val="sr-Cyrl-CS"/>
              </w:rPr>
              <w:t>И</w:t>
            </w:r>
            <w:r w:rsidRPr="00CA5F7E">
              <w:rPr>
                <w:rFonts w:ascii="Times New Roman" w:hAnsi="Times New Roman" w:cs="Times New Roman"/>
                <w:sz w:val="24"/>
                <w:szCs w:val="24"/>
                <w:lang w:val="ru-RU"/>
              </w:rPr>
              <w:t xml:space="preserve"> СЕКРЕТАР</w:t>
            </w:r>
          </w:p>
          <w:p w:rsidR="00CA5F7E" w:rsidRPr="00CA5F7E" w:rsidRDefault="00CA5F7E" w:rsidP="009E6618">
            <w:pPr>
              <w:rPr>
                <w:rFonts w:ascii="Times New Roman" w:hAnsi="Times New Roman" w:cs="Times New Roman"/>
                <w:sz w:val="24"/>
                <w:szCs w:val="24"/>
                <w:lang w:val="ru-RU"/>
              </w:rPr>
            </w:pPr>
          </w:p>
          <w:p w:rsidR="00CA5F7E" w:rsidRPr="00CA5F7E" w:rsidRDefault="00CA5F7E" w:rsidP="009E6618">
            <w:pPr>
              <w:jc w:val="center"/>
              <w:rPr>
                <w:rFonts w:ascii="Times New Roman" w:hAnsi="Times New Roman" w:cs="Times New Roman"/>
                <w:sz w:val="24"/>
                <w:szCs w:val="24"/>
                <w:lang w:val="ru-RU"/>
              </w:rPr>
            </w:pPr>
            <w:r w:rsidRPr="00CA5F7E">
              <w:rPr>
                <w:rFonts w:ascii="Times New Roman" w:hAnsi="Times New Roman" w:cs="Times New Roman"/>
                <w:sz w:val="24"/>
                <w:szCs w:val="24"/>
                <w:lang w:val="ru-RU"/>
              </w:rPr>
              <w:t>Новак Недић</w:t>
            </w:r>
          </w:p>
        </w:tc>
        <w:tc>
          <w:tcPr>
            <w:tcW w:w="4360" w:type="dxa"/>
          </w:tcPr>
          <w:p w:rsidR="00CA5F7E" w:rsidRPr="00CA5F7E" w:rsidRDefault="00CA5F7E" w:rsidP="009E6618">
            <w:pPr>
              <w:jc w:val="center"/>
              <w:rPr>
                <w:rFonts w:ascii="Times New Roman" w:hAnsi="Times New Roman" w:cs="Times New Roman"/>
                <w:sz w:val="24"/>
                <w:szCs w:val="24"/>
                <w:lang w:val="ru-RU"/>
              </w:rPr>
            </w:pPr>
            <w:r w:rsidRPr="00CA5F7E">
              <w:rPr>
                <w:rFonts w:ascii="Times New Roman" w:hAnsi="Times New Roman" w:cs="Times New Roman"/>
                <w:sz w:val="24"/>
                <w:szCs w:val="24"/>
                <w:lang w:val="ru-RU"/>
              </w:rPr>
              <w:t>ПРЕДСЕДНИК РЕПУБЛИКЕ</w:t>
            </w:r>
          </w:p>
          <w:p w:rsidR="00CA5F7E" w:rsidRPr="00CA5F7E" w:rsidRDefault="00CA5F7E" w:rsidP="009E6618">
            <w:pPr>
              <w:rPr>
                <w:rFonts w:ascii="Times New Roman" w:hAnsi="Times New Roman" w:cs="Times New Roman"/>
                <w:sz w:val="24"/>
                <w:szCs w:val="24"/>
                <w:lang w:val="sr-Cyrl-CS"/>
              </w:rPr>
            </w:pPr>
          </w:p>
          <w:p w:rsidR="00CA5F7E" w:rsidRPr="00CA5F7E" w:rsidRDefault="00CA5F7E" w:rsidP="009E6618">
            <w:pPr>
              <w:pStyle w:val="Footer"/>
              <w:jc w:val="center"/>
              <w:rPr>
                <w:rFonts w:ascii="Times New Roman" w:hAnsi="Times New Roman" w:cs="Times New Roman"/>
                <w:sz w:val="24"/>
                <w:szCs w:val="24"/>
                <w:lang w:val="ru-RU"/>
              </w:rPr>
            </w:pPr>
            <w:r w:rsidRPr="00CA5F7E">
              <w:rPr>
                <w:rFonts w:ascii="Times New Roman" w:hAnsi="Times New Roman" w:cs="Times New Roman"/>
                <w:sz w:val="24"/>
                <w:szCs w:val="24"/>
                <w:lang w:val="ru-RU"/>
              </w:rPr>
              <w:t>Александар Вучић, с.р.</w:t>
            </w:r>
          </w:p>
          <w:p w:rsidR="00CA5F7E" w:rsidRPr="00CA5F7E" w:rsidRDefault="00CA5F7E" w:rsidP="009E6618">
            <w:pPr>
              <w:pStyle w:val="Footer"/>
              <w:jc w:val="center"/>
              <w:rPr>
                <w:rFonts w:ascii="Times New Roman" w:hAnsi="Times New Roman" w:cs="Times New Roman"/>
                <w:sz w:val="24"/>
                <w:szCs w:val="24"/>
                <w:lang w:val="ru-RU"/>
              </w:rPr>
            </w:pPr>
          </w:p>
        </w:tc>
      </w:tr>
      <w:tr w:rsidR="00CA5F7E" w:rsidRPr="00331CFC" w:rsidTr="009E6618">
        <w:tc>
          <w:tcPr>
            <w:tcW w:w="4360" w:type="dxa"/>
          </w:tcPr>
          <w:p w:rsidR="00CA5F7E" w:rsidRPr="00CA5F7E" w:rsidRDefault="00CA5F7E" w:rsidP="009E6618">
            <w:pPr>
              <w:pStyle w:val="Footer"/>
              <w:jc w:val="center"/>
              <w:rPr>
                <w:rFonts w:ascii="Times New Roman" w:hAnsi="Times New Roman" w:cs="Times New Roman"/>
                <w:sz w:val="24"/>
                <w:szCs w:val="24"/>
                <w:lang w:val="ru-RU"/>
              </w:rPr>
            </w:pPr>
          </w:p>
          <w:p w:rsidR="00CA5F7E" w:rsidRPr="00CA5F7E" w:rsidRDefault="00CA5F7E" w:rsidP="009E6618">
            <w:pPr>
              <w:jc w:val="center"/>
              <w:rPr>
                <w:rFonts w:ascii="Times New Roman" w:hAnsi="Times New Roman" w:cs="Times New Roman"/>
                <w:sz w:val="24"/>
                <w:szCs w:val="24"/>
                <w:lang w:val="ru-RU"/>
              </w:rPr>
            </w:pPr>
          </w:p>
        </w:tc>
        <w:tc>
          <w:tcPr>
            <w:tcW w:w="4360" w:type="dxa"/>
          </w:tcPr>
          <w:p w:rsidR="00CA5F7E" w:rsidRPr="00CA5F7E" w:rsidRDefault="00CA5F7E" w:rsidP="009E6618">
            <w:pPr>
              <w:jc w:val="center"/>
              <w:rPr>
                <w:rFonts w:ascii="Times New Roman" w:hAnsi="Times New Roman" w:cs="Times New Roman"/>
                <w:sz w:val="24"/>
                <w:szCs w:val="24"/>
                <w:lang w:val="sr-Cyrl-RS"/>
              </w:rPr>
            </w:pPr>
          </w:p>
          <w:p w:rsidR="00CA5F7E" w:rsidRPr="00CA5F7E" w:rsidRDefault="00CA5F7E" w:rsidP="009E6618">
            <w:pPr>
              <w:jc w:val="center"/>
              <w:rPr>
                <w:rFonts w:ascii="Times New Roman" w:hAnsi="Times New Roman" w:cs="Times New Roman"/>
                <w:sz w:val="24"/>
                <w:szCs w:val="24"/>
                <w:lang w:val="sr-Cyrl-RS"/>
              </w:rPr>
            </w:pPr>
            <w:r w:rsidRPr="00CA5F7E">
              <w:rPr>
                <w:rFonts w:ascii="Times New Roman" w:hAnsi="Times New Roman" w:cs="Times New Roman"/>
                <w:sz w:val="24"/>
                <w:szCs w:val="24"/>
                <w:lang w:val="sr-Cyrl-RS"/>
              </w:rPr>
              <w:t>ПРВИ ПОТ</w:t>
            </w:r>
            <w:r w:rsidRPr="00CA5F7E">
              <w:rPr>
                <w:rFonts w:ascii="Times New Roman" w:hAnsi="Times New Roman" w:cs="Times New Roman"/>
                <w:sz w:val="24"/>
                <w:szCs w:val="24"/>
                <w:lang w:val="sr-Cyrl-CS"/>
              </w:rPr>
              <w:t>ПРЕДСЕДНИК ВЛАДЕ</w:t>
            </w:r>
          </w:p>
          <w:p w:rsidR="00CA5F7E" w:rsidRPr="00CA5F7E" w:rsidRDefault="00CA5F7E" w:rsidP="009E6618">
            <w:pPr>
              <w:jc w:val="center"/>
              <w:rPr>
                <w:rFonts w:ascii="Times New Roman" w:hAnsi="Times New Roman" w:cs="Times New Roman"/>
                <w:sz w:val="24"/>
                <w:szCs w:val="24"/>
                <w:lang w:val="sr-Cyrl-RS"/>
              </w:rPr>
            </w:pPr>
          </w:p>
          <w:p w:rsidR="00CA5F7E" w:rsidRPr="00CA5F7E" w:rsidRDefault="00CA5F7E" w:rsidP="009E6618">
            <w:pPr>
              <w:pStyle w:val="Footer"/>
              <w:jc w:val="center"/>
              <w:rPr>
                <w:rFonts w:ascii="Times New Roman" w:hAnsi="Times New Roman" w:cs="Times New Roman"/>
                <w:sz w:val="24"/>
                <w:szCs w:val="24"/>
                <w:lang w:val="ru-RU"/>
              </w:rPr>
            </w:pPr>
            <w:r w:rsidRPr="00CA5F7E">
              <w:rPr>
                <w:rFonts w:ascii="Times New Roman" w:hAnsi="Times New Roman" w:cs="Times New Roman"/>
                <w:sz w:val="24"/>
                <w:szCs w:val="24"/>
                <w:lang w:val="sr-Cyrl-RS"/>
              </w:rPr>
              <w:t>Ивица Дачић</w:t>
            </w:r>
            <w:r w:rsidRPr="00CA5F7E">
              <w:rPr>
                <w:rFonts w:ascii="Times New Roman" w:hAnsi="Times New Roman" w:cs="Times New Roman"/>
                <w:sz w:val="24"/>
                <w:szCs w:val="24"/>
                <w:lang w:val="ru-RU"/>
              </w:rPr>
              <w:t>, с.р.</w:t>
            </w:r>
          </w:p>
        </w:tc>
      </w:tr>
    </w:tbl>
    <w:p w:rsidR="00CA5F7E" w:rsidRDefault="00CA5F7E" w:rsidP="00CA5F7E">
      <w:pPr>
        <w:jc w:val="center"/>
        <w:outlineLvl w:val="0"/>
        <w:rPr>
          <w:lang w:val="sr-Cyrl-CS"/>
        </w:rPr>
      </w:pPr>
    </w:p>
    <w:p w:rsidR="00CA5F7E" w:rsidRDefault="00CA5F7E" w:rsidP="00CA5F7E"/>
    <w:p w:rsidR="007C5E55" w:rsidRDefault="007C5E55" w:rsidP="007C5E55">
      <w:pPr>
        <w:autoSpaceDN w:val="0"/>
        <w:rPr>
          <w:lang w:val="sr-Cyrl-RS"/>
        </w:rPr>
      </w:pPr>
    </w:p>
    <w:p w:rsidR="00E00072" w:rsidRPr="007C5E55" w:rsidRDefault="00E00072" w:rsidP="005A3FE1">
      <w:pPr>
        <w:spacing w:after="0"/>
        <w:jc w:val="both"/>
        <w:rPr>
          <w:rFonts w:ascii="Times New Roman" w:hAnsi="Times New Roman" w:cs="Times New Roman"/>
          <w:sz w:val="24"/>
          <w:szCs w:val="24"/>
          <w:lang w:val="sr-Cyrl-CS"/>
        </w:rPr>
      </w:pPr>
    </w:p>
    <w:p w:rsidR="00E00072" w:rsidRPr="007C5E55" w:rsidRDefault="00E00072" w:rsidP="005A3FE1">
      <w:pPr>
        <w:spacing w:after="0"/>
        <w:ind w:firstLine="720"/>
        <w:jc w:val="both"/>
        <w:rPr>
          <w:rFonts w:ascii="Times New Roman" w:hAnsi="Times New Roman" w:cs="Times New Roman"/>
          <w:sz w:val="24"/>
          <w:szCs w:val="24"/>
          <w:lang w:val="sr-Cyrl-CS"/>
        </w:rPr>
      </w:pPr>
    </w:p>
    <w:p w:rsidR="00E00072" w:rsidRPr="007C5E55" w:rsidRDefault="00E00072" w:rsidP="005A3FE1">
      <w:pPr>
        <w:spacing w:after="0"/>
        <w:jc w:val="both"/>
        <w:rPr>
          <w:rFonts w:ascii="Times New Roman" w:hAnsi="Times New Roman" w:cs="Times New Roman"/>
          <w:sz w:val="24"/>
          <w:szCs w:val="24"/>
          <w:lang w:val="sr-Cyrl-CS"/>
        </w:rPr>
      </w:pPr>
    </w:p>
    <w:p w:rsidR="00E00072" w:rsidRPr="007C5E55" w:rsidRDefault="00E00072" w:rsidP="005A3FE1">
      <w:pPr>
        <w:spacing w:after="0"/>
        <w:jc w:val="center"/>
        <w:rPr>
          <w:szCs w:val="20"/>
          <w:lang w:val="sr-Cyrl-CS"/>
        </w:rPr>
      </w:pPr>
    </w:p>
    <w:p w:rsidR="00484B6F" w:rsidRPr="007C5E55" w:rsidRDefault="00484B6F" w:rsidP="005A3FE1">
      <w:pPr>
        <w:spacing w:after="0"/>
        <w:jc w:val="both"/>
        <w:rPr>
          <w:lang w:val="sr-Cyrl-CS"/>
        </w:rPr>
      </w:pPr>
    </w:p>
    <w:sectPr w:rsidR="00484B6F" w:rsidRPr="007C5E55" w:rsidSect="007C5E55">
      <w:headerReference w:type="default" r:id="rId7"/>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C40" w:rsidRDefault="00F77C40" w:rsidP="007C5E55">
      <w:pPr>
        <w:spacing w:after="0" w:line="240" w:lineRule="auto"/>
      </w:pPr>
      <w:r>
        <w:separator/>
      </w:r>
    </w:p>
  </w:endnote>
  <w:endnote w:type="continuationSeparator" w:id="0">
    <w:p w:rsidR="00F77C40" w:rsidRDefault="00F77C40" w:rsidP="007C5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C40" w:rsidRDefault="00F77C40" w:rsidP="007C5E55">
      <w:pPr>
        <w:spacing w:after="0" w:line="240" w:lineRule="auto"/>
      </w:pPr>
      <w:r>
        <w:separator/>
      </w:r>
    </w:p>
  </w:footnote>
  <w:footnote w:type="continuationSeparator" w:id="0">
    <w:p w:rsidR="00F77C40" w:rsidRDefault="00F77C40" w:rsidP="007C5E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4825698"/>
      <w:docPartObj>
        <w:docPartGallery w:val="Page Numbers (Top of Page)"/>
        <w:docPartUnique/>
      </w:docPartObj>
    </w:sdtPr>
    <w:sdtEndPr>
      <w:rPr>
        <w:noProof/>
      </w:rPr>
    </w:sdtEndPr>
    <w:sdtContent>
      <w:p w:rsidR="007C5E55" w:rsidRDefault="007C5E55">
        <w:pPr>
          <w:pStyle w:val="Header"/>
          <w:jc w:val="center"/>
        </w:pPr>
        <w:r>
          <w:fldChar w:fldCharType="begin"/>
        </w:r>
        <w:r>
          <w:instrText xml:space="preserve"> PAGE   \* MERGEFORMAT </w:instrText>
        </w:r>
        <w:r>
          <w:fldChar w:fldCharType="separate"/>
        </w:r>
        <w:r w:rsidR="0069752E">
          <w:rPr>
            <w:noProof/>
          </w:rPr>
          <w:t>2</w:t>
        </w:r>
        <w:r>
          <w:rPr>
            <w:noProof/>
          </w:rPr>
          <w:fldChar w:fldCharType="end"/>
        </w:r>
      </w:p>
    </w:sdtContent>
  </w:sdt>
  <w:p w:rsidR="007C5E55" w:rsidRDefault="007C5E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B6F"/>
    <w:rsid w:val="00004B21"/>
    <w:rsid w:val="00026129"/>
    <w:rsid w:val="001041C1"/>
    <w:rsid w:val="001663E1"/>
    <w:rsid w:val="002B3C30"/>
    <w:rsid w:val="003D3B52"/>
    <w:rsid w:val="00484B6F"/>
    <w:rsid w:val="005A3FE1"/>
    <w:rsid w:val="005B1E3D"/>
    <w:rsid w:val="005C0C87"/>
    <w:rsid w:val="0069752E"/>
    <w:rsid w:val="00723FC1"/>
    <w:rsid w:val="007C5E55"/>
    <w:rsid w:val="007E5CEF"/>
    <w:rsid w:val="00856186"/>
    <w:rsid w:val="00880A2C"/>
    <w:rsid w:val="0093425D"/>
    <w:rsid w:val="00A620EB"/>
    <w:rsid w:val="00AB006B"/>
    <w:rsid w:val="00C132CD"/>
    <w:rsid w:val="00CA5F7E"/>
    <w:rsid w:val="00DB3857"/>
    <w:rsid w:val="00DD67DC"/>
    <w:rsid w:val="00DD7DF9"/>
    <w:rsid w:val="00E00072"/>
    <w:rsid w:val="00E12A42"/>
    <w:rsid w:val="00E1427E"/>
    <w:rsid w:val="00E74B43"/>
    <w:rsid w:val="00E849F7"/>
    <w:rsid w:val="00F77C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109FBB-6316-4F6D-AD95-EAE3BEB16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paragraph" w:styleId="BalloonText">
    <w:name w:val="Balloon Text"/>
    <w:basedOn w:val="Normal"/>
    <w:link w:val="BalloonTextChar"/>
    <w:uiPriority w:val="99"/>
    <w:semiHidden/>
    <w:unhideWhenUsed/>
    <w:rsid w:val="00E12A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2A42"/>
    <w:rPr>
      <w:rFonts w:ascii="Segoe UI" w:hAnsi="Segoe UI" w:cs="Segoe UI"/>
      <w:sz w:val="18"/>
      <w:szCs w:val="18"/>
    </w:rPr>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rsid w:val="007C5E55"/>
    <w:pPr>
      <w:tabs>
        <w:tab w:val="center" w:pos="4680"/>
        <w:tab w:val="right" w:pos="9360"/>
      </w:tabs>
      <w:spacing w:after="0" w:line="240" w:lineRule="auto"/>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rsid w:val="007C5E55"/>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928899">
      <w:bodyDiv w:val="1"/>
      <w:marLeft w:val="0"/>
      <w:marRight w:val="0"/>
      <w:marTop w:val="0"/>
      <w:marBottom w:val="0"/>
      <w:divBdr>
        <w:top w:val="none" w:sz="0" w:space="0" w:color="auto"/>
        <w:left w:val="none" w:sz="0" w:space="0" w:color="auto"/>
        <w:bottom w:val="none" w:sz="0" w:space="0" w:color="auto"/>
        <w:right w:val="none" w:sz="0" w:space="0" w:color="auto"/>
      </w:divBdr>
    </w:div>
    <w:div w:id="1930233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15CEF-8F32-447C-BBD9-7A81568D8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Bojan Grgic</cp:lastModifiedBy>
  <cp:revision>2</cp:revision>
  <cp:lastPrinted>2020-03-20T13:17:00Z</cp:lastPrinted>
  <dcterms:created xsi:type="dcterms:W3CDTF">2020-03-20T15:18:00Z</dcterms:created>
  <dcterms:modified xsi:type="dcterms:W3CDTF">2020-03-20T15:18:00Z</dcterms:modified>
</cp:coreProperties>
</file>