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714D30" w14:textId="77777777" w:rsidR="006026AE" w:rsidRDefault="006026AE" w:rsidP="007826B5">
      <w:pPr>
        <w:spacing w:after="0"/>
        <w:ind w:firstLine="720"/>
        <w:jc w:val="both"/>
        <w:rPr>
          <w:rFonts w:ascii="Times New Roman" w:hAnsi="Times New Roman" w:cs="Times New Roman"/>
          <w:color w:val="000000"/>
          <w:sz w:val="24"/>
          <w:szCs w:val="24"/>
          <w:lang w:val="sr-Cyrl-RS"/>
        </w:rPr>
      </w:pPr>
      <w:bookmarkStart w:id="0" w:name="_GoBack"/>
      <w:bookmarkEnd w:id="0"/>
    </w:p>
    <w:p w14:paraId="54AAFF08" w14:textId="22E5DA98" w:rsidR="00DB487B" w:rsidRPr="00DB1BAA" w:rsidRDefault="00DB1BAA" w:rsidP="007826B5">
      <w:pPr>
        <w:spacing w:after="0"/>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На основу члана 19а</w:t>
      </w:r>
      <w:r w:rsidR="00721830" w:rsidRPr="00DB1BAA">
        <w:rPr>
          <w:rFonts w:ascii="Times New Roman" w:hAnsi="Times New Roman" w:cs="Times New Roman"/>
          <w:color w:val="000000"/>
          <w:sz w:val="24"/>
          <w:szCs w:val="24"/>
          <w:lang w:val="sr-Cyrl-RS"/>
        </w:rPr>
        <w:t xml:space="preserve"> </w:t>
      </w:r>
      <w:r w:rsidR="000F10A1">
        <w:rPr>
          <w:rFonts w:ascii="Times New Roman" w:hAnsi="Times New Roman" w:cs="Times New Roman"/>
          <w:color w:val="000000"/>
          <w:sz w:val="24"/>
          <w:szCs w:val="24"/>
          <w:lang w:val="sr-Cyrl-RS"/>
        </w:rPr>
        <w:t xml:space="preserve">став 8. </w:t>
      </w:r>
      <w:r w:rsidR="00721830" w:rsidRPr="00DB1BAA">
        <w:rPr>
          <w:rFonts w:ascii="Times New Roman" w:hAnsi="Times New Roman" w:cs="Times New Roman"/>
          <w:color w:val="000000"/>
          <w:sz w:val="24"/>
          <w:szCs w:val="24"/>
          <w:lang w:val="sr-Cyrl-RS"/>
        </w:rPr>
        <w:t>Закон</w:t>
      </w:r>
      <w:r w:rsidR="00C37552">
        <w:rPr>
          <w:rFonts w:ascii="Times New Roman" w:hAnsi="Times New Roman" w:cs="Times New Roman"/>
          <w:color w:val="000000"/>
          <w:sz w:val="24"/>
          <w:szCs w:val="24"/>
          <w:lang w:val="sr-Cyrl-RS"/>
        </w:rPr>
        <w:t>а</w:t>
      </w:r>
      <w:r w:rsidR="00721830" w:rsidRPr="00DB1BAA">
        <w:rPr>
          <w:rFonts w:ascii="Times New Roman" w:hAnsi="Times New Roman" w:cs="Times New Roman"/>
          <w:color w:val="000000"/>
          <w:sz w:val="24"/>
          <w:szCs w:val="24"/>
          <w:lang w:val="sr-Cyrl-RS"/>
        </w:rPr>
        <w:t xml:space="preserve"> о информационој безбедно</w:t>
      </w:r>
      <w:r w:rsidR="007557B8">
        <w:rPr>
          <w:rFonts w:ascii="Times New Roman" w:hAnsi="Times New Roman" w:cs="Times New Roman"/>
          <w:color w:val="000000"/>
          <w:sz w:val="24"/>
          <w:szCs w:val="24"/>
          <w:lang w:val="sr-Cyrl-RS"/>
        </w:rPr>
        <w:t>сти („Службени гласник РС”, бр.</w:t>
      </w:r>
      <w:r w:rsidR="00721830" w:rsidRPr="00DB1BAA">
        <w:rPr>
          <w:rFonts w:ascii="Times New Roman" w:hAnsi="Times New Roman" w:cs="Times New Roman"/>
          <w:color w:val="000000"/>
          <w:sz w:val="24"/>
          <w:szCs w:val="24"/>
          <w:lang w:val="sr-Cyrl-RS"/>
        </w:rPr>
        <w:t xml:space="preserve"> 6/16</w:t>
      </w:r>
      <w:r w:rsidR="007557B8">
        <w:rPr>
          <w:rFonts w:ascii="Times New Roman" w:hAnsi="Times New Roman" w:cs="Times New Roman"/>
          <w:color w:val="000000"/>
          <w:sz w:val="24"/>
          <w:szCs w:val="24"/>
          <w:lang w:val="sr-Cyrl-RS"/>
        </w:rPr>
        <w:t>, 94/17 и 77/19</w:t>
      </w:r>
      <w:r w:rsidR="00721830" w:rsidRPr="00DB1BAA">
        <w:rPr>
          <w:rFonts w:ascii="Times New Roman" w:hAnsi="Times New Roman" w:cs="Times New Roman"/>
          <w:color w:val="000000"/>
          <w:sz w:val="24"/>
          <w:szCs w:val="24"/>
          <w:lang w:val="sr-Cyrl-RS"/>
        </w:rPr>
        <w:t>) и члана 42. став 1. Закона о Влади („Службени гласник РС”, бр. 55/05, 71/05 – исправка, 101/07, 65/08, 16/11, 68/12 – УС, 72/12, 7/14 – УС</w:t>
      </w:r>
      <w:r w:rsidR="007557B8">
        <w:rPr>
          <w:rFonts w:ascii="Times New Roman" w:hAnsi="Times New Roman" w:cs="Times New Roman"/>
          <w:color w:val="000000"/>
          <w:sz w:val="24"/>
          <w:szCs w:val="24"/>
          <w:lang w:val="sr-Cyrl-RS"/>
        </w:rPr>
        <w:t>,</w:t>
      </w:r>
      <w:r w:rsidR="00721830" w:rsidRPr="00DB1BAA">
        <w:rPr>
          <w:rFonts w:ascii="Times New Roman" w:hAnsi="Times New Roman" w:cs="Times New Roman"/>
          <w:color w:val="000000"/>
          <w:sz w:val="24"/>
          <w:szCs w:val="24"/>
          <w:lang w:val="sr-Cyrl-RS"/>
        </w:rPr>
        <w:t xml:space="preserve"> 44/14</w:t>
      </w:r>
      <w:r w:rsidR="007557B8" w:rsidRPr="007557B8">
        <w:rPr>
          <w:rFonts w:ascii="Times New Roman" w:hAnsi="Times New Roman" w:cs="Times New Roman"/>
          <w:color w:val="000000"/>
          <w:sz w:val="24"/>
          <w:szCs w:val="24"/>
          <w:lang w:val="sr-Cyrl-RS"/>
        </w:rPr>
        <w:t xml:space="preserve"> </w:t>
      </w:r>
      <w:r w:rsidR="007557B8" w:rsidRPr="00DB1BAA">
        <w:rPr>
          <w:rFonts w:ascii="Times New Roman" w:hAnsi="Times New Roman" w:cs="Times New Roman"/>
          <w:color w:val="000000"/>
          <w:sz w:val="24"/>
          <w:szCs w:val="24"/>
          <w:lang w:val="sr-Cyrl-RS"/>
        </w:rPr>
        <w:t>и</w:t>
      </w:r>
      <w:r w:rsidR="007557B8">
        <w:rPr>
          <w:rFonts w:ascii="Times New Roman" w:hAnsi="Times New Roman" w:cs="Times New Roman"/>
          <w:color w:val="000000"/>
          <w:sz w:val="24"/>
          <w:szCs w:val="24"/>
          <w:lang w:val="sr-Cyrl-RS"/>
        </w:rPr>
        <w:t xml:space="preserve"> </w:t>
      </w:r>
      <w:r w:rsidR="00610BB7" w:rsidRPr="00610BB7">
        <w:rPr>
          <w:rFonts w:ascii="Times New Roman" w:hAnsi="Times New Roman" w:cs="Times New Roman"/>
          <w:color w:val="000000"/>
          <w:sz w:val="24"/>
          <w:szCs w:val="24"/>
          <w:lang w:val="sr-Cyrl-RS"/>
        </w:rPr>
        <w:t>30/18 и др</w:t>
      </w:r>
      <w:r w:rsidR="000B2459">
        <w:rPr>
          <w:rFonts w:ascii="Times New Roman" w:hAnsi="Times New Roman" w:cs="Times New Roman"/>
          <w:color w:val="000000"/>
          <w:sz w:val="24"/>
          <w:szCs w:val="24"/>
          <w:lang w:val="sr-Cyrl-RS"/>
        </w:rPr>
        <w:t>.</w:t>
      </w:r>
      <w:r w:rsidR="00610BB7" w:rsidRPr="00610BB7">
        <w:rPr>
          <w:rFonts w:ascii="Times New Roman" w:hAnsi="Times New Roman" w:cs="Times New Roman"/>
          <w:color w:val="000000"/>
          <w:sz w:val="24"/>
          <w:szCs w:val="24"/>
          <w:lang w:val="sr-Cyrl-RS"/>
        </w:rPr>
        <w:t xml:space="preserve"> закон</w:t>
      </w:r>
      <w:r w:rsidR="00721830" w:rsidRPr="00DB1BAA">
        <w:rPr>
          <w:rFonts w:ascii="Times New Roman" w:hAnsi="Times New Roman" w:cs="Times New Roman"/>
          <w:color w:val="000000"/>
          <w:sz w:val="24"/>
          <w:szCs w:val="24"/>
          <w:lang w:val="sr-Cyrl-RS"/>
        </w:rPr>
        <w:t>),</w:t>
      </w:r>
    </w:p>
    <w:p w14:paraId="3F06B285" w14:textId="77777777" w:rsidR="006026AE" w:rsidRDefault="006026AE" w:rsidP="007826B5">
      <w:pPr>
        <w:spacing w:after="0"/>
        <w:ind w:firstLine="720"/>
        <w:jc w:val="both"/>
        <w:rPr>
          <w:rFonts w:ascii="Times New Roman" w:hAnsi="Times New Roman" w:cs="Times New Roman"/>
          <w:color w:val="000000"/>
          <w:sz w:val="24"/>
          <w:szCs w:val="24"/>
          <w:lang w:val="sr-Cyrl-RS"/>
        </w:rPr>
      </w:pPr>
    </w:p>
    <w:p w14:paraId="7EFB5F45" w14:textId="77777777" w:rsidR="00DB487B" w:rsidRPr="00DB1BAA" w:rsidRDefault="00721830" w:rsidP="007826B5">
      <w:pPr>
        <w:spacing w:after="0"/>
        <w:ind w:firstLine="720"/>
        <w:jc w:val="both"/>
        <w:rPr>
          <w:rFonts w:ascii="Times New Roman" w:hAnsi="Times New Roman" w:cs="Times New Roman"/>
          <w:sz w:val="24"/>
          <w:szCs w:val="24"/>
          <w:lang w:val="sr-Cyrl-RS"/>
        </w:rPr>
      </w:pPr>
      <w:r w:rsidRPr="00DB1BAA">
        <w:rPr>
          <w:rFonts w:ascii="Times New Roman" w:hAnsi="Times New Roman" w:cs="Times New Roman"/>
          <w:color w:val="000000"/>
          <w:sz w:val="24"/>
          <w:szCs w:val="24"/>
          <w:lang w:val="sr-Cyrl-RS"/>
        </w:rPr>
        <w:t>Влада доноси</w:t>
      </w:r>
    </w:p>
    <w:p w14:paraId="0C82DACC" w14:textId="77777777" w:rsidR="00DB487B" w:rsidRPr="00DB1BAA" w:rsidRDefault="00721830" w:rsidP="007826B5">
      <w:pPr>
        <w:spacing w:after="0"/>
        <w:rPr>
          <w:rFonts w:ascii="Times New Roman" w:hAnsi="Times New Roman" w:cs="Times New Roman"/>
          <w:sz w:val="24"/>
          <w:szCs w:val="24"/>
          <w:lang w:val="sr-Cyrl-RS"/>
        </w:rPr>
      </w:pPr>
      <w:r w:rsidRPr="00DB1BAA">
        <w:rPr>
          <w:rFonts w:ascii="Times New Roman" w:hAnsi="Times New Roman" w:cs="Times New Roman"/>
          <w:color w:val="000000"/>
          <w:sz w:val="24"/>
          <w:szCs w:val="24"/>
          <w:lang w:val="sr-Cyrl-RS"/>
        </w:rPr>
        <w:t> </w:t>
      </w:r>
    </w:p>
    <w:p w14:paraId="131079FC" w14:textId="77777777" w:rsidR="00DB487B" w:rsidRPr="002D31E9" w:rsidRDefault="00DB1BAA" w:rsidP="007826B5">
      <w:pPr>
        <w:spacing w:after="0"/>
        <w:jc w:val="center"/>
        <w:rPr>
          <w:rFonts w:ascii="Times New Roman" w:hAnsi="Times New Roman" w:cs="Times New Roman"/>
          <w:b/>
          <w:sz w:val="24"/>
          <w:szCs w:val="24"/>
          <w:lang w:val="sr-Cyrl-RS"/>
        </w:rPr>
      </w:pPr>
      <w:r w:rsidRPr="002D31E9">
        <w:rPr>
          <w:rFonts w:ascii="Times New Roman" w:hAnsi="Times New Roman" w:cs="Times New Roman"/>
          <w:b/>
          <w:color w:val="000000"/>
          <w:sz w:val="24"/>
          <w:szCs w:val="24"/>
          <w:lang w:val="sr-Cyrl-RS"/>
        </w:rPr>
        <w:t>УРЕДБУ</w:t>
      </w:r>
    </w:p>
    <w:p w14:paraId="7A248306" w14:textId="2CBF79E2" w:rsidR="00DB487B" w:rsidRPr="002D31E9" w:rsidRDefault="00DB1BAA" w:rsidP="007826B5">
      <w:pPr>
        <w:spacing w:after="0"/>
        <w:jc w:val="center"/>
        <w:rPr>
          <w:rFonts w:ascii="Times New Roman" w:hAnsi="Times New Roman" w:cs="Times New Roman"/>
          <w:b/>
          <w:sz w:val="24"/>
          <w:szCs w:val="24"/>
          <w:lang w:val="sr-Cyrl-RS"/>
        </w:rPr>
      </w:pPr>
      <w:r w:rsidRPr="002D31E9">
        <w:rPr>
          <w:rFonts w:ascii="Times New Roman" w:hAnsi="Times New Roman" w:cs="Times New Roman"/>
          <w:b/>
          <w:color w:val="000000"/>
          <w:sz w:val="24"/>
          <w:szCs w:val="24"/>
          <w:lang w:val="sr-Cyrl-RS"/>
        </w:rPr>
        <w:t xml:space="preserve">О БЕЗБЕДНОСТИ И ЗАШТИТИ ДЕЦЕ </w:t>
      </w:r>
      <w:r w:rsidR="000919CB">
        <w:rPr>
          <w:rFonts w:ascii="Times New Roman" w:hAnsi="Times New Roman" w:cs="Times New Roman"/>
          <w:b/>
          <w:color w:val="000000"/>
          <w:sz w:val="24"/>
          <w:szCs w:val="24"/>
          <w:lang w:val="sr-Cyrl-RS"/>
        </w:rPr>
        <w:t>ПРИ КОРИШЋЕЊУ ИНФОРМАЦИОНО-КОМУНИКАЦИОНИХ ТЕХНОЛОГИЈА</w:t>
      </w:r>
    </w:p>
    <w:p w14:paraId="65C36C26" w14:textId="77777777" w:rsidR="00DB487B" w:rsidRPr="00DB1BAA" w:rsidRDefault="00721830" w:rsidP="007826B5">
      <w:pPr>
        <w:spacing w:after="0"/>
        <w:jc w:val="center"/>
        <w:rPr>
          <w:rFonts w:ascii="Times New Roman" w:hAnsi="Times New Roman" w:cs="Times New Roman"/>
          <w:sz w:val="24"/>
          <w:szCs w:val="24"/>
          <w:lang w:val="sr-Cyrl-RS"/>
        </w:rPr>
      </w:pPr>
      <w:r w:rsidRPr="00DB1BAA">
        <w:rPr>
          <w:rFonts w:ascii="Times New Roman" w:hAnsi="Times New Roman" w:cs="Times New Roman"/>
          <w:color w:val="000000"/>
          <w:sz w:val="24"/>
          <w:szCs w:val="24"/>
          <w:lang w:val="sr-Cyrl-RS"/>
        </w:rPr>
        <w:t> </w:t>
      </w:r>
    </w:p>
    <w:p w14:paraId="72C115D6" w14:textId="48B3AA2B" w:rsidR="00610BB7" w:rsidRPr="00DB1BAA" w:rsidRDefault="00721830" w:rsidP="00F43105">
      <w:pPr>
        <w:spacing w:after="0"/>
        <w:jc w:val="center"/>
        <w:rPr>
          <w:rFonts w:ascii="Times New Roman" w:hAnsi="Times New Roman" w:cs="Times New Roman"/>
          <w:sz w:val="24"/>
          <w:szCs w:val="24"/>
          <w:lang w:val="sr-Cyrl-RS"/>
        </w:rPr>
      </w:pPr>
      <w:r w:rsidRPr="00AA6C8A">
        <w:rPr>
          <w:rFonts w:ascii="Times New Roman" w:hAnsi="Times New Roman" w:cs="Times New Roman"/>
          <w:b/>
          <w:color w:val="000000"/>
          <w:sz w:val="24"/>
          <w:szCs w:val="24"/>
          <w:lang w:val="sr-Cyrl-RS"/>
        </w:rPr>
        <w:t>Предмет Уредбе</w:t>
      </w:r>
    </w:p>
    <w:p w14:paraId="746F99C4" w14:textId="77777777" w:rsidR="00DB487B" w:rsidRPr="002D31E9" w:rsidRDefault="00721830" w:rsidP="007826B5">
      <w:pPr>
        <w:spacing w:after="0"/>
        <w:jc w:val="center"/>
        <w:rPr>
          <w:rFonts w:ascii="Times New Roman" w:hAnsi="Times New Roman" w:cs="Times New Roman"/>
          <w:b/>
          <w:color w:val="000000"/>
          <w:sz w:val="24"/>
          <w:szCs w:val="24"/>
          <w:lang w:val="sr-Cyrl-RS"/>
        </w:rPr>
      </w:pPr>
      <w:r w:rsidRPr="002D31E9">
        <w:rPr>
          <w:rFonts w:ascii="Times New Roman" w:hAnsi="Times New Roman" w:cs="Times New Roman"/>
          <w:b/>
          <w:color w:val="000000"/>
          <w:sz w:val="24"/>
          <w:szCs w:val="24"/>
          <w:lang w:val="sr-Cyrl-RS"/>
        </w:rPr>
        <w:t>Члан 1.</w:t>
      </w:r>
    </w:p>
    <w:p w14:paraId="786AEB1C" w14:textId="77777777" w:rsidR="00F43105" w:rsidRPr="00DB1BAA" w:rsidRDefault="00F43105" w:rsidP="007826B5">
      <w:pPr>
        <w:spacing w:after="0"/>
        <w:jc w:val="center"/>
        <w:rPr>
          <w:rFonts w:ascii="Times New Roman" w:hAnsi="Times New Roman" w:cs="Times New Roman"/>
          <w:sz w:val="24"/>
          <w:szCs w:val="24"/>
          <w:lang w:val="sr-Cyrl-RS"/>
        </w:rPr>
      </w:pPr>
    </w:p>
    <w:p w14:paraId="38CA9B91" w14:textId="19826FF7" w:rsidR="00DB487B" w:rsidRPr="002D31E9" w:rsidRDefault="00721830" w:rsidP="007826B5">
      <w:pPr>
        <w:spacing w:after="0"/>
        <w:ind w:firstLine="720"/>
        <w:jc w:val="both"/>
        <w:rPr>
          <w:rFonts w:ascii="Times New Roman" w:hAnsi="Times New Roman" w:cs="Times New Roman"/>
          <w:color w:val="000000"/>
          <w:sz w:val="24"/>
          <w:szCs w:val="24"/>
          <w:lang w:val="sr-Latn-RS"/>
        </w:rPr>
      </w:pPr>
      <w:r w:rsidRPr="00DB1BAA">
        <w:rPr>
          <w:rFonts w:ascii="Times New Roman" w:hAnsi="Times New Roman" w:cs="Times New Roman"/>
          <w:color w:val="000000"/>
          <w:sz w:val="24"/>
          <w:szCs w:val="24"/>
          <w:lang w:val="sr-Cyrl-RS"/>
        </w:rPr>
        <w:t>Овом уредбом уређуј</w:t>
      </w:r>
      <w:r w:rsidR="000F10A1">
        <w:rPr>
          <w:rFonts w:ascii="Times New Roman" w:hAnsi="Times New Roman" w:cs="Times New Roman"/>
          <w:color w:val="000000"/>
          <w:sz w:val="24"/>
          <w:szCs w:val="24"/>
          <w:lang w:val="sr-Cyrl-RS"/>
        </w:rPr>
        <w:t xml:space="preserve">у се </w:t>
      </w:r>
      <w:r w:rsidRPr="00DB1BAA">
        <w:rPr>
          <w:rFonts w:ascii="Times New Roman" w:hAnsi="Times New Roman" w:cs="Times New Roman"/>
          <w:color w:val="000000"/>
          <w:sz w:val="24"/>
          <w:szCs w:val="24"/>
          <w:lang w:val="sr-Cyrl-RS"/>
        </w:rPr>
        <w:t>ме</w:t>
      </w:r>
      <w:r w:rsidR="000F10A1">
        <w:rPr>
          <w:rFonts w:ascii="Times New Roman" w:hAnsi="Times New Roman" w:cs="Times New Roman"/>
          <w:color w:val="000000"/>
          <w:sz w:val="24"/>
          <w:szCs w:val="24"/>
          <w:lang w:val="sr-Cyrl-RS"/>
        </w:rPr>
        <w:t>ре</w:t>
      </w:r>
      <w:r w:rsidRPr="00DB1BAA">
        <w:rPr>
          <w:rFonts w:ascii="Times New Roman" w:hAnsi="Times New Roman" w:cs="Times New Roman"/>
          <w:color w:val="000000"/>
          <w:sz w:val="24"/>
          <w:szCs w:val="24"/>
          <w:lang w:val="sr-Cyrl-RS"/>
        </w:rPr>
        <w:t xml:space="preserve"> за безбедност и заштиту деце на интернету</w:t>
      </w:r>
      <w:r w:rsidR="00E651B4">
        <w:rPr>
          <w:rFonts w:ascii="Times New Roman" w:hAnsi="Times New Roman" w:cs="Times New Roman"/>
          <w:color w:val="000000"/>
          <w:sz w:val="24"/>
          <w:szCs w:val="24"/>
          <w:lang w:val="sr-Latn-RS"/>
        </w:rPr>
        <w:t xml:space="preserve"> </w:t>
      </w:r>
      <w:r w:rsidR="00B54EB0">
        <w:rPr>
          <w:rFonts w:ascii="Times New Roman" w:hAnsi="Times New Roman" w:cs="Times New Roman"/>
          <w:color w:val="000000"/>
          <w:sz w:val="24"/>
          <w:szCs w:val="24"/>
          <w:lang w:val="sr-Cyrl-RS"/>
        </w:rPr>
        <w:t>као активности од јавног интереса</w:t>
      </w:r>
      <w:r w:rsidR="007212A1">
        <w:rPr>
          <w:rFonts w:ascii="Times New Roman" w:hAnsi="Times New Roman" w:cs="Times New Roman"/>
          <w:color w:val="000000"/>
          <w:sz w:val="24"/>
          <w:szCs w:val="24"/>
          <w:lang w:val="sr-Cyrl-RS"/>
        </w:rPr>
        <w:t xml:space="preserve">, </w:t>
      </w:r>
      <w:r w:rsidR="00E651B4">
        <w:rPr>
          <w:rFonts w:ascii="Times New Roman" w:hAnsi="Times New Roman" w:cs="Times New Roman"/>
          <w:color w:val="000000"/>
          <w:sz w:val="24"/>
          <w:szCs w:val="24"/>
          <w:lang w:val="sr-Cyrl-RS"/>
        </w:rPr>
        <w:t xml:space="preserve">и то </w:t>
      </w:r>
      <w:r w:rsidR="007212A1">
        <w:rPr>
          <w:rFonts w:ascii="Times New Roman" w:hAnsi="Times New Roman" w:cs="Times New Roman"/>
          <w:color w:val="000000"/>
          <w:sz w:val="24"/>
          <w:szCs w:val="24"/>
          <w:lang w:val="sr-Cyrl-RS"/>
        </w:rPr>
        <w:t>путем едукације</w:t>
      </w:r>
      <w:r w:rsidR="000919CB">
        <w:rPr>
          <w:rFonts w:ascii="Times New Roman" w:hAnsi="Times New Roman" w:cs="Times New Roman"/>
          <w:color w:val="000000"/>
          <w:sz w:val="24"/>
          <w:szCs w:val="24"/>
          <w:lang w:val="sr-Cyrl-RS"/>
        </w:rPr>
        <w:t xml:space="preserve"> и информисања деце, родитеља</w:t>
      </w:r>
      <w:r w:rsidR="003A68C8">
        <w:rPr>
          <w:rFonts w:ascii="Times New Roman" w:hAnsi="Times New Roman" w:cs="Times New Roman"/>
          <w:color w:val="000000"/>
          <w:sz w:val="24"/>
          <w:szCs w:val="24"/>
          <w:lang w:val="sr-Cyrl-RS"/>
        </w:rPr>
        <w:t xml:space="preserve"> </w:t>
      </w:r>
      <w:r w:rsidR="000E17B3">
        <w:rPr>
          <w:rFonts w:ascii="Times New Roman" w:hAnsi="Times New Roman" w:cs="Times New Roman"/>
          <w:color w:val="000000"/>
          <w:sz w:val="24"/>
          <w:szCs w:val="24"/>
          <w:lang w:val="sr-Cyrl-RS"/>
        </w:rPr>
        <w:t>и</w:t>
      </w:r>
      <w:r w:rsidR="00D55281">
        <w:rPr>
          <w:rFonts w:ascii="Times New Roman" w:hAnsi="Times New Roman" w:cs="Times New Roman"/>
          <w:color w:val="000000"/>
          <w:sz w:val="24"/>
          <w:szCs w:val="24"/>
          <w:lang w:val="sr-Cyrl-RS"/>
        </w:rPr>
        <w:t xml:space="preserve"> других законских заступника </w:t>
      </w:r>
      <w:r w:rsidR="000919CB">
        <w:rPr>
          <w:rFonts w:ascii="Times New Roman" w:hAnsi="Times New Roman" w:cs="Times New Roman"/>
          <w:color w:val="000000"/>
          <w:sz w:val="24"/>
          <w:szCs w:val="24"/>
          <w:lang w:val="sr-Cyrl-RS"/>
        </w:rPr>
        <w:t xml:space="preserve">и наставника о предностима, ризицима и начинима безбедног коришћења </w:t>
      </w:r>
      <w:r w:rsidR="00A96EF2">
        <w:rPr>
          <w:rFonts w:ascii="Times New Roman" w:hAnsi="Times New Roman" w:cs="Times New Roman"/>
          <w:color w:val="000000"/>
          <w:sz w:val="24"/>
          <w:szCs w:val="24"/>
          <w:lang w:val="sr-Cyrl-RS"/>
        </w:rPr>
        <w:t>интернета</w:t>
      </w:r>
      <w:r w:rsidR="000919CB">
        <w:rPr>
          <w:rFonts w:ascii="Times New Roman" w:hAnsi="Times New Roman" w:cs="Times New Roman"/>
          <w:color w:val="000000"/>
          <w:sz w:val="24"/>
          <w:szCs w:val="24"/>
          <w:lang w:val="sr-Cyrl-RS"/>
        </w:rPr>
        <w:t>, као</w:t>
      </w:r>
      <w:r w:rsidRPr="00DB1BAA">
        <w:rPr>
          <w:rFonts w:ascii="Times New Roman" w:hAnsi="Times New Roman" w:cs="Times New Roman"/>
          <w:color w:val="000000"/>
          <w:sz w:val="24"/>
          <w:szCs w:val="24"/>
          <w:lang w:val="sr-Cyrl-RS"/>
        </w:rPr>
        <w:t xml:space="preserve"> и поступање у случају нарушавања или угрожавања безбедности деце на интернету</w:t>
      </w:r>
      <w:r w:rsidR="0079144D">
        <w:rPr>
          <w:rFonts w:ascii="Times New Roman" w:hAnsi="Times New Roman" w:cs="Times New Roman"/>
          <w:color w:val="000000"/>
          <w:sz w:val="24"/>
          <w:szCs w:val="24"/>
          <w:lang w:val="sr-Cyrl-RS"/>
        </w:rPr>
        <w:t xml:space="preserve"> кој</w:t>
      </w:r>
      <w:r w:rsidR="002F3A9F">
        <w:rPr>
          <w:rFonts w:ascii="Times New Roman" w:hAnsi="Times New Roman" w:cs="Times New Roman"/>
          <w:color w:val="000000"/>
          <w:sz w:val="24"/>
          <w:szCs w:val="24"/>
          <w:lang w:val="sr-Cyrl-RS"/>
        </w:rPr>
        <w:t>е</w:t>
      </w:r>
      <w:r w:rsidR="0079144D">
        <w:rPr>
          <w:rFonts w:ascii="Times New Roman" w:hAnsi="Times New Roman" w:cs="Times New Roman"/>
          <w:color w:val="000000"/>
          <w:sz w:val="24"/>
          <w:szCs w:val="24"/>
          <w:lang w:val="sr-Cyrl-RS"/>
        </w:rPr>
        <w:t xml:space="preserve"> се пријав</w:t>
      </w:r>
      <w:r w:rsidR="002F3A9F">
        <w:rPr>
          <w:rFonts w:ascii="Times New Roman" w:hAnsi="Times New Roman" w:cs="Times New Roman"/>
          <w:color w:val="000000"/>
          <w:sz w:val="24"/>
          <w:szCs w:val="24"/>
          <w:lang w:val="sr-Cyrl-RS"/>
        </w:rPr>
        <w:t>љуј</w:t>
      </w:r>
      <w:r w:rsidR="0079144D">
        <w:rPr>
          <w:rFonts w:ascii="Times New Roman" w:hAnsi="Times New Roman" w:cs="Times New Roman"/>
          <w:color w:val="000000"/>
          <w:sz w:val="24"/>
          <w:szCs w:val="24"/>
          <w:lang w:val="sr-Cyrl-RS"/>
        </w:rPr>
        <w:t>е путем јединственог места за пружање савета и пријем пријава у вези</w:t>
      </w:r>
      <w:r w:rsidR="000B2459">
        <w:rPr>
          <w:rFonts w:ascii="Times New Roman" w:hAnsi="Times New Roman" w:cs="Times New Roman"/>
          <w:color w:val="000000"/>
          <w:sz w:val="24"/>
          <w:szCs w:val="24"/>
          <w:lang w:val="sr-Cyrl-RS"/>
        </w:rPr>
        <w:t xml:space="preserve"> са</w:t>
      </w:r>
      <w:r w:rsidR="0079144D">
        <w:rPr>
          <w:rFonts w:ascii="Times New Roman" w:hAnsi="Times New Roman" w:cs="Times New Roman"/>
          <w:color w:val="000000"/>
          <w:sz w:val="24"/>
          <w:szCs w:val="24"/>
          <w:lang w:val="sr-Cyrl-RS"/>
        </w:rPr>
        <w:t xml:space="preserve"> безбедно</w:t>
      </w:r>
      <w:r w:rsidR="000B2459">
        <w:rPr>
          <w:rFonts w:ascii="Times New Roman" w:hAnsi="Times New Roman" w:cs="Times New Roman"/>
          <w:color w:val="000000"/>
          <w:sz w:val="24"/>
          <w:szCs w:val="24"/>
          <w:lang w:val="sr-Cyrl-RS"/>
        </w:rPr>
        <w:t>шћу</w:t>
      </w:r>
      <w:r w:rsidR="0079144D">
        <w:rPr>
          <w:rFonts w:ascii="Times New Roman" w:hAnsi="Times New Roman" w:cs="Times New Roman"/>
          <w:color w:val="000000"/>
          <w:sz w:val="24"/>
          <w:szCs w:val="24"/>
          <w:lang w:val="sr-Cyrl-RS"/>
        </w:rPr>
        <w:t xml:space="preserve"> </w:t>
      </w:r>
      <w:r w:rsidR="003532A3">
        <w:rPr>
          <w:rFonts w:ascii="Times New Roman" w:hAnsi="Times New Roman" w:cs="Times New Roman"/>
          <w:color w:val="000000"/>
          <w:sz w:val="24"/>
          <w:szCs w:val="24"/>
          <w:lang w:val="sr-Cyrl-RS"/>
        </w:rPr>
        <w:t>и заштит</w:t>
      </w:r>
      <w:r w:rsidR="000B2459">
        <w:rPr>
          <w:rFonts w:ascii="Times New Roman" w:hAnsi="Times New Roman" w:cs="Times New Roman"/>
          <w:color w:val="000000"/>
          <w:sz w:val="24"/>
          <w:szCs w:val="24"/>
          <w:lang w:val="sr-Cyrl-RS"/>
        </w:rPr>
        <w:t>ом</w:t>
      </w:r>
      <w:r w:rsidR="003532A3">
        <w:rPr>
          <w:rFonts w:ascii="Times New Roman" w:hAnsi="Times New Roman" w:cs="Times New Roman"/>
          <w:color w:val="000000"/>
          <w:sz w:val="24"/>
          <w:szCs w:val="24"/>
          <w:lang w:val="sr-Cyrl-RS"/>
        </w:rPr>
        <w:t xml:space="preserve"> </w:t>
      </w:r>
      <w:r w:rsidR="0079144D">
        <w:rPr>
          <w:rFonts w:ascii="Times New Roman" w:hAnsi="Times New Roman" w:cs="Times New Roman"/>
          <w:color w:val="000000"/>
          <w:sz w:val="24"/>
          <w:szCs w:val="24"/>
          <w:lang w:val="sr-Cyrl-RS"/>
        </w:rPr>
        <w:t>деце на интернету</w:t>
      </w:r>
      <w:r w:rsidRPr="00DB1BAA">
        <w:rPr>
          <w:rFonts w:ascii="Times New Roman" w:hAnsi="Times New Roman" w:cs="Times New Roman"/>
          <w:color w:val="000000"/>
          <w:sz w:val="24"/>
          <w:szCs w:val="24"/>
          <w:lang w:val="sr-Cyrl-RS"/>
        </w:rPr>
        <w:t>.</w:t>
      </w:r>
    </w:p>
    <w:p w14:paraId="4FBED008" w14:textId="77777777" w:rsidR="00610BB7" w:rsidRDefault="00610BB7" w:rsidP="007826B5">
      <w:pPr>
        <w:spacing w:after="0"/>
        <w:jc w:val="center"/>
        <w:rPr>
          <w:rFonts w:ascii="Times New Roman" w:hAnsi="Times New Roman" w:cs="Times New Roman"/>
          <w:color w:val="000000"/>
          <w:sz w:val="24"/>
          <w:szCs w:val="24"/>
          <w:lang w:val="sr-Cyrl-RS"/>
        </w:rPr>
      </w:pPr>
    </w:p>
    <w:p w14:paraId="34A617F1" w14:textId="5E36F524" w:rsidR="00610BB7" w:rsidRPr="00DB1BAA" w:rsidRDefault="00721830" w:rsidP="00CC4B3D">
      <w:pPr>
        <w:spacing w:after="0"/>
        <w:jc w:val="center"/>
        <w:rPr>
          <w:rFonts w:ascii="Times New Roman" w:hAnsi="Times New Roman" w:cs="Times New Roman"/>
          <w:sz w:val="24"/>
          <w:szCs w:val="24"/>
          <w:lang w:val="sr-Cyrl-RS"/>
        </w:rPr>
      </w:pPr>
      <w:r w:rsidRPr="00AA6C8A">
        <w:rPr>
          <w:rFonts w:ascii="Times New Roman" w:hAnsi="Times New Roman" w:cs="Times New Roman"/>
          <w:b/>
          <w:color w:val="000000"/>
          <w:sz w:val="24"/>
          <w:szCs w:val="24"/>
          <w:lang w:val="sr-Cyrl-RS"/>
        </w:rPr>
        <w:t>Циљ Уредбе</w:t>
      </w:r>
    </w:p>
    <w:p w14:paraId="62F15875" w14:textId="77777777" w:rsidR="00DB487B" w:rsidRPr="002D31E9" w:rsidRDefault="00721830" w:rsidP="007826B5">
      <w:pPr>
        <w:spacing w:after="0"/>
        <w:jc w:val="center"/>
        <w:rPr>
          <w:rFonts w:ascii="Times New Roman" w:hAnsi="Times New Roman" w:cs="Times New Roman"/>
          <w:b/>
          <w:color w:val="000000"/>
          <w:sz w:val="24"/>
          <w:szCs w:val="24"/>
          <w:lang w:val="sr-Cyrl-RS"/>
        </w:rPr>
      </w:pPr>
      <w:r w:rsidRPr="002D31E9">
        <w:rPr>
          <w:rFonts w:ascii="Times New Roman" w:hAnsi="Times New Roman" w:cs="Times New Roman"/>
          <w:b/>
          <w:color w:val="000000"/>
          <w:sz w:val="24"/>
          <w:szCs w:val="24"/>
          <w:lang w:val="sr-Cyrl-RS"/>
        </w:rPr>
        <w:t>Члан 2.</w:t>
      </w:r>
    </w:p>
    <w:p w14:paraId="5FDB6D86" w14:textId="77777777" w:rsidR="00F43105" w:rsidRPr="00DB1BAA" w:rsidRDefault="00F43105" w:rsidP="007826B5">
      <w:pPr>
        <w:spacing w:after="0"/>
        <w:jc w:val="center"/>
        <w:rPr>
          <w:rFonts w:ascii="Times New Roman" w:hAnsi="Times New Roman" w:cs="Times New Roman"/>
          <w:sz w:val="24"/>
          <w:szCs w:val="24"/>
          <w:lang w:val="sr-Cyrl-RS"/>
        </w:rPr>
      </w:pPr>
    </w:p>
    <w:p w14:paraId="0005928A" w14:textId="77777777" w:rsidR="00DB487B" w:rsidRPr="00610BB7" w:rsidRDefault="00721830" w:rsidP="007826B5">
      <w:pPr>
        <w:spacing w:after="0"/>
        <w:ind w:firstLine="720"/>
        <w:jc w:val="both"/>
        <w:rPr>
          <w:rFonts w:ascii="Times New Roman" w:hAnsi="Times New Roman" w:cs="Times New Roman"/>
          <w:color w:val="000000"/>
          <w:sz w:val="24"/>
          <w:szCs w:val="24"/>
          <w:lang w:val="sr-Cyrl-RS"/>
        </w:rPr>
      </w:pPr>
      <w:r w:rsidRPr="00DB1BAA">
        <w:rPr>
          <w:rFonts w:ascii="Times New Roman" w:hAnsi="Times New Roman" w:cs="Times New Roman"/>
          <w:color w:val="000000"/>
          <w:sz w:val="24"/>
          <w:szCs w:val="24"/>
          <w:lang w:val="sr-Cyrl-RS"/>
        </w:rPr>
        <w:t>Циљ Уредбе је да се:</w:t>
      </w:r>
    </w:p>
    <w:p w14:paraId="70D357FA" w14:textId="77777777" w:rsidR="00DB487B" w:rsidRPr="00610BB7" w:rsidRDefault="00721830" w:rsidP="007826B5">
      <w:pPr>
        <w:spacing w:after="0"/>
        <w:ind w:firstLine="720"/>
        <w:jc w:val="both"/>
        <w:rPr>
          <w:rFonts w:ascii="Times New Roman" w:hAnsi="Times New Roman" w:cs="Times New Roman"/>
          <w:color w:val="000000"/>
          <w:sz w:val="24"/>
          <w:szCs w:val="24"/>
          <w:lang w:val="sr-Cyrl-RS"/>
        </w:rPr>
      </w:pPr>
      <w:r w:rsidRPr="00DB1BAA">
        <w:rPr>
          <w:rFonts w:ascii="Times New Roman" w:hAnsi="Times New Roman" w:cs="Times New Roman"/>
          <w:color w:val="000000"/>
          <w:sz w:val="24"/>
          <w:szCs w:val="24"/>
          <w:lang w:val="sr-Cyrl-RS"/>
        </w:rPr>
        <w:t>1) подигне ниво свести и знања о предностима и ризицима коришћења интернета и начинима безбедног коришћења интернета;</w:t>
      </w:r>
    </w:p>
    <w:p w14:paraId="76E2F33A" w14:textId="71085443" w:rsidR="00DB487B" w:rsidRPr="00610BB7" w:rsidRDefault="00721830" w:rsidP="007826B5">
      <w:pPr>
        <w:spacing w:after="0"/>
        <w:ind w:firstLine="720"/>
        <w:jc w:val="both"/>
        <w:rPr>
          <w:rFonts w:ascii="Times New Roman" w:hAnsi="Times New Roman" w:cs="Times New Roman"/>
          <w:color w:val="000000"/>
          <w:sz w:val="24"/>
          <w:szCs w:val="24"/>
          <w:lang w:val="sr-Cyrl-RS"/>
        </w:rPr>
      </w:pPr>
      <w:r w:rsidRPr="00DB1BAA">
        <w:rPr>
          <w:rFonts w:ascii="Times New Roman" w:hAnsi="Times New Roman" w:cs="Times New Roman"/>
          <w:color w:val="000000"/>
          <w:sz w:val="24"/>
          <w:szCs w:val="24"/>
          <w:lang w:val="sr-Cyrl-RS"/>
        </w:rPr>
        <w:t>2) унапред</w:t>
      </w:r>
      <w:r w:rsidR="00FC4C4C">
        <w:rPr>
          <w:rFonts w:ascii="Times New Roman" w:hAnsi="Times New Roman" w:cs="Times New Roman"/>
          <w:color w:val="000000"/>
          <w:sz w:val="24"/>
          <w:szCs w:val="24"/>
          <w:lang w:val="sr-Cyrl-RS"/>
        </w:rPr>
        <w:t>е</w:t>
      </w:r>
      <w:r w:rsidRPr="00DB1BAA">
        <w:rPr>
          <w:rFonts w:ascii="Times New Roman" w:hAnsi="Times New Roman" w:cs="Times New Roman"/>
          <w:color w:val="000000"/>
          <w:sz w:val="24"/>
          <w:szCs w:val="24"/>
          <w:lang w:val="sr-Cyrl-RS"/>
        </w:rPr>
        <w:t xml:space="preserve"> дигиталн</w:t>
      </w:r>
      <w:r w:rsidR="00FC4C4C">
        <w:rPr>
          <w:rFonts w:ascii="Times New Roman" w:hAnsi="Times New Roman" w:cs="Times New Roman"/>
          <w:color w:val="000000"/>
          <w:sz w:val="24"/>
          <w:szCs w:val="24"/>
          <w:lang w:val="sr-Cyrl-RS"/>
        </w:rPr>
        <w:t>е компетенције</w:t>
      </w:r>
      <w:r w:rsidR="00A6088D">
        <w:rPr>
          <w:rFonts w:ascii="Times New Roman" w:hAnsi="Times New Roman" w:cs="Times New Roman"/>
          <w:color w:val="000000"/>
          <w:sz w:val="24"/>
          <w:szCs w:val="24"/>
          <w:lang w:val="sr-Cyrl-RS"/>
        </w:rPr>
        <w:t xml:space="preserve"> </w:t>
      </w:r>
      <w:r w:rsidRPr="00DB1BAA">
        <w:rPr>
          <w:rFonts w:ascii="Times New Roman" w:hAnsi="Times New Roman" w:cs="Times New Roman"/>
          <w:color w:val="000000"/>
          <w:sz w:val="24"/>
          <w:szCs w:val="24"/>
          <w:lang w:val="sr-Cyrl-RS"/>
        </w:rPr>
        <w:t xml:space="preserve">деце, односно ученика, родитеља </w:t>
      </w:r>
      <w:r w:rsidR="00D55281">
        <w:rPr>
          <w:rFonts w:ascii="Times New Roman" w:hAnsi="Times New Roman" w:cs="Times New Roman"/>
          <w:color w:val="000000"/>
          <w:sz w:val="24"/>
          <w:szCs w:val="24"/>
          <w:lang w:val="sr-Cyrl-RS"/>
        </w:rPr>
        <w:t xml:space="preserve">и других законских заступника </w:t>
      </w:r>
      <w:r w:rsidRPr="00DB1BAA">
        <w:rPr>
          <w:rFonts w:ascii="Times New Roman" w:hAnsi="Times New Roman" w:cs="Times New Roman"/>
          <w:color w:val="000000"/>
          <w:sz w:val="24"/>
          <w:szCs w:val="24"/>
          <w:lang w:val="sr-Cyrl-RS"/>
        </w:rPr>
        <w:t>и наставника (у даљем тексту: деце, родитеља и наставника);</w:t>
      </w:r>
    </w:p>
    <w:p w14:paraId="7B99E4F0" w14:textId="7EFA55CC" w:rsidR="00DB487B" w:rsidRPr="00610BB7" w:rsidRDefault="00721830" w:rsidP="007826B5">
      <w:pPr>
        <w:spacing w:after="0"/>
        <w:ind w:firstLine="720"/>
        <w:jc w:val="both"/>
        <w:rPr>
          <w:rFonts w:ascii="Times New Roman" w:hAnsi="Times New Roman" w:cs="Times New Roman"/>
          <w:color w:val="000000"/>
          <w:sz w:val="24"/>
          <w:szCs w:val="24"/>
          <w:lang w:val="sr-Cyrl-RS"/>
        </w:rPr>
      </w:pPr>
      <w:r w:rsidRPr="00DB1BAA">
        <w:rPr>
          <w:rFonts w:ascii="Times New Roman" w:hAnsi="Times New Roman" w:cs="Times New Roman"/>
          <w:color w:val="000000"/>
          <w:sz w:val="24"/>
          <w:szCs w:val="24"/>
          <w:lang w:val="sr-Cyrl-RS"/>
        </w:rPr>
        <w:t>3) унапреди међуресорна сарадња у</w:t>
      </w:r>
      <w:r w:rsidR="00F0062E">
        <w:rPr>
          <w:rFonts w:ascii="Times New Roman" w:hAnsi="Times New Roman" w:cs="Times New Roman"/>
          <w:color w:val="000000"/>
          <w:sz w:val="24"/>
          <w:szCs w:val="24"/>
          <w:lang w:val="sr-Cyrl-RS"/>
        </w:rPr>
        <w:t xml:space="preserve"> области </w:t>
      </w:r>
      <w:r w:rsidRPr="00DB1BAA">
        <w:rPr>
          <w:rFonts w:ascii="Times New Roman" w:hAnsi="Times New Roman" w:cs="Times New Roman"/>
          <w:color w:val="000000"/>
          <w:sz w:val="24"/>
          <w:szCs w:val="24"/>
          <w:lang w:val="sr-Cyrl-RS"/>
        </w:rPr>
        <w:t>безбедности и заштите деце на интернету.</w:t>
      </w:r>
    </w:p>
    <w:p w14:paraId="59F0C88B" w14:textId="77777777" w:rsidR="00610BB7" w:rsidRPr="00DB1BAA" w:rsidRDefault="00610BB7" w:rsidP="007826B5">
      <w:pPr>
        <w:spacing w:after="0"/>
        <w:rPr>
          <w:rFonts w:ascii="Times New Roman" w:hAnsi="Times New Roman" w:cs="Times New Roman"/>
          <w:sz w:val="24"/>
          <w:szCs w:val="24"/>
          <w:lang w:val="sr-Cyrl-RS"/>
        </w:rPr>
      </w:pPr>
    </w:p>
    <w:p w14:paraId="0F383A6B" w14:textId="64BA60BA" w:rsidR="00AA6C8A" w:rsidRDefault="00721830" w:rsidP="00CC4B3D">
      <w:pPr>
        <w:spacing w:after="0"/>
        <w:jc w:val="center"/>
        <w:rPr>
          <w:rFonts w:ascii="Times New Roman" w:hAnsi="Times New Roman" w:cs="Times New Roman"/>
          <w:color w:val="000000"/>
          <w:sz w:val="24"/>
          <w:szCs w:val="24"/>
          <w:lang w:val="sr-Cyrl-RS"/>
        </w:rPr>
      </w:pPr>
      <w:r w:rsidRPr="00AA6C8A">
        <w:rPr>
          <w:rFonts w:ascii="Times New Roman" w:hAnsi="Times New Roman" w:cs="Times New Roman"/>
          <w:b/>
          <w:color w:val="000000"/>
          <w:sz w:val="24"/>
          <w:szCs w:val="24"/>
          <w:lang w:val="sr-Cyrl-RS"/>
        </w:rPr>
        <w:t>Превентивне мере за безбедност и заштиту деце на интернету</w:t>
      </w:r>
    </w:p>
    <w:p w14:paraId="7B25D6BC" w14:textId="77777777" w:rsidR="00DB487B" w:rsidRDefault="00721830" w:rsidP="007826B5">
      <w:pPr>
        <w:spacing w:after="0"/>
        <w:jc w:val="center"/>
        <w:rPr>
          <w:rFonts w:ascii="Times New Roman" w:hAnsi="Times New Roman" w:cs="Times New Roman"/>
          <w:b/>
          <w:color w:val="000000"/>
          <w:sz w:val="24"/>
          <w:szCs w:val="24"/>
          <w:lang w:val="sr-Cyrl-RS"/>
        </w:rPr>
      </w:pPr>
      <w:r w:rsidRPr="002D31E9">
        <w:rPr>
          <w:rFonts w:ascii="Times New Roman" w:hAnsi="Times New Roman" w:cs="Times New Roman"/>
          <w:b/>
          <w:color w:val="000000"/>
          <w:sz w:val="24"/>
          <w:szCs w:val="24"/>
          <w:lang w:val="sr-Cyrl-RS"/>
        </w:rPr>
        <w:t>Члан 3.</w:t>
      </w:r>
    </w:p>
    <w:p w14:paraId="75ABEF84" w14:textId="77777777" w:rsidR="00F43105" w:rsidRPr="002D31E9" w:rsidRDefault="00F43105" w:rsidP="007826B5">
      <w:pPr>
        <w:spacing w:after="0"/>
        <w:jc w:val="center"/>
        <w:rPr>
          <w:rFonts w:ascii="Times New Roman" w:hAnsi="Times New Roman" w:cs="Times New Roman"/>
          <w:b/>
          <w:color w:val="000000"/>
          <w:sz w:val="24"/>
          <w:szCs w:val="24"/>
          <w:lang w:val="sr-Cyrl-RS"/>
        </w:rPr>
      </w:pPr>
    </w:p>
    <w:p w14:paraId="601099A8" w14:textId="5D1DB5E1" w:rsidR="00DB487B" w:rsidRPr="00610BB7" w:rsidRDefault="00721830" w:rsidP="007826B5">
      <w:pPr>
        <w:spacing w:after="0"/>
        <w:ind w:firstLine="720"/>
        <w:jc w:val="both"/>
        <w:rPr>
          <w:rFonts w:ascii="Times New Roman" w:hAnsi="Times New Roman" w:cs="Times New Roman"/>
          <w:color w:val="000000"/>
          <w:sz w:val="24"/>
          <w:szCs w:val="24"/>
          <w:lang w:val="sr-Cyrl-RS"/>
        </w:rPr>
      </w:pPr>
      <w:r w:rsidRPr="00DB1BAA">
        <w:rPr>
          <w:rFonts w:ascii="Times New Roman" w:hAnsi="Times New Roman" w:cs="Times New Roman"/>
          <w:color w:val="000000"/>
          <w:sz w:val="24"/>
          <w:szCs w:val="24"/>
          <w:lang w:val="sr-Cyrl-RS"/>
        </w:rPr>
        <w:t xml:space="preserve">Министарство </w:t>
      </w:r>
      <w:r w:rsidR="009C1929">
        <w:rPr>
          <w:rFonts w:ascii="Times New Roman" w:hAnsi="Times New Roman" w:cs="Times New Roman"/>
          <w:color w:val="000000"/>
          <w:sz w:val="24"/>
          <w:szCs w:val="24"/>
          <w:lang w:val="sr-Cyrl-RS"/>
        </w:rPr>
        <w:t>надлежно за послове информационе безбедности</w:t>
      </w:r>
      <w:r w:rsidR="00F0062E">
        <w:rPr>
          <w:rFonts w:ascii="Times New Roman" w:hAnsi="Times New Roman" w:cs="Times New Roman"/>
          <w:color w:val="000000"/>
          <w:sz w:val="24"/>
          <w:szCs w:val="24"/>
          <w:lang w:val="sr-Cyrl-RS"/>
        </w:rPr>
        <w:t xml:space="preserve"> </w:t>
      </w:r>
      <w:r w:rsidRPr="00DB1BAA">
        <w:rPr>
          <w:rFonts w:ascii="Times New Roman" w:hAnsi="Times New Roman" w:cs="Times New Roman"/>
          <w:color w:val="000000"/>
          <w:sz w:val="24"/>
          <w:szCs w:val="24"/>
          <w:lang w:val="sr-Cyrl-RS"/>
        </w:rPr>
        <w:t>(у даљем тексту: Министарство) предузима превентивне мере за безбедност и заштиту деце на интернету, као активности од јавног интереса, путем:</w:t>
      </w:r>
    </w:p>
    <w:p w14:paraId="77E3A1DD" w14:textId="57D771AC" w:rsidR="00DB487B" w:rsidRPr="00610BB7" w:rsidRDefault="00721830" w:rsidP="007826B5">
      <w:pPr>
        <w:spacing w:after="0"/>
        <w:ind w:firstLine="720"/>
        <w:jc w:val="both"/>
        <w:rPr>
          <w:rFonts w:ascii="Times New Roman" w:hAnsi="Times New Roman" w:cs="Times New Roman"/>
          <w:color w:val="000000"/>
          <w:sz w:val="24"/>
          <w:szCs w:val="24"/>
          <w:lang w:val="sr-Cyrl-RS"/>
        </w:rPr>
      </w:pPr>
      <w:r w:rsidRPr="00DB1BAA">
        <w:rPr>
          <w:rFonts w:ascii="Times New Roman" w:hAnsi="Times New Roman" w:cs="Times New Roman"/>
          <w:color w:val="000000"/>
          <w:sz w:val="24"/>
          <w:szCs w:val="24"/>
          <w:lang w:val="sr-Cyrl-RS"/>
        </w:rPr>
        <w:t xml:space="preserve">1) едукације </w:t>
      </w:r>
      <w:r w:rsidR="00542B20">
        <w:rPr>
          <w:rFonts w:ascii="Times New Roman" w:hAnsi="Times New Roman" w:cs="Times New Roman"/>
          <w:color w:val="000000"/>
          <w:sz w:val="24"/>
          <w:szCs w:val="24"/>
          <w:lang w:val="sr-Cyrl-RS"/>
        </w:rPr>
        <w:t>и информисања</w:t>
      </w:r>
      <w:r w:rsidR="00542B20" w:rsidRPr="00DB1BAA">
        <w:rPr>
          <w:rFonts w:ascii="Times New Roman" w:hAnsi="Times New Roman" w:cs="Times New Roman"/>
          <w:color w:val="000000"/>
          <w:sz w:val="24"/>
          <w:szCs w:val="24"/>
          <w:lang w:val="sr-Cyrl-RS"/>
        </w:rPr>
        <w:t xml:space="preserve"> </w:t>
      </w:r>
      <w:r w:rsidRPr="00DB1BAA">
        <w:rPr>
          <w:rFonts w:ascii="Times New Roman" w:hAnsi="Times New Roman" w:cs="Times New Roman"/>
          <w:color w:val="000000"/>
          <w:sz w:val="24"/>
          <w:szCs w:val="24"/>
          <w:lang w:val="sr-Cyrl-RS"/>
        </w:rPr>
        <w:t>деце, родитеља и наставника;</w:t>
      </w:r>
    </w:p>
    <w:p w14:paraId="72C58156" w14:textId="217BCDA0" w:rsidR="00DB487B" w:rsidRDefault="00721830" w:rsidP="007826B5">
      <w:pPr>
        <w:spacing w:after="0"/>
        <w:ind w:firstLine="720"/>
        <w:jc w:val="both"/>
        <w:rPr>
          <w:rFonts w:ascii="Times New Roman" w:hAnsi="Times New Roman" w:cs="Times New Roman"/>
          <w:color w:val="000000"/>
          <w:sz w:val="24"/>
          <w:szCs w:val="24"/>
          <w:lang w:val="sr-Cyrl-RS"/>
        </w:rPr>
      </w:pPr>
      <w:r w:rsidRPr="00DB1BAA">
        <w:rPr>
          <w:rFonts w:ascii="Times New Roman" w:hAnsi="Times New Roman" w:cs="Times New Roman"/>
          <w:color w:val="000000"/>
          <w:sz w:val="24"/>
          <w:szCs w:val="24"/>
          <w:lang w:val="sr-Cyrl-RS"/>
        </w:rPr>
        <w:t xml:space="preserve">2) јединственог места за пружање савета и пријем пријава у вези </w:t>
      </w:r>
      <w:r w:rsidR="000B2459">
        <w:rPr>
          <w:rFonts w:ascii="Times New Roman" w:hAnsi="Times New Roman" w:cs="Times New Roman"/>
          <w:color w:val="000000"/>
          <w:sz w:val="24"/>
          <w:szCs w:val="24"/>
          <w:lang w:val="sr-Cyrl-RS"/>
        </w:rPr>
        <w:t xml:space="preserve">са </w:t>
      </w:r>
      <w:r w:rsidRPr="00DB1BAA">
        <w:rPr>
          <w:rFonts w:ascii="Times New Roman" w:hAnsi="Times New Roman" w:cs="Times New Roman"/>
          <w:color w:val="000000"/>
          <w:sz w:val="24"/>
          <w:szCs w:val="24"/>
          <w:lang w:val="sr-Cyrl-RS"/>
        </w:rPr>
        <w:t>безбедно</w:t>
      </w:r>
      <w:r w:rsidR="000B2459">
        <w:rPr>
          <w:rFonts w:ascii="Times New Roman" w:hAnsi="Times New Roman" w:cs="Times New Roman"/>
          <w:color w:val="000000"/>
          <w:sz w:val="24"/>
          <w:szCs w:val="24"/>
          <w:lang w:val="sr-Cyrl-RS"/>
        </w:rPr>
        <w:t>шћу</w:t>
      </w:r>
      <w:r w:rsidRPr="00DB1BAA">
        <w:rPr>
          <w:rFonts w:ascii="Times New Roman" w:hAnsi="Times New Roman" w:cs="Times New Roman"/>
          <w:color w:val="000000"/>
          <w:sz w:val="24"/>
          <w:szCs w:val="24"/>
          <w:lang w:val="sr-Cyrl-RS"/>
        </w:rPr>
        <w:t xml:space="preserve"> </w:t>
      </w:r>
      <w:r w:rsidR="000B2459">
        <w:rPr>
          <w:rFonts w:ascii="Times New Roman" w:hAnsi="Times New Roman" w:cs="Times New Roman"/>
          <w:color w:val="000000"/>
          <w:sz w:val="24"/>
          <w:szCs w:val="24"/>
          <w:lang w:val="sr-Cyrl-RS"/>
        </w:rPr>
        <w:t>и заштитом</w:t>
      </w:r>
      <w:r w:rsidR="003532A3">
        <w:rPr>
          <w:rFonts w:ascii="Times New Roman" w:hAnsi="Times New Roman" w:cs="Times New Roman"/>
          <w:color w:val="000000"/>
          <w:sz w:val="24"/>
          <w:szCs w:val="24"/>
          <w:lang w:val="sr-Cyrl-RS"/>
        </w:rPr>
        <w:t xml:space="preserve"> </w:t>
      </w:r>
      <w:r w:rsidRPr="00DB1BAA">
        <w:rPr>
          <w:rFonts w:ascii="Times New Roman" w:hAnsi="Times New Roman" w:cs="Times New Roman"/>
          <w:color w:val="000000"/>
          <w:sz w:val="24"/>
          <w:szCs w:val="24"/>
          <w:lang w:val="sr-Cyrl-RS"/>
        </w:rPr>
        <w:t>деце на интернету.</w:t>
      </w:r>
    </w:p>
    <w:p w14:paraId="6A69A583" w14:textId="797CFE72" w:rsidR="00B36E61" w:rsidRDefault="00B36E61" w:rsidP="007826B5">
      <w:pPr>
        <w:spacing w:after="0"/>
        <w:ind w:firstLine="720"/>
        <w:jc w:val="both"/>
        <w:rPr>
          <w:rFonts w:ascii="Times New Roman" w:hAnsi="Times New Roman" w:cs="Times New Roman"/>
          <w:color w:val="000000"/>
          <w:sz w:val="24"/>
          <w:szCs w:val="24"/>
          <w:lang w:val="sr-Cyrl-RS"/>
        </w:rPr>
      </w:pPr>
    </w:p>
    <w:p w14:paraId="4B3A5F96" w14:textId="1971E738" w:rsidR="0073028C" w:rsidRDefault="0073028C" w:rsidP="007826B5">
      <w:pPr>
        <w:spacing w:after="0"/>
        <w:ind w:firstLine="720"/>
        <w:jc w:val="both"/>
        <w:rPr>
          <w:rFonts w:ascii="Times New Roman" w:hAnsi="Times New Roman" w:cs="Times New Roman"/>
          <w:color w:val="000000"/>
          <w:sz w:val="24"/>
          <w:szCs w:val="24"/>
          <w:lang w:val="sr-Cyrl-RS"/>
        </w:rPr>
      </w:pPr>
    </w:p>
    <w:p w14:paraId="41C00E22" w14:textId="77777777" w:rsidR="0073028C" w:rsidRPr="00610BB7" w:rsidRDefault="0073028C" w:rsidP="007826B5">
      <w:pPr>
        <w:spacing w:after="0"/>
        <w:ind w:firstLine="720"/>
        <w:jc w:val="both"/>
        <w:rPr>
          <w:rFonts w:ascii="Times New Roman" w:hAnsi="Times New Roman" w:cs="Times New Roman"/>
          <w:color w:val="000000"/>
          <w:sz w:val="24"/>
          <w:szCs w:val="24"/>
          <w:lang w:val="sr-Cyrl-RS"/>
        </w:rPr>
      </w:pPr>
    </w:p>
    <w:p w14:paraId="1DFFA95E" w14:textId="77777777" w:rsidR="00610BB7" w:rsidRPr="00DB1BAA" w:rsidRDefault="00610BB7" w:rsidP="007826B5">
      <w:pPr>
        <w:spacing w:after="0"/>
        <w:rPr>
          <w:rFonts w:ascii="Times New Roman" w:hAnsi="Times New Roman" w:cs="Times New Roman"/>
          <w:sz w:val="24"/>
          <w:szCs w:val="24"/>
          <w:lang w:val="sr-Cyrl-RS"/>
        </w:rPr>
      </w:pPr>
    </w:p>
    <w:p w14:paraId="571049ED" w14:textId="1E977CA4" w:rsidR="00610BB7" w:rsidRPr="00DB1BAA" w:rsidRDefault="00542B20" w:rsidP="00CC4B3D">
      <w:pPr>
        <w:spacing w:after="0"/>
        <w:jc w:val="center"/>
        <w:rPr>
          <w:rFonts w:ascii="Times New Roman" w:hAnsi="Times New Roman" w:cs="Times New Roman"/>
          <w:sz w:val="24"/>
          <w:szCs w:val="24"/>
          <w:lang w:val="sr-Cyrl-RS"/>
        </w:rPr>
      </w:pPr>
      <w:r w:rsidRPr="00AA6C8A">
        <w:rPr>
          <w:rFonts w:ascii="Times New Roman" w:hAnsi="Times New Roman" w:cs="Times New Roman"/>
          <w:b/>
          <w:color w:val="000000"/>
          <w:sz w:val="24"/>
          <w:szCs w:val="24"/>
          <w:lang w:val="sr-Cyrl-RS"/>
        </w:rPr>
        <w:lastRenderedPageBreak/>
        <w:t xml:space="preserve">Едукација </w:t>
      </w:r>
      <w:r>
        <w:rPr>
          <w:rFonts w:ascii="Times New Roman" w:hAnsi="Times New Roman" w:cs="Times New Roman"/>
          <w:b/>
          <w:color w:val="000000"/>
          <w:sz w:val="24"/>
          <w:szCs w:val="24"/>
          <w:lang w:val="sr-Cyrl-RS"/>
        </w:rPr>
        <w:t>и информисање</w:t>
      </w:r>
      <w:r w:rsidRPr="00AA6C8A">
        <w:rPr>
          <w:rFonts w:ascii="Times New Roman" w:hAnsi="Times New Roman" w:cs="Times New Roman"/>
          <w:b/>
          <w:color w:val="000000"/>
          <w:sz w:val="24"/>
          <w:szCs w:val="24"/>
          <w:lang w:val="sr-Cyrl-RS"/>
        </w:rPr>
        <w:t xml:space="preserve"> </w:t>
      </w:r>
      <w:r w:rsidR="00721830" w:rsidRPr="00AA6C8A">
        <w:rPr>
          <w:rFonts w:ascii="Times New Roman" w:hAnsi="Times New Roman" w:cs="Times New Roman"/>
          <w:b/>
          <w:color w:val="000000"/>
          <w:sz w:val="24"/>
          <w:szCs w:val="24"/>
          <w:lang w:val="sr-Cyrl-RS"/>
        </w:rPr>
        <w:t>деце, родитеља и наставника</w:t>
      </w:r>
    </w:p>
    <w:p w14:paraId="26F0F96B" w14:textId="77777777" w:rsidR="00DB487B" w:rsidRPr="002D31E9" w:rsidRDefault="00721830" w:rsidP="007826B5">
      <w:pPr>
        <w:spacing w:after="0"/>
        <w:jc w:val="center"/>
        <w:rPr>
          <w:rFonts w:ascii="Times New Roman" w:hAnsi="Times New Roman" w:cs="Times New Roman"/>
          <w:b/>
          <w:color w:val="000000"/>
          <w:sz w:val="24"/>
          <w:szCs w:val="24"/>
          <w:lang w:val="sr-Cyrl-RS"/>
        </w:rPr>
      </w:pPr>
      <w:r w:rsidRPr="002D31E9">
        <w:rPr>
          <w:rFonts w:ascii="Times New Roman" w:hAnsi="Times New Roman" w:cs="Times New Roman"/>
          <w:b/>
          <w:color w:val="000000"/>
          <w:sz w:val="24"/>
          <w:szCs w:val="24"/>
          <w:lang w:val="sr-Cyrl-RS"/>
        </w:rPr>
        <w:t>Члан 4.</w:t>
      </w:r>
    </w:p>
    <w:p w14:paraId="059D3C11" w14:textId="77777777" w:rsidR="00B273FF" w:rsidRPr="00DB1BAA" w:rsidRDefault="00B273FF" w:rsidP="007826B5">
      <w:pPr>
        <w:spacing w:after="0"/>
        <w:jc w:val="center"/>
        <w:rPr>
          <w:rFonts w:ascii="Times New Roman" w:hAnsi="Times New Roman" w:cs="Times New Roman"/>
          <w:sz w:val="24"/>
          <w:szCs w:val="24"/>
          <w:lang w:val="sr-Cyrl-RS"/>
        </w:rPr>
      </w:pPr>
    </w:p>
    <w:p w14:paraId="7C160282" w14:textId="349567A9" w:rsidR="00DB487B" w:rsidRPr="00610BB7" w:rsidRDefault="00721830" w:rsidP="007826B5">
      <w:pPr>
        <w:spacing w:after="0"/>
        <w:ind w:firstLine="720"/>
        <w:jc w:val="both"/>
        <w:rPr>
          <w:rFonts w:ascii="Times New Roman" w:hAnsi="Times New Roman" w:cs="Times New Roman"/>
          <w:color w:val="000000"/>
          <w:sz w:val="24"/>
          <w:szCs w:val="24"/>
          <w:lang w:val="sr-Cyrl-RS"/>
        </w:rPr>
      </w:pPr>
      <w:r w:rsidRPr="00DB1BAA">
        <w:rPr>
          <w:rFonts w:ascii="Times New Roman" w:hAnsi="Times New Roman" w:cs="Times New Roman"/>
          <w:color w:val="000000"/>
          <w:sz w:val="24"/>
          <w:szCs w:val="24"/>
          <w:lang w:val="sr-Cyrl-RS"/>
        </w:rPr>
        <w:t xml:space="preserve">Предмет едукације </w:t>
      </w:r>
      <w:r w:rsidR="00542B20">
        <w:rPr>
          <w:rFonts w:ascii="Times New Roman" w:hAnsi="Times New Roman" w:cs="Times New Roman"/>
          <w:color w:val="000000"/>
          <w:sz w:val="24"/>
          <w:szCs w:val="24"/>
          <w:lang w:val="sr-Cyrl-RS"/>
        </w:rPr>
        <w:t xml:space="preserve">и </w:t>
      </w:r>
      <w:r w:rsidR="00542B20" w:rsidRPr="00DB1BAA">
        <w:rPr>
          <w:rFonts w:ascii="Times New Roman" w:hAnsi="Times New Roman" w:cs="Times New Roman"/>
          <w:color w:val="000000"/>
          <w:sz w:val="24"/>
          <w:szCs w:val="24"/>
          <w:lang w:val="sr-Cyrl-RS"/>
        </w:rPr>
        <w:t xml:space="preserve">информисања </w:t>
      </w:r>
      <w:r w:rsidRPr="00DB1BAA">
        <w:rPr>
          <w:rFonts w:ascii="Times New Roman" w:hAnsi="Times New Roman" w:cs="Times New Roman"/>
          <w:color w:val="000000"/>
          <w:sz w:val="24"/>
          <w:szCs w:val="24"/>
          <w:lang w:val="sr-Cyrl-RS"/>
        </w:rPr>
        <w:t>деце, родитеља и наставника су:</w:t>
      </w:r>
    </w:p>
    <w:p w14:paraId="736B271D" w14:textId="77777777" w:rsidR="00DB487B" w:rsidRPr="00610BB7" w:rsidRDefault="00721830" w:rsidP="007826B5">
      <w:pPr>
        <w:spacing w:after="0"/>
        <w:ind w:firstLine="720"/>
        <w:jc w:val="both"/>
        <w:rPr>
          <w:rFonts w:ascii="Times New Roman" w:hAnsi="Times New Roman" w:cs="Times New Roman"/>
          <w:color w:val="000000"/>
          <w:sz w:val="24"/>
          <w:szCs w:val="24"/>
          <w:lang w:val="sr-Cyrl-RS"/>
        </w:rPr>
      </w:pPr>
      <w:r w:rsidRPr="00DB1BAA">
        <w:rPr>
          <w:rFonts w:ascii="Times New Roman" w:hAnsi="Times New Roman" w:cs="Times New Roman"/>
          <w:color w:val="000000"/>
          <w:sz w:val="24"/>
          <w:szCs w:val="24"/>
          <w:lang w:val="sr-Cyrl-RS"/>
        </w:rPr>
        <w:t>1) предности коришћења интернета;</w:t>
      </w:r>
    </w:p>
    <w:p w14:paraId="70C88755" w14:textId="77777777" w:rsidR="00DB487B" w:rsidRPr="00610BB7" w:rsidRDefault="00721830" w:rsidP="007826B5">
      <w:pPr>
        <w:spacing w:after="0"/>
        <w:ind w:firstLine="720"/>
        <w:jc w:val="both"/>
        <w:rPr>
          <w:rFonts w:ascii="Times New Roman" w:hAnsi="Times New Roman" w:cs="Times New Roman"/>
          <w:color w:val="000000"/>
          <w:sz w:val="24"/>
          <w:szCs w:val="24"/>
          <w:lang w:val="sr-Cyrl-RS"/>
        </w:rPr>
      </w:pPr>
      <w:r w:rsidRPr="00DB1BAA">
        <w:rPr>
          <w:rFonts w:ascii="Times New Roman" w:hAnsi="Times New Roman" w:cs="Times New Roman"/>
          <w:color w:val="000000"/>
          <w:sz w:val="24"/>
          <w:szCs w:val="24"/>
          <w:lang w:val="sr-Cyrl-RS"/>
        </w:rPr>
        <w:t>2) ризици коришћења интернета;</w:t>
      </w:r>
    </w:p>
    <w:p w14:paraId="57FCB533" w14:textId="77777777" w:rsidR="00DB487B" w:rsidRPr="00610BB7" w:rsidRDefault="00721830" w:rsidP="007826B5">
      <w:pPr>
        <w:spacing w:after="0"/>
        <w:ind w:firstLine="720"/>
        <w:jc w:val="both"/>
        <w:rPr>
          <w:rFonts w:ascii="Times New Roman" w:hAnsi="Times New Roman" w:cs="Times New Roman"/>
          <w:color w:val="000000"/>
          <w:sz w:val="24"/>
          <w:szCs w:val="24"/>
          <w:lang w:val="sr-Cyrl-RS"/>
        </w:rPr>
      </w:pPr>
      <w:r w:rsidRPr="00DB1BAA">
        <w:rPr>
          <w:rFonts w:ascii="Times New Roman" w:hAnsi="Times New Roman" w:cs="Times New Roman"/>
          <w:color w:val="000000"/>
          <w:sz w:val="24"/>
          <w:szCs w:val="24"/>
          <w:lang w:val="sr-Cyrl-RS"/>
        </w:rPr>
        <w:t>3) начини безбедног коришћења интернета.</w:t>
      </w:r>
    </w:p>
    <w:p w14:paraId="14C03FF8" w14:textId="3BDE87F9" w:rsidR="00B273FF" w:rsidRDefault="00E66A24" w:rsidP="007826B5">
      <w:pPr>
        <w:spacing w:after="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Министарство</w:t>
      </w:r>
      <w:r w:rsidRPr="00DB1BAA">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lang w:val="sr-Cyrl-RS"/>
        </w:rPr>
        <w:t>спроводи а</w:t>
      </w:r>
      <w:r w:rsidR="00721830" w:rsidRPr="00DB1BAA">
        <w:rPr>
          <w:rFonts w:ascii="Times New Roman" w:hAnsi="Times New Roman" w:cs="Times New Roman"/>
          <w:color w:val="000000"/>
          <w:sz w:val="24"/>
          <w:szCs w:val="24"/>
          <w:lang w:val="sr-Cyrl-RS"/>
        </w:rPr>
        <w:t>ктивности из става 1. овог члана</w:t>
      </w:r>
      <w:r w:rsidR="006B03AF">
        <w:rPr>
          <w:rFonts w:ascii="Times New Roman" w:hAnsi="Times New Roman" w:cs="Times New Roman"/>
          <w:color w:val="000000"/>
          <w:sz w:val="24"/>
          <w:szCs w:val="24"/>
          <w:lang w:val="sr-Cyrl-RS"/>
        </w:rPr>
        <w:t xml:space="preserve"> </w:t>
      </w:r>
      <w:r w:rsidR="00762869">
        <w:rPr>
          <w:rFonts w:ascii="Times New Roman" w:hAnsi="Times New Roman" w:cs="Times New Roman"/>
          <w:color w:val="000000"/>
          <w:sz w:val="24"/>
          <w:szCs w:val="24"/>
          <w:lang w:val="sr-Cyrl-RS"/>
        </w:rPr>
        <w:t>у сарадњи са надлежним органима</w:t>
      </w:r>
      <w:r w:rsidR="00AA41C4">
        <w:rPr>
          <w:rFonts w:ascii="Times New Roman" w:hAnsi="Times New Roman" w:cs="Times New Roman"/>
          <w:color w:val="000000"/>
          <w:sz w:val="24"/>
          <w:szCs w:val="24"/>
          <w:lang w:val="sr-Cyrl-RS"/>
        </w:rPr>
        <w:t xml:space="preserve"> и институцијама</w:t>
      </w:r>
      <w:r w:rsidR="00762869">
        <w:rPr>
          <w:rFonts w:ascii="Times New Roman" w:hAnsi="Times New Roman" w:cs="Times New Roman"/>
          <w:color w:val="000000"/>
          <w:sz w:val="24"/>
          <w:szCs w:val="24"/>
          <w:lang w:val="sr-Cyrl-RS"/>
        </w:rPr>
        <w:t>, школама</w:t>
      </w:r>
      <w:r w:rsidR="00EF0FA5">
        <w:rPr>
          <w:rFonts w:ascii="Times New Roman" w:hAnsi="Times New Roman" w:cs="Times New Roman"/>
          <w:color w:val="000000"/>
          <w:sz w:val="24"/>
          <w:szCs w:val="24"/>
        </w:rPr>
        <w:t>,</w:t>
      </w:r>
      <w:r w:rsidR="00056F79">
        <w:rPr>
          <w:rFonts w:ascii="Times New Roman" w:hAnsi="Times New Roman" w:cs="Times New Roman"/>
          <w:color w:val="000000"/>
          <w:sz w:val="24"/>
          <w:szCs w:val="24"/>
          <w:lang w:val="sr-Cyrl-RS"/>
        </w:rPr>
        <w:t xml:space="preserve"> </w:t>
      </w:r>
      <w:r w:rsidR="00C9372F">
        <w:rPr>
          <w:rFonts w:ascii="Times New Roman" w:hAnsi="Times New Roman" w:cs="Times New Roman"/>
          <w:color w:val="000000"/>
          <w:sz w:val="24"/>
          <w:szCs w:val="24"/>
          <w:lang w:val="sr-Cyrl-RS"/>
        </w:rPr>
        <w:t xml:space="preserve">медијима, </w:t>
      </w:r>
      <w:r w:rsidR="00056F79">
        <w:rPr>
          <w:rFonts w:ascii="Times New Roman" w:hAnsi="Times New Roman" w:cs="Times New Roman"/>
          <w:color w:val="000000"/>
          <w:sz w:val="24"/>
          <w:szCs w:val="24"/>
          <w:lang w:val="sr-Cyrl-RS"/>
        </w:rPr>
        <w:t>цивилн</w:t>
      </w:r>
      <w:r w:rsidR="00C9372F">
        <w:rPr>
          <w:rFonts w:ascii="Times New Roman" w:hAnsi="Times New Roman" w:cs="Times New Roman"/>
          <w:color w:val="000000"/>
          <w:sz w:val="24"/>
          <w:szCs w:val="24"/>
          <w:lang w:val="sr-Cyrl-RS"/>
        </w:rPr>
        <w:t>им и приватним</w:t>
      </w:r>
      <w:r w:rsidR="00056F79">
        <w:rPr>
          <w:rFonts w:ascii="Times New Roman" w:hAnsi="Times New Roman" w:cs="Times New Roman"/>
          <w:color w:val="000000"/>
          <w:sz w:val="24"/>
          <w:szCs w:val="24"/>
          <w:lang w:val="sr-Cyrl-RS"/>
        </w:rPr>
        <w:t xml:space="preserve"> </w:t>
      </w:r>
      <w:r w:rsidR="00C9372F">
        <w:rPr>
          <w:rFonts w:ascii="Times New Roman" w:hAnsi="Times New Roman" w:cs="Times New Roman"/>
          <w:color w:val="000000"/>
          <w:sz w:val="24"/>
          <w:szCs w:val="24"/>
          <w:lang w:val="sr-Cyrl-RS"/>
        </w:rPr>
        <w:t>сектором,</w:t>
      </w:r>
      <w:r w:rsidR="00EF0FA5">
        <w:rPr>
          <w:rFonts w:ascii="Times New Roman" w:hAnsi="Times New Roman" w:cs="Times New Roman"/>
          <w:color w:val="000000"/>
          <w:sz w:val="24"/>
          <w:szCs w:val="24"/>
          <w:lang w:val="sr-Cyrl-RS"/>
        </w:rPr>
        <w:t xml:space="preserve"> академском </w:t>
      </w:r>
      <w:r w:rsidR="00C9372F">
        <w:rPr>
          <w:rFonts w:ascii="Times New Roman" w:hAnsi="Times New Roman" w:cs="Times New Roman"/>
          <w:color w:val="000000"/>
          <w:sz w:val="24"/>
          <w:szCs w:val="24"/>
          <w:lang w:val="sr-Cyrl-RS"/>
        </w:rPr>
        <w:t>заједницом</w:t>
      </w:r>
      <w:r w:rsidR="00303036">
        <w:rPr>
          <w:rFonts w:ascii="Times New Roman" w:hAnsi="Times New Roman" w:cs="Times New Roman"/>
          <w:color w:val="000000"/>
          <w:sz w:val="24"/>
          <w:szCs w:val="24"/>
          <w:lang w:val="sr-Cyrl-RS"/>
        </w:rPr>
        <w:t xml:space="preserve">, </w:t>
      </w:r>
      <w:r w:rsidR="00AF09C5">
        <w:rPr>
          <w:rFonts w:ascii="Times New Roman" w:hAnsi="Times New Roman" w:cs="Times New Roman"/>
          <w:color w:val="000000"/>
          <w:sz w:val="24"/>
          <w:szCs w:val="24"/>
          <w:lang w:val="sr-Cyrl-RS"/>
        </w:rPr>
        <w:t>истакнутим појединцима у области савременог стваралаштва и</w:t>
      </w:r>
      <w:r w:rsidR="007E0691">
        <w:rPr>
          <w:rFonts w:ascii="Times New Roman" w:hAnsi="Times New Roman" w:cs="Times New Roman"/>
          <w:color w:val="000000"/>
          <w:sz w:val="24"/>
          <w:szCs w:val="24"/>
          <w:lang w:val="sr-Cyrl-RS"/>
        </w:rPr>
        <w:t xml:space="preserve"> креативне индустрије и</w:t>
      </w:r>
      <w:r w:rsidR="00AF09C5">
        <w:rPr>
          <w:rFonts w:ascii="Times New Roman" w:hAnsi="Times New Roman" w:cs="Times New Roman"/>
          <w:color w:val="000000"/>
          <w:sz w:val="24"/>
          <w:szCs w:val="24"/>
          <w:lang w:val="sr-Cyrl-RS"/>
        </w:rPr>
        <w:t xml:space="preserve"> другим заинтересованим субјектима</w:t>
      </w:r>
      <w:r w:rsidR="00056F79">
        <w:rPr>
          <w:rFonts w:ascii="Times New Roman" w:hAnsi="Times New Roman" w:cs="Times New Roman"/>
          <w:color w:val="000000"/>
          <w:sz w:val="24"/>
          <w:szCs w:val="24"/>
          <w:lang w:val="sr-Cyrl-RS"/>
        </w:rPr>
        <w:t>.</w:t>
      </w:r>
    </w:p>
    <w:p w14:paraId="2E62C9C9" w14:textId="6B4EA400" w:rsidR="005040AD" w:rsidRDefault="002629BB" w:rsidP="001D28AB">
      <w:pPr>
        <w:spacing w:after="0"/>
        <w:ind w:firstLine="720"/>
        <w:jc w:val="both"/>
        <w:rPr>
          <w:rFonts w:ascii="Times New Roman" w:hAnsi="Times New Roman" w:cs="Times New Roman"/>
          <w:color w:val="000000"/>
          <w:sz w:val="24"/>
          <w:szCs w:val="24"/>
          <w:lang w:val="sr-Cyrl-RS"/>
        </w:rPr>
      </w:pPr>
      <w:r w:rsidRPr="002629BB">
        <w:rPr>
          <w:rFonts w:ascii="Times New Roman" w:hAnsi="Times New Roman" w:cs="Times New Roman"/>
          <w:color w:val="000000"/>
          <w:sz w:val="24"/>
          <w:szCs w:val="24"/>
          <w:lang w:val="sr-Cyrl-RS"/>
        </w:rPr>
        <w:t xml:space="preserve">Када се </w:t>
      </w:r>
      <w:r w:rsidR="00AA41C4">
        <w:rPr>
          <w:rFonts w:ascii="Times New Roman" w:hAnsi="Times New Roman" w:cs="Times New Roman"/>
          <w:color w:val="000000"/>
          <w:sz w:val="24"/>
          <w:szCs w:val="24"/>
          <w:lang w:val="sr-Cyrl-RS"/>
        </w:rPr>
        <w:t xml:space="preserve">активности из става 1. овог члана </w:t>
      </w:r>
      <w:r w:rsidRPr="002629BB">
        <w:rPr>
          <w:rFonts w:ascii="Times New Roman" w:hAnsi="Times New Roman" w:cs="Times New Roman"/>
          <w:color w:val="000000"/>
          <w:sz w:val="24"/>
          <w:szCs w:val="24"/>
          <w:lang w:val="sr-Cyrl-RS"/>
        </w:rPr>
        <w:t xml:space="preserve">организују у школи, школа обезбеђује присуство </w:t>
      </w:r>
      <w:r w:rsidR="00B36E61">
        <w:rPr>
          <w:rFonts w:ascii="Times New Roman" w:hAnsi="Times New Roman" w:cs="Times New Roman"/>
          <w:color w:val="000000"/>
          <w:sz w:val="24"/>
          <w:szCs w:val="24"/>
          <w:lang w:val="sr-Cyrl-RS"/>
        </w:rPr>
        <w:t xml:space="preserve">деце </w:t>
      </w:r>
      <w:r w:rsidRPr="002629BB">
        <w:rPr>
          <w:rFonts w:ascii="Times New Roman" w:hAnsi="Times New Roman" w:cs="Times New Roman"/>
          <w:color w:val="000000"/>
          <w:sz w:val="24"/>
          <w:szCs w:val="24"/>
          <w:lang w:val="sr-Cyrl-RS"/>
        </w:rPr>
        <w:t xml:space="preserve">и наставника, а родитеље позива да </w:t>
      </w:r>
      <w:r w:rsidR="00E350E6">
        <w:rPr>
          <w:rFonts w:ascii="Times New Roman" w:hAnsi="Times New Roman" w:cs="Times New Roman"/>
          <w:color w:val="000000"/>
          <w:sz w:val="24"/>
          <w:szCs w:val="24"/>
          <w:lang w:val="sr-Cyrl-RS"/>
        </w:rPr>
        <w:t xml:space="preserve">присуствују и </w:t>
      </w:r>
      <w:r w:rsidRPr="002629BB">
        <w:rPr>
          <w:rFonts w:ascii="Times New Roman" w:hAnsi="Times New Roman" w:cs="Times New Roman"/>
          <w:color w:val="000000"/>
          <w:sz w:val="24"/>
          <w:szCs w:val="24"/>
          <w:lang w:val="sr-Cyrl-RS"/>
        </w:rPr>
        <w:t xml:space="preserve">указује им на значај </w:t>
      </w:r>
      <w:r w:rsidR="00E350E6">
        <w:rPr>
          <w:rFonts w:ascii="Times New Roman" w:hAnsi="Times New Roman" w:cs="Times New Roman"/>
          <w:color w:val="000000"/>
          <w:sz w:val="24"/>
          <w:szCs w:val="24"/>
          <w:lang w:val="sr-Cyrl-RS"/>
        </w:rPr>
        <w:t>њиховог учешћа у е</w:t>
      </w:r>
      <w:r w:rsidRPr="002629BB">
        <w:rPr>
          <w:rFonts w:ascii="Times New Roman" w:hAnsi="Times New Roman" w:cs="Times New Roman"/>
          <w:color w:val="000000"/>
          <w:sz w:val="24"/>
          <w:szCs w:val="24"/>
          <w:lang w:val="sr-Cyrl-RS"/>
        </w:rPr>
        <w:t>дукативни</w:t>
      </w:r>
      <w:r w:rsidR="00E350E6">
        <w:rPr>
          <w:rFonts w:ascii="Times New Roman" w:hAnsi="Times New Roman" w:cs="Times New Roman"/>
          <w:color w:val="000000"/>
          <w:sz w:val="24"/>
          <w:szCs w:val="24"/>
          <w:lang w:val="sr-Cyrl-RS"/>
        </w:rPr>
        <w:t>м</w:t>
      </w:r>
      <w:r w:rsidRPr="002629BB">
        <w:rPr>
          <w:rFonts w:ascii="Times New Roman" w:hAnsi="Times New Roman" w:cs="Times New Roman"/>
          <w:color w:val="000000"/>
          <w:sz w:val="24"/>
          <w:szCs w:val="24"/>
          <w:lang w:val="sr-Cyrl-RS"/>
        </w:rPr>
        <w:t xml:space="preserve"> активности</w:t>
      </w:r>
      <w:r w:rsidR="00E350E6">
        <w:rPr>
          <w:rFonts w:ascii="Times New Roman" w:hAnsi="Times New Roman" w:cs="Times New Roman"/>
          <w:color w:val="000000"/>
          <w:sz w:val="24"/>
          <w:szCs w:val="24"/>
          <w:lang w:val="sr-Cyrl-RS"/>
        </w:rPr>
        <w:t>ма</w:t>
      </w:r>
      <w:r w:rsidRPr="002629BB">
        <w:rPr>
          <w:rFonts w:ascii="Times New Roman" w:hAnsi="Times New Roman" w:cs="Times New Roman"/>
          <w:color w:val="000000"/>
          <w:sz w:val="24"/>
          <w:szCs w:val="24"/>
          <w:lang w:val="sr-Cyrl-RS"/>
        </w:rPr>
        <w:t xml:space="preserve"> које спроводи Министарство</w:t>
      </w:r>
      <w:r w:rsidR="00EE74C1">
        <w:rPr>
          <w:rFonts w:ascii="Times New Roman" w:hAnsi="Times New Roman" w:cs="Times New Roman"/>
          <w:color w:val="000000"/>
          <w:sz w:val="24"/>
          <w:szCs w:val="24"/>
          <w:lang w:val="sr-Cyrl-RS"/>
        </w:rPr>
        <w:t>.</w:t>
      </w:r>
    </w:p>
    <w:p w14:paraId="2C4C6A0F" w14:textId="223273ED" w:rsidR="00DB487B" w:rsidRDefault="00721830" w:rsidP="007826B5">
      <w:pPr>
        <w:spacing w:after="0"/>
        <w:ind w:firstLine="720"/>
        <w:jc w:val="both"/>
        <w:rPr>
          <w:rFonts w:ascii="Times New Roman" w:hAnsi="Times New Roman" w:cs="Times New Roman"/>
          <w:color w:val="000000"/>
          <w:sz w:val="24"/>
          <w:szCs w:val="24"/>
          <w:lang w:val="sr-Cyrl-RS"/>
        </w:rPr>
      </w:pPr>
      <w:r w:rsidRPr="00DB1BAA">
        <w:rPr>
          <w:rFonts w:ascii="Times New Roman" w:hAnsi="Times New Roman" w:cs="Times New Roman"/>
          <w:color w:val="000000"/>
          <w:sz w:val="24"/>
          <w:szCs w:val="24"/>
          <w:lang w:val="sr-Cyrl-RS"/>
        </w:rPr>
        <w:t>Јавни медијски сервис</w:t>
      </w:r>
      <w:r w:rsidR="00E75744">
        <w:rPr>
          <w:rFonts w:ascii="Times New Roman" w:hAnsi="Times New Roman" w:cs="Times New Roman"/>
          <w:color w:val="000000"/>
          <w:sz w:val="24"/>
          <w:szCs w:val="24"/>
          <w:lang w:val="sr-Cyrl-RS"/>
        </w:rPr>
        <w:t xml:space="preserve">, </w:t>
      </w:r>
      <w:r w:rsidR="001C33F2" w:rsidRPr="00DB1BAA">
        <w:rPr>
          <w:rFonts w:ascii="Times New Roman" w:hAnsi="Times New Roman" w:cs="Times New Roman"/>
          <w:color w:val="000000"/>
          <w:sz w:val="24"/>
          <w:szCs w:val="24"/>
          <w:lang w:val="sr-Cyrl-RS"/>
        </w:rPr>
        <w:t>у сарадњи са Министарством</w:t>
      </w:r>
      <w:r w:rsidR="001C33F2">
        <w:rPr>
          <w:rFonts w:ascii="Times New Roman" w:hAnsi="Times New Roman" w:cs="Times New Roman"/>
          <w:color w:val="000000"/>
          <w:sz w:val="24"/>
          <w:szCs w:val="24"/>
          <w:lang w:val="sr-Cyrl-RS"/>
        </w:rPr>
        <w:t xml:space="preserve">, </w:t>
      </w:r>
      <w:r w:rsidR="001C33F2" w:rsidRPr="00DB1BAA">
        <w:rPr>
          <w:rFonts w:ascii="Times New Roman" w:hAnsi="Times New Roman" w:cs="Times New Roman"/>
          <w:color w:val="000000"/>
          <w:sz w:val="24"/>
          <w:szCs w:val="24"/>
          <w:lang w:val="sr-Cyrl-RS"/>
        </w:rPr>
        <w:t>промовише</w:t>
      </w:r>
      <w:r w:rsidR="001C33F2">
        <w:rPr>
          <w:rFonts w:ascii="Times New Roman" w:hAnsi="Times New Roman" w:cs="Times New Roman"/>
          <w:color w:val="000000"/>
          <w:sz w:val="24"/>
          <w:szCs w:val="24"/>
          <w:lang w:val="sr-Cyrl-RS"/>
        </w:rPr>
        <w:t xml:space="preserve"> и емитује програмске садржаје у јавном интересу који се односе на безбедност и заштиту деце на интернету, а све </w:t>
      </w:r>
      <w:r w:rsidR="00E75744">
        <w:rPr>
          <w:rFonts w:ascii="Times New Roman" w:hAnsi="Times New Roman" w:cs="Times New Roman"/>
          <w:color w:val="000000"/>
          <w:sz w:val="24"/>
          <w:szCs w:val="24"/>
          <w:lang w:val="sr-Cyrl-RS"/>
        </w:rPr>
        <w:t>у складу са прописима којима се уређује јавни медијски сервис и јавно информисање</w:t>
      </w:r>
      <w:r w:rsidR="009915A0" w:rsidRPr="009915A0">
        <w:rPr>
          <w:rFonts w:ascii="Times New Roman" w:hAnsi="Times New Roman" w:cs="Times New Roman"/>
          <w:color w:val="000000"/>
          <w:sz w:val="24"/>
          <w:szCs w:val="24"/>
          <w:lang w:val="sr-Cyrl-RS"/>
        </w:rPr>
        <w:t xml:space="preserve"> </w:t>
      </w:r>
      <w:r w:rsidR="009915A0">
        <w:rPr>
          <w:rFonts w:ascii="Times New Roman" w:hAnsi="Times New Roman" w:cs="Times New Roman"/>
          <w:color w:val="000000"/>
          <w:sz w:val="24"/>
          <w:szCs w:val="24"/>
          <w:lang w:val="sr-Cyrl-RS"/>
        </w:rPr>
        <w:t>и овом уредбом</w:t>
      </w:r>
      <w:r w:rsidR="001C33F2">
        <w:rPr>
          <w:rFonts w:ascii="Times New Roman" w:hAnsi="Times New Roman" w:cs="Times New Roman"/>
          <w:color w:val="000000"/>
          <w:sz w:val="24"/>
          <w:szCs w:val="24"/>
          <w:lang w:val="sr-Cyrl-RS"/>
        </w:rPr>
        <w:t>.</w:t>
      </w:r>
      <w:r w:rsidR="00E75744">
        <w:rPr>
          <w:rFonts w:ascii="Times New Roman" w:hAnsi="Times New Roman" w:cs="Times New Roman"/>
          <w:color w:val="000000"/>
          <w:sz w:val="24"/>
          <w:szCs w:val="24"/>
          <w:lang w:val="sr-Cyrl-RS"/>
        </w:rPr>
        <w:t xml:space="preserve"> </w:t>
      </w:r>
      <w:r w:rsidR="00CB1361">
        <w:rPr>
          <w:rFonts w:ascii="Times New Roman" w:hAnsi="Times New Roman" w:cs="Times New Roman"/>
          <w:color w:val="000000"/>
          <w:sz w:val="24"/>
          <w:szCs w:val="24"/>
          <w:lang w:val="sr-Cyrl-RS"/>
        </w:rPr>
        <w:t xml:space="preserve"> </w:t>
      </w:r>
    </w:p>
    <w:p w14:paraId="74F5BE47" w14:textId="7536FDD8" w:rsidR="001062D7" w:rsidRPr="00314BF8" w:rsidRDefault="00314BF8" w:rsidP="00762869">
      <w:pPr>
        <w:spacing w:after="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Министарство</w:t>
      </w:r>
      <w:r w:rsidR="005857D2">
        <w:rPr>
          <w:rFonts w:ascii="Times New Roman" w:hAnsi="Times New Roman" w:cs="Times New Roman"/>
          <w:color w:val="000000"/>
          <w:sz w:val="24"/>
          <w:szCs w:val="24"/>
        </w:rPr>
        <w:t xml:space="preserve"> </w:t>
      </w:r>
      <w:r w:rsidR="00E651B4">
        <w:rPr>
          <w:rFonts w:ascii="Times New Roman" w:hAnsi="Times New Roman" w:cs="Times New Roman"/>
          <w:color w:val="000000"/>
          <w:sz w:val="24"/>
          <w:szCs w:val="24"/>
          <w:lang w:val="sr-Cyrl-RS"/>
        </w:rPr>
        <w:t>у сарадњи са</w:t>
      </w:r>
      <w:r>
        <w:rPr>
          <w:rFonts w:ascii="Times New Roman" w:hAnsi="Times New Roman" w:cs="Times New Roman"/>
          <w:color w:val="000000"/>
          <w:sz w:val="24"/>
          <w:szCs w:val="24"/>
          <w:lang w:val="sr-Cyrl-RS"/>
        </w:rPr>
        <w:t xml:space="preserve"> </w:t>
      </w:r>
      <w:r w:rsidR="00E651B4">
        <w:rPr>
          <w:rFonts w:ascii="Times New Roman" w:hAnsi="Times New Roman" w:cs="Times New Roman"/>
          <w:color w:val="000000"/>
          <w:sz w:val="24"/>
          <w:szCs w:val="24"/>
          <w:lang w:val="sr-Cyrl-RS"/>
        </w:rPr>
        <w:t>осталим</w:t>
      </w:r>
      <w:r w:rsidR="005D46E3">
        <w:rPr>
          <w:rFonts w:ascii="Times New Roman" w:hAnsi="Times New Roman" w:cs="Times New Roman"/>
          <w:color w:val="000000"/>
          <w:sz w:val="24"/>
          <w:szCs w:val="24"/>
          <w:lang w:val="sr-Cyrl-RS"/>
        </w:rPr>
        <w:t xml:space="preserve"> пружаоц</w:t>
      </w:r>
      <w:r w:rsidR="00E651B4">
        <w:rPr>
          <w:rFonts w:ascii="Times New Roman" w:hAnsi="Times New Roman" w:cs="Times New Roman"/>
          <w:color w:val="000000"/>
          <w:sz w:val="24"/>
          <w:szCs w:val="24"/>
          <w:lang w:val="sr-Cyrl-RS"/>
        </w:rPr>
        <w:t>има</w:t>
      </w:r>
      <w:r w:rsidR="005D46E3">
        <w:rPr>
          <w:rFonts w:ascii="Times New Roman" w:hAnsi="Times New Roman" w:cs="Times New Roman"/>
          <w:color w:val="000000"/>
          <w:sz w:val="24"/>
          <w:szCs w:val="24"/>
          <w:lang w:val="sr-Cyrl-RS"/>
        </w:rPr>
        <w:t xml:space="preserve"> медијских услуга </w:t>
      </w:r>
      <w:r w:rsidR="00E651B4">
        <w:rPr>
          <w:rFonts w:ascii="Times New Roman" w:hAnsi="Times New Roman" w:cs="Times New Roman"/>
          <w:color w:val="000000"/>
          <w:sz w:val="24"/>
          <w:szCs w:val="24"/>
          <w:lang w:val="sr-Cyrl-RS"/>
        </w:rPr>
        <w:t>ради на промоцији и подстицању емитовања</w:t>
      </w:r>
      <w:r w:rsidR="005D46E3">
        <w:rPr>
          <w:rFonts w:ascii="Times New Roman" w:hAnsi="Times New Roman" w:cs="Times New Roman"/>
          <w:color w:val="000000"/>
          <w:sz w:val="24"/>
          <w:szCs w:val="24"/>
          <w:lang w:val="sr-Cyrl-RS"/>
        </w:rPr>
        <w:t xml:space="preserve"> програмск</w:t>
      </w:r>
      <w:r w:rsidR="00E651B4">
        <w:rPr>
          <w:rFonts w:ascii="Times New Roman" w:hAnsi="Times New Roman" w:cs="Times New Roman"/>
          <w:color w:val="000000"/>
          <w:sz w:val="24"/>
          <w:szCs w:val="24"/>
          <w:lang w:val="sr-Cyrl-RS"/>
        </w:rPr>
        <w:t>их садржаја</w:t>
      </w:r>
      <w:r w:rsidR="005D46E3">
        <w:rPr>
          <w:rFonts w:ascii="Times New Roman" w:hAnsi="Times New Roman" w:cs="Times New Roman"/>
          <w:color w:val="000000"/>
          <w:sz w:val="24"/>
          <w:szCs w:val="24"/>
          <w:lang w:val="sr-Cyrl-RS"/>
        </w:rPr>
        <w:t xml:space="preserve"> </w:t>
      </w:r>
      <w:r w:rsidR="005857D2">
        <w:rPr>
          <w:rFonts w:ascii="Times New Roman" w:hAnsi="Times New Roman" w:cs="Times New Roman"/>
          <w:color w:val="000000"/>
          <w:sz w:val="24"/>
          <w:szCs w:val="24"/>
          <w:lang w:val="sr-Cyrl-RS"/>
        </w:rPr>
        <w:t xml:space="preserve">у јавном интересу </w:t>
      </w:r>
      <w:r w:rsidR="005D46E3">
        <w:rPr>
          <w:rFonts w:ascii="Times New Roman" w:hAnsi="Times New Roman" w:cs="Times New Roman"/>
          <w:color w:val="000000"/>
          <w:sz w:val="24"/>
          <w:szCs w:val="24"/>
          <w:lang w:val="sr-Cyrl-RS"/>
        </w:rPr>
        <w:t xml:space="preserve">који се односе на безбедност и заштиту деце на интернету, </w:t>
      </w:r>
      <w:r w:rsidR="00E651B4">
        <w:rPr>
          <w:rFonts w:ascii="Times New Roman" w:hAnsi="Times New Roman" w:cs="Times New Roman"/>
          <w:color w:val="000000"/>
          <w:sz w:val="24"/>
          <w:szCs w:val="24"/>
          <w:lang w:val="sr-Cyrl-RS"/>
        </w:rPr>
        <w:t xml:space="preserve">а све </w:t>
      </w:r>
      <w:r w:rsidR="00781EB4">
        <w:rPr>
          <w:rFonts w:ascii="Times New Roman" w:hAnsi="Times New Roman" w:cs="Times New Roman"/>
          <w:color w:val="000000"/>
          <w:sz w:val="24"/>
          <w:szCs w:val="24"/>
          <w:lang w:val="sr-Cyrl-RS"/>
        </w:rPr>
        <w:t xml:space="preserve">у складу са </w:t>
      </w:r>
      <w:r w:rsidR="005D46E3">
        <w:rPr>
          <w:rFonts w:ascii="Times New Roman" w:hAnsi="Times New Roman" w:cs="Times New Roman"/>
          <w:color w:val="000000"/>
          <w:sz w:val="24"/>
          <w:szCs w:val="24"/>
          <w:lang w:val="sr-Cyrl-RS"/>
        </w:rPr>
        <w:t>прописима</w:t>
      </w:r>
      <w:r w:rsidR="00781EB4">
        <w:rPr>
          <w:rFonts w:ascii="Times New Roman" w:hAnsi="Times New Roman" w:cs="Times New Roman"/>
          <w:color w:val="000000"/>
          <w:sz w:val="24"/>
          <w:szCs w:val="24"/>
          <w:lang w:val="sr-Cyrl-RS"/>
        </w:rPr>
        <w:t xml:space="preserve"> и овом уредбом, </w:t>
      </w:r>
      <w:r w:rsidR="00DE5727">
        <w:rPr>
          <w:rFonts w:ascii="Times New Roman" w:hAnsi="Times New Roman" w:cs="Times New Roman"/>
          <w:color w:val="000000"/>
          <w:sz w:val="24"/>
          <w:szCs w:val="24"/>
          <w:lang w:val="sr-Cyrl-RS"/>
        </w:rPr>
        <w:t>професионалним и етичким стандардима и принципима друштвено одговорног пословања.</w:t>
      </w:r>
    </w:p>
    <w:p w14:paraId="129199AA" w14:textId="77777777" w:rsidR="00610BB7" w:rsidRPr="00DB1BAA" w:rsidRDefault="00610BB7" w:rsidP="002D31E9">
      <w:pPr>
        <w:spacing w:after="0"/>
        <w:ind w:firstLine="720"/>
        <w:rPr>
          <w:rFonts w:ascii="Times New Roman" w:hAnsi="Times New Roman" w:cs="Times New Roman"/>
          <w:sz w:val="24"/>
          <w:szCs w:val="24"/>
          <w:lang w:val="sr-Cyrl-RS"/>
        </w:rPr>
      </w:pPr>
    </w:p>
    <w:p w14:paraId="5D01FCCB" w14:textId="5132E435" w:rsidR="00610BB7" w:rsidRPr="00DB1BAA" w:rsidRDefault="00721830" w:rsidP="00CC4B3D">
      <w:pPr>
        <w:spacing w:after="0"/>
        <w:jc w:val="center"/>
        <w:rPr>
          <w:rFonts w:ascii="Times New Roman" w:hAnsi="Times New Roman" w:cs="Times New Roman"/>
          <w:sz w:val="24"/>
          <w:szCs w:val="24"/>
          <w:lang w:val="sr-Cyrl-RS"/>
        </w:rPr>
      </w:pPr>
      <w:r w:rsidRPr="00AA6C8A">
        <w:rPr>
          <w:rFonts w:ascii="Times New Roman" w:hAnsi="Times New Roman" w:cs="Times New Roman"/>
          <w:b/>
          <w:color w:val="000000"/>
          <w:sz w:val="24"/>
          <w:szCs w:val="24"/>
          <w:lang w:val="sr-Cyrl-RS"/>
        </w:rPr>
        <w:t xml:space="preserve">Јединствено место за </w:t>
      </w:r>
      <w:r w:rsidR="009B2CB5">
        <w:rPr>
          <w:rFonts w:ascii="Times New Roman" w:hAnsi="Times New Roman" w:cs="Times New Roman"/>
          <w:b/>
          <w:color w:val="000000"/>
          <w:sz w:val="24"/>
          <w:szCs w:val="24"/>
          <w:lang w:val="sr-Cyrl-RS"/>
        </w:rPr>
        <w:t xml:space="preserve">пружање савета </w:t>
      </w:r>
      <w:r w:rsidR="00311935">
        <w:rPr>
          <w:rFonts w:ascii="Times New Roman" w:hAnsi="Times New Roman" w:cs="Times New Roman"/>
          <w:b/>
          <w:color w:val="000000"/>
          <w:sz w:val="24"/>
          <w:szCs w:val="24"/>
          <w:lang w:val="sr-Cyrl-RS"/>
        </w:rPr>
        <w:t xml:space="preserve">и </w:t>
      </w:r>
      <w:r w:rsidR="00311935" w:rsidRPr="00AA6C8A">
        <w:rPr>
          <w:rFonts w:ascii="Times New Roman" w:hAnsi="Times New Roman" w:cs="Times New Roman"/>
          <w:b/>
          <w:color w:val="000000"/>
          <w:sz w:val="24"/>
          <w:szCs w:val="24"/>
          <w:lang w:val="sr-Cyrl-RS"/>
        </w:rPr>
        <w:t xml:space="preserve">пријем пријава </w:t>
      </w:r>
      <w:r w:rsidRPr="00AA6C8A">
        <w:rPr>
          <w:rFonts w:ascii="Times New Roman" w:hAnsi="Times New Roman" w:cs="Times New Roman"/>
          <w:b/>
          <w:color w:val="000000"/>
          <w:sz w:val="24"/>
          <w:szCs w:val="24"/>
          <w:lang w:val="sr-Cyrl-RS"/>
        </w:rPr>
        <w:t>у вези</w:t>
      </w:r>
      <w:r w:rsidR="000B2459">
        <w:rPr>
          <w:rFonts w:ascii="Times New Roman" w:hAnsi="Times New Roman" w:cs="Times New Roman"/>
          <w:b/>
          <w:color w:val="000000"/>
          <w:sz w:val="24"/>
          <w:szCs w:val="24"/>
          <w:lang w:val="sr-Cyrl-RS"/>
        </w:rPr>
        <w:t xml:space="preserve"> са безбедношћу и заштитом</w:t>
      </w:r>
      <w:r w:rsidRPr="00AA6C8A">
        <w:rPr>
          <w:rFonts w:ascii="Times New Roman" w:hAnsi="Times New Roman" w:cs="Times New Roman"/>
          <w:b/>
          <w:color w:val="000000"/>
          <w:sz w:val="24"/>
          <w:szCs w:val="24"/>
          <w:lang w:val="sr-Cyrl-RS"/>
        </w:rPr>
        <w:t xml:space="preserve"> деце на интернету</w:t>
      </w:r>
    </w:p>
    <w:p w14:paraId="304BE345" w14:textId="77777777" w:rsidR="00DB487B" w:rsidRPr="002D31E9" w:rsidRDefault="00721830" w:rsidP="007826B5">
      <w:pPr>
        <w:spacing w:after="0"/>
        <w:jc w:val="center"/>
        <w:rPr>
          <w:rFonts w:ascii="Times New Roman" w:hAnsi="Times New Roman" w:cs="Times New Roman"/>
          <w:b/>
          <w:sz w:val="24"/>
          <w:szCs w:val="24"/>
          <w:lang w:val="sr-Cyrl-RS"/>
        </w:rPr>
      </w:pPr>
      <w:r w:rsidRPr="002D31E9">
        <w:rPr>
          <w:rFonts w:ascii="Times New Roman" w:hAnsi="Times New Roman" w:cs="Times New Roman"/>
          <w:b/>
          <w:color w:val="000000"/>
          <w:sz w:val="24"/>
          <w:szCs w:val="24"/>
          <w:lang w:val="sr-Cyrl-RS"/>
        </w:rPr>
        <w:t>Члан 5.</w:t>
      </w:r>
    </w:p>
    <w:p w14:paraId="6A5A9AA4" w14:textId="77777777" w:rsidR="009B2CB5" w:rsidRDefault="009B2CB5" w:rsidP="009B2CB5">
      <w:pPr>
        <w:spacing w:after="0"/>
        <w:ind w:firstLine="720"/>
        <w:jc w:val="both"/>
        <w:rPr>
          <w:rFonts w:ascii="Times New Roman" w:hAnsi="Times New Roman" w:cs="Times New Roman"/>
          <w:color w:val="000000"/>
          <w:sz w:val="24"/>
          <w:szCs w:val="24"/>
          <w:lang w:val="sr-Cyrl-RS"/>
        </w:rPr>
      </w:pPr>
    </w:p>
    <w:p w14:paraId="30EB77D8" w14:textId="01F8CE80" w:rsidR="00DB487B" w:rsidRPr="00610BB7" w:rsidRDefault="00681434" w:rsidP="007826B5">
      <w:pPr>
        <w:spacing w:after="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У </w:t>
      </w:r>
      <w:r w:rsidR="00721830" w:rsidRPr="00DB1BAA">
        <w:rPr>
          <w:rFonts w:ascii="Times New Roman" w:hAnsi="Times New Roman" w:cs="Times New Roman"/>
          <w:color w:val="000000"/>
          <w:sz w:val="24"/>
          <w:szCs w:val="24"/>
          <w:lang w:val="sr-Cyrl-RS"/>
        </w:rPr>
        <w:t>циљ</w:t>
      </w:r>
      <w:r>
        <w:rPr>
          <w:rFonts w:ascii="Times New Roman" w:hAnsi="Times New Roman" w:cs="Times New Roman"/>
          <w:color w:val="000000"/>
          <w:sz w:val="24"/>
          <w:szCs w:val="24"/>
          <w:lang w:val="sr-Cyrl-RS"/>
        </w:rPr>
        <w:t>у</w:t>
      </w:r>
      <w:r w:rsidR="00721830" w:rsidRPr="00DB1BAA">
        <w:rPr>
          <w:rFonts w:ascii="Times New Roman" w:hAnsi="Times New Roman" w:cs="Times New Roman"/>
          <w:color w:val="000000"/>
          <w:sz w:val="24"/>
          <w:szCs w:val="24"/>
          <w:lang w:val="sr-Cyrl-RS"/>
        </w:rPr>
        <w:t xml:space="preserve"> подизања нивоа свести и знања о безбедности </w:t>
      </w:r>
      <w:r w:rsidR="0081588C">
        <w:rPr>
          <w:rFonts w:ascii="Times New Roman" w:hAnsi="Times New Roman" w:cs="Times New Roman"/>
          <w:color w:val="000000"/>
          <w:sz w:val="24"/>
          <w:szCs w:val="24"/>
          <w:lang w:val="sr-Cyrl-RS"/>
        </w:rPr>
        <w:t xml:space="preserve">и заштити </w:t>
      </w:r>
      <w:r w:rsidR="00721830" w:rsidRPr="00DB1BAA">
        <w:rPr>
          <w:rFonts w:ascii="Times New Roman" w:hAnsi="Times New Roman" w:cs="Times New Roman"/>
          <w:color w:val="000000"/>
          <w:sz w:val="24"/>
          <w:szCs w:val="24"/>
          <w:lang w:val="sr-Cyrl-RS"/>
        </w:rPr>
        <w:t xml:space="preserve">деце на интернету, Министарство предузима активности које </w:t>
      </w:r>
      <w:r w:rsidR="005120AE">
        <w:rPr>
          <w:rFonts w:ascii="Times New Roman" w:hAnsi="Times New Roman" w:cs="Times New Roman"/>
          <w:color w:val="000000"/>
          <w:sz w:val="24"/>
          <w:szCs w:val="24"/>
          <w:lang w:val="sr-Cyrl-RS"/>
        </w:rPr>
        <w:t xml:space="preserve">обухватају </w:t>
      </w:r>
      <w:r w:rsidR="006C396D">
        <w:rPr>
          <w:rFonts w:ascii="Times New Roman" w:hAnsi="Times New Roman" w:cs="Times New Roman"/>
          <w:color w:val="000000"/>
          <w:sz w:val="24"/>
          <w:szCs w:val="24"/>
          <w:lang w:val="sr-Cyrl-RS"/>
        </w:rPr>
        <w:t>пружање</w:t>
      </w:r>
      <w:r w:rsidR="00927A2C">
        <w:rPr>
          <w:rFonts w:ascii="Times New Roman" w:hAnsi="Times New Roman" w:cs="Times New Roman"/>
          <w:color w:val="000000"/>
          <w:sz w:val="24"/>
          <w:szCs w:val="24"/>
          <w:lang w:val="sr-Cyrl-RS"/>
        </w:rPr>
        <w:t xml:space="preserve"> </w:t>
      </w:r>
      <w:r w:rsidR="00721830" w:rsidRPr="00DB1BAA">
        <w:rPr>
          <w:rFonts w:ascii="Times New Roman" w:hAnsi="Times New Roman" w:cs="Times New Roman"/>
          <w:color w:val="000000"/>
          <w:sz w:val="24"/>
          <w:szCs w:val="24"/>
          <w:lang w:val="sr-Cyrl-RS"/>
        </w:rPr>
        <w:t>савет</w:t>
      </w:r>
      <w:r w:rsidR="00927A2C">
        <w:rPr>
          <w:rFonts w:ascii="Times New Roman" w:hAnsi="Times New Roman" w:cs="Times New Roman"/>
          <w:color w:val="000000"/>
          <w:sz w:val="24"/>
          <w:szCs w:val="24"/>
          <w:lang w:val="sr-Cyrl-RS"/>
        </w:rPr>
        <w:t>а</w:t>
      </w:r>
      <w:r w:rsidR="006C396D">
        <w:rPr>
          <w:rFonts w:ascii="Times New Roman" w:hAnsi="Times New Roman" w:cs="Times New Roman"/>
          <w:color w:val="000000"/>
          <w:sz w:val="24"/>
          <w:szCs w:val="24"/>
          <w:lang w:val="sr-Cyrl-RS"/>
        </w:rPr>
        <w:t xml:space="preserve"> и информација</w:t>
      </w:r>
      <w:r w:rsidR="00721830" w:rsidRPr="00DB1BAA">
        <w:rPr>
          <w:rFonts w:ascii="Times New Roman" w:hAnsi="Times New Roman" w:cs="Times New Roman"/>
          <w:color w:val="000000"/>
          <w:sz w:val="24"/>
          <w:szCs w:val="24"/>
          <w:lang w:val="sr-Cyrl-RS"/>
        </w:rPr>
        <w:t xml:space="preserve"> дец</w:t>
      </w:r>
      <w:r w:rsidR="00927A2C">
        <w:rPr>
          <w:rFonts w:ascii="Times New Roman" w:hAnsi="Times New Roman" w:cs="Times New Roman"/>
          <w:color w:val="000000"/>
          <w:sz w:val="24"/>
          <w:szCs w:val="24"/>
          <w:lang w:val="sr-Cyrl-RS"/>
        </w:rPr>
        <w:t>и</w:t>
      </w:r>
      <w:r w:rsidR="00721830" w:rsidRPr="00DB1BAA">
        <w:rPr>
          <w:rFonts w:ascii="Times New Roman" w:hAnsi="Times New Roman" w:cs="Times New Roman"/>
          <w:color w:val="000000"/>
          <w:sz w:val="24"/>
          <w:szCs w:val="24"/>
          <w:lang w:val="sr-Cyrl-RS"/>
        </w:rPr>
        <w:t>, родитељ</w:t>
      </w:r>
      <w:r w:rsidR="00927A2C">
        <w:rPr>
          <w:rFonts w:ascii="Times New Roman" w:hAnsi="Times New Roman" w:cs="Times New Roman"/>
          <w:color w:val="000000"/>
          <w:sz w:val="24"/>
          <w:szCs w:val="24"/>
          <w:lang w:val="sr-Cyrl-RS"/>
        </w:rPr>
        <w:t>им</w:t>
      </w:r>
      <w:r w:rsidR="00721830" w:rsidRPr="00DB1BAA">
        <w:rPr>
          <w:rFonts w:ascii="Times New Roman" w:hAnsi="Times New Roman" w:cs="Times New Roman"/>
          <w:color w:val="000000"/>
          <w:sz w:val="24"/>
          <w:szCs w:val="24"/>
          <w:lang w:val="sr-Cyrl-RS"/>
        </w:rPr>
        <w:t>а и наставни</w:t>
      </w:r>
      <w:r w:rsidR="00927A2C">
        <w:rPr>
          <w:rFonts w:ascii="Times New Roman" w:hAnsi="Times New Roman" w:cs="Times New Roman"/>
          <w:color w:val="000000"/>
          <w:sz w:val="24"/>
          <w:szCs w:val="24"/>
          <w:lang w:val="sr-Cyrl-RS"/>
        </w:rPr>
        <w:t>цим</w:t>
      </w:r>
      <w:r w:rsidR="00721830" w:rsidRPr="00DB1BAA">
        <w:rPr>
          <w:rFonts w:ascii="Times New Roman" w:hAnsi="Times New Roman" w:cs="Times New Roman"/>
          <w:color w:val="000000"/>
          <w:sz w:val="24"/>
          <w:szCs w:val="24"/>
          <w:lang w:val="sr-Cyrl-RS"/>
        </w:rPr>
        <w:t>а о предностима</w:t>
      </w:r>
      <w:r w:rsidR="001451DF">
        <w:rPr>
          <w:rFonts w:ascii="Times New Roman" w:hAnsi="Times New Roman" w:cs="Times New Roman"/>
          <w:color w:val="000000"/>
          <w:sz w:val="24"/>
          <w:szCs w:val="24"/>
          <w:lang w:val="sr-Cyrl-RS"/>
        </w:rPr>
        <w:t>,</w:t>
      </w:r>
      <w:r w:rsidR="00721830" w:rsidRPr="00DB1BAA">
        <w:rPr>
          <w:rFonts w:ascii="Times New Roman" w:hAnsi="Times New Roman" w:cs="Times New Roman"/>
          <w:color w:val="000000"/>
          <w:sz w:val="24"/>
          <w:szCs w:val="24"/>
          <w:lang w:val="sr-Cyrl-RS"/>
        </w:rPr>
        <w:t xml:space="preserve"> ризицима </w:t>
      </w:r>
      <w:r w:rsidR="001451DF">
        <w:rPr>
          <w:rFonts w:ascii="Times New Roman" w:hAnsi="Times New Roman" w:cs="Times New Roman"/>
          <w:color w:val="000000"/>
          <w:sz w:val="24"/>
          <w:szCs w:val="24"/>
          <w:lang w:val="sr-Cyrl-RS"/>
        </w:rPr>
        <w:t xml:space="preserve">и </w:t>
      </w:r>
      <w:r w:rsidR="001451DF" w:rsidRPr="00DB1BAA">
        <w:rPr>
          <w:rFonts w:ascii="Times New Roman" w:hAnsi="Times New Roman" w:cs="Times New Roman"/>
          <w:color w:val="000000"/>
          <w:sz w:val="24"/>
          <w:szCs w:val="24"/>
          <w:lang w:val="sr-Cyrl-RS"/>
        </w:rPr>
        <w:t xml:space="preserve">безбедним начинима </w:t>
      </w:r>
      <w:r w:rsidR="00721830" w:rsidRPr="00DB1BAA">
        <w:rPr>
          <w:rFonts w:ascii="Times New Roman" w:hAnsi="Times New Roman" w:cs="Times New Roman"/>
          <w:color w:val="000000"/>
          <w:sz w:val="24"/>
          <w:szCs w:val="24"/>
          <w:lang w:val="sr-Cyrl-RS"/>
        </w:rPr>
        <w:t xml:space="preserve">коришћења интернета, </w:t>
      </w:r>
      <w:r w:rsidR="005659B2">
        <w:rPr>
          <w:rFonts w:ascii="Times New Roman" w:hAnsi="Times New Roman" w:cs="Times New Roman"/>
          <w:color w:val="000000"/>
          <w:sz w:val="24"/>
          <w:szCs w:val="24"/>
          <w:lang w:val="sr-Cyrl-RS"/>
        </w:rPr>
        <w:t>а нарочито о</w:t>
      </w:r>
      <w:r w:rsidR="005659B2" w:rsidRPr="00DB1BAA">
        <w:rPr>
          <w:rFonts w:ascii="Times New Roman" w:hAnsi="Times New Roman" w:cs="Times New Roman"/>
          <w:color w:val="000000"/>
          <w:sz w:val="24"/>
          <w:szCs w:val="24"/>
          <w:lang w:val="sr-Cyrl-RS"/>
        </w:rPr>
        <w:t xml:space="preserve"> </w:t>
      </w:r>
      <w:r w:rsidR="00721830" w:rsidRPr="00DB1BAA">
        <w:rPr>
          <w:rFonts w:ascii="Times New Roman" w:hAnsi="Times New Roman" w:cs="Times New Roman"/>
          <w:color w:val="000000"/>
          <w:sz w:val="24"/>
          <w:szCs w:val="24"/>
          <w:lang w:val="sr-Cyrl-RS"/>
        </w:rPr>
        <w:t>ризик</w:t>
      </w:r>
      <w:r w:rsidR="005659B2">
        <w:rPr>
          <w:rFonts w:ascii="Times New Roman" w:hAnsi="Times New Roman" w:cs="Times New Roman"/>
          <w:color w:val="000000"/>
          <w:sz w:val="24"/>
          <w:szCs w:val="24"/>
          <w:lang w:val="sr-Cyrl-RS"/>
        </w:rPr>
        <w:t>у</w:t>
      </w:r>
      <w:r w:rsidR="00721830" w:rsidRPr="00DB1BAA">
        <w:rPr>
          <w:rFonts w:ascii="Times New Roman" w:hAnsi="Times New Roman" w:cs="Times New Roman"/>
          <w:color w:val="000000"/>
          <w:sz w:val="24"/>
          <w:szCs w:val="24"/>
          <w:lang w:val="sr-Cyrl-RS"/>
        </w:rPr>
        <w:t xml:space="preserve"> </w:t>
      </w:r>
      <w:r w:rsidR="00101B2A">
        <w:rPr>
          <w:rFonts w:ascii="Times New Roman" w:hAnsi="Times New Roman" w:cs="Times New Roman"/>
          <w:color w:val="000000"/>
          <w:sz w:val="24"/>
          <w:szCs w:val="24"/>
          <w:lang w:val="sr-Cyrl-RS"/>
        </w:rPr>
        <w:t>прекомерне употребе</w:t>
      </w:r>
      <w:r w:rsidR="00721830" w:rsidRPr="00DB1BAA">
        <w:rPr>
          <w:rFonts w:ascii="Times New Roman" w:hAnsi="Times New Roman" w:cs="Times New Roman"/>
          <w:color w:val="000000"/>
          <w:sz w:val="24"/>
          <w:szCs w:val="24"/>
          <w:lang w:val="sr-Cyrl-RS"/>
        </w:rPr>
        <w:t xml:space="preserve"> </w:t>
      </w:r>
      <w:r w:rsidR="001451DF">
        <w:rPr>
          <w:rFonts w:ascii="Times New Roman" w:hAnsi="Times New Roman" w:cs="Times New Roman"/>
          <w:color w:val="000000"/>
          <w:sz w:val="24"/>
          <w:szCs w:val="24"/>
          <w:lang w:val="sr-Cyrl-RS"/>
        </w:rPr>
        <w:t>савремених технологија</w:t>
      </w:r>
      <w:r w:rsidR="00721830" w:rsidRPr="00DB1BAA">
        <w:rPr>
          <w:rFonts w:ascii="Times New Roman" w:hAnsi="Times New Roman" w:cs="Times New Roman"/>
          <w:color w:val="000000"/>
          <w:sz w:val="24"/>
          <w:szCs w:val="24"/>
          <w:lang w:val="sr-Cyrl-RS"/>
        </w:rPr>
        <w:t xml:space="preserve"> и интернета</w:t>
      </w:r>
      <w:r w:rsidR="00F24D44">
        <w:rPr>
          <w:rFonts w:ascii="Times New Roman" w:hAnsi="Times New Roman" w:cs="Times New Roman"/>
          <w:color w:val="000000"/>
          <w:sz w:val="24"/>
          <w:szCs w:val="24"/>
          <w:lang w:val="sr-Cyrl-RS"/>
        </w:rPr>
        <w:t>,</w:t>
      </w:r>
      <w:r w:rsidR="00101B2A">
        <w:rPr>
          <w:rFonts w:ascii="Times New Roman" w:hAnsi="Times New Roman" w:cs="Times New Roman"/>
          <w:color w:val="000000"/>
          <w:sz w:val="24"/>
          <w:szCs w:val="24"/>
          <w:lang w:val="sr-Cyrl-RS"/>
        </w:rPr>
        <w:t xml:space="preserve"> </w:t>
      </w:r>
      <w:r w:rsidR="009A4780">
        <w:rPr>
          <w:rFonts w:ascii="Times New Roman" w:hAnsi="Times New Roman" w:cs="Times New Roman"/>
          <w:color w:val="000000"/>
          <w:sz w:val="24"/>
          <w:szCs w:val="24"/>
          <w:lang w:val="sr-Cyrl-RS"/>
        </w:rPr>
        <w:t xml:space="preserve">ризику занемаривања и запостављања деце, </w:t>
      </w:r>
      <w:r w:rsidR="00F24D44">
        <w:rPr>
          <w:rFonts w:ascii="Times New Roman" w:hAnsi="Times New Roman" w:cs="Times New Roman"/>
          <w:color w:val="000000"/>
          <w:sz w:val="24"/>
          <w:szCs w:val="24"/>
          <w:lang w:val="sr-Cyrl-RS"/>
        </w:rPr>
        <w:t>ризичном понашању на интернету и</w:t>
      </w:r>
      <w:r w:rsidR="00101B2A">
        <w:rPr>
          <w:rFonts w:ascii="Times New Roman" w:hAnsi="Times New Roman" w:cs="Times New Roman"/>
          <w:color w:val="000000"/>
          <w:sz w:val="24"/>
          <w:szCs w:val="24"/>
          <w:lang w:val="sr-Cyrl-RS"/>
        </w:rPr>
        <w:t xml:space="preserve"> </w:t>
      </w:r>
      <w:r w:rsidR="00F24D44">
        <w:rPr>
          <w:rFonts w:ascii="Times New Roman" w:hAnsi="Times New Roman" w:cs="Times New Roman"/>
          <w:color w:val="000000"/>
          <w:sz w:val="24"/>
          <w:szCs w:val="24"/>
          <w:lang w:val="sr-Cyrl-RS"/>
        </w:rPr>
        <w:t>његовим последицама</w:t>
      </w:r>
      <w:r w:rsidR="009A4780">
        <w:rPr>
          <w:rFonts w:ascii="Times New Roman" w:hAnsi="Times New Roman" w:cs="Times New Roman"/>
          <w:color w:val="000000"/>
          <w:sz w:val="24"/>
          <w:szCs w:val="24"/>
          <w:lang w:val="sr-Cyrl-RS"/>
        </w:rPr>
        <w:t xml:space="preserve"> (</w:t>
      </w:r>
      <w:r w:rsidR="00BC6080">
        <w:rPr>
          <w:rFonts w:ascii="Times New Roman" w:hAnsi="Times New Roman" w:cs="Times New Roman"/>
          <w:color w:val="000000"/>
          <w:sz w:val="24"/>
          <w:szCs w:val="24"/>
          <w:lang w:val="sr-Cyrl-RS"/>
        </w:rPr>
        <w:t xml:space="preserve">ступање у контакт са непознатим </w:t>
      </w:r>
      <w:r w:rsidR="000B2459">
        <w:rPr>
          <w:rFonts w:ascii="Times New Roman" w:hAnsi="Times New Roman" w:cs="Times New Roman"/>
          <w:color w:val="000000"/>
          <w:sz w:val="24"/>
          <w:szCs w:val="24"/>
          <w:lang w:val="sr-Cyrl-RS"/>
        </w:rPr>
        <w:t>лицима</w:t>
      </w:r>
      <w:r w:rsidR="00BC6080">
        <w:rPr>
          <w:rFonts w:ascii="Times New Roman" w:hAnsi="Times New Roman" w:cs="Times New Roman"/>
          <w:color w:val="000000"/>
          <w:sz w:val="24"/>
          <w:szCs w:val="24"/>
          <w:lang w:val="sr-Cyrl-RS"/>
        </w:rPr>
        <w:t xml:space="preserve">, </w:t>
      </w:r>
      <w:r w:rsidR="009A4780">
        <w:rPr>
          <w:rFonts w:ascii="Times New Roman" w:hAnsi="Times New Roman" w:cs="Times New Roman"/>
          <w:color w:val="000000"/>
          <w:sz w:val="24"/>
          <w:szCs w:val="24"/>
          <w:lang w:val="sr-Cyrl-RS"/>
        </w:rPr>
        <w:t xml:space="preserve">дељење садржаја на интернету, </w:t>
      </w:r>
      <w:r w:rsidR="00D84662">
        <w:rPr>
          <w:rFonts w:ascii="Times New Roman" w:hAnsi="Times New Roman" w:cs="Times New Roman"/>
          <w:color w:val="000000"/>
          <w:sz w:val="24"/>
          <w:szCs w:val="24"/>
          <w:lang w:val="sr-Cyrl-RS"/>
        </w:rPr>
        <w:t xml:space="preserve">нарушавање </w:t>
      </w:r>
      <w:r w:rsidR="009A4780">
        <w:rPr>
          <w:rFonts w:ascii="Times New Roman" w:hAnsi="Times New Roman" w:cs="Times New Roman"/>
          <w:color w:val="000000"/>
          <w:sz w:val="24"/>
          <w:szCs w:val="24"/>
          <w:lang w:val="sr-Cyrl-RS"/>
        </w:rPr>
        <w:t>приватност</w:t>
      </w:r>
      <w:r w:rsidR="00D84662">
        <w:rPr>
          <w:rFonts w:ascii="Times New Roman" w:hAnsi="Times New Roman" w:cs="Times New Roman"/>
          <w:color w:val="000000"/>
          <w:sz w:val="24"/>
          <w:szCs w:val="24"/>
          <w:lang w:val="sr-Cyrl-RS"/>
        </w:rPr>
        <w:t>и</w:t>
      </w:r>
      <w:r w:rsidR="009A4780">
        <w:rPr>
          <w:rFonts w:ascii="Times New Roman" w:hAnsi="Times New Roman" w:cs="Times New Roman"/>
          <w:color w:val="000000"/>
          <w:sz w:val="24"/>
          <w:szCs w:val="24"/>
          <w:lang w:val="sr-Cyrl-RS"/>
        </w:rPr>
        <w:t xml:space="preserve"> и сигурност</w:t>
      </w:r>
      <w:r w:rsidR="00D84662">
        <w:rPr>
          <w:rFonts w:ascii="Times New Roman" w:hAnsi="Times New Roman" w:cs="Times New Roman"/>
          <w:color w:val="000000"/>
          <w:sz w:val="24"/>
          <w:szCs w:val="24"/>
          <w:lang w:val="sr-Cyrl-RS"/>
        </w:rPr>
        <w:t>и</w:t>
      </w:r>
      <w:r w:rsidR="009A4780">
        <w:rPr>
          <w:rFonts w:ascii="Times New Roman" w:hAnsi="Times New Roman" w:cs="Times New Roman"/>
          <w:color w:val="000000"/>
          <w:sz w:val="24"/>
          <w:szCs w:val="24"/>
          <w:lang w:val="sr-Cyrl-RS"/>
        </w:rPr>
        <w:t xml:space="preserve"> података и сл</w:t>
      </w:r>
      <w:r w:rsidR="000B2459">
        <w:rPr>
          <w:rFonts w:ascii="Times New Roman" w:hAnsi="Times New Roman" w:cs="Times New Roman"/>
          <w:color w:val="000000"/>
          <w:sz w:val="24"/>
          <w:szCs w:val="24"/>
          <w:lang w:val="sr-Cyrl-RS"/>
        </w:rPr>
        <w:t>.</w:t>
      </w:r>
      <w:r w:rsidR="009A4780">
        <w:rPr>
          <w:rFonts w:ascii="Times New Roman" w:hAnsi="Times New Roman" w:cs="Times New Roman"/>
          <w:color w:val="000000"/>
          <w:sz w:val="24"/>
          <w:szCs w:val="24"/>
          <w:lang w:val="sr-Cyrl-RS"/>
        </w:rPr>
        <w:t xml:space="preserve">) </w:t>
      </w:r>
      <w:r w:rsidR="0072718C">
        <w:rPr>
          <w:rFonts w:ascii="Times New Roman" w:hAnsi="Times New Roman" w:cs="Times New Roman"/>
          <w:color w:val="000000"/>
          <w:sz w:val="24"/>
          <w:szCs w:val="24"/>
          <w:lang w:val="sr-Cyrl-RS"/>
        </w:rPr>
        <w:t xml:space="preserve">и </w:t>
      </w:r>
      <w:r w:rsidR="00F24D44">
        <w:rPr>
          <w:rFonts w:ascii="Times New Roman" w:hAnsi="Times New Roman" w:cs="Times New Roman"/>
          <w:color w:val="000000"/>
          <w:sz w:val="24"/>
          <w:szCs w:val="24"/>
          <w:lang w:val="sr-Cyrl-RS"/>
        </w:rPr>
        <w:t>д</w:t>
      </w:r>
      <w:r w:rsidR="00101B2A">
        <w:rPr>
          <w:rFonts w:ascii="Times New Roman" w:hAnsi="Times New Roman" w:cs="Times New Roman"/>
          <w:color w:val="000000"/>
          <w:sz w:val="24"/>
          <w:szCs w:val="24"/>
          <w:lang w:val="sr-Cyrl-RS"/>
        </w:rPr>
        <w:t>ругим појавама</w:t>
      </w:r>
      <w:r w:rsidR="006C396D">
        <w:rPr>
          <w:rFonts w:ascii="Times New Roman" w:hAnsi="Times New Roman" w:cs="Times New Roman"/>
          <w:color w:val="000000"/>
          <w:sz w:val="24"/>
          <w:szCs w:val="24"/>
          <w:lang w:val="sr-Cyrl-RS"/>
        </w:rPr>
        <w:t xml:space="preserve"> и опасности</w:t>
      </w:r>
      <w:r w:rsidR="00101B2A">
        <w:rPr>
          <w:rFonts w:ascii="Times New Roman" w:hAnsi="Times New Roman" w:cs="Times New Roman"/>
          <w:color w:val="000000"/>
          <w:sz w:val="24"/>
          <w:szCs w:val="24"/>
          <w:lang w:val="sr-Cyrl-RS"/>
        </w:rPr>
        <w:t>ма</w:t>
      </w:r>
      <w:r w:rsidR="006C396D">
        <w:rPr>
          <w:rFonts w:ascii="Times New Roman" w:hAnsi="Times New Roman" w:cs="Times New Roman"/>
          <w:color w:val="000000"/>
          <w:sz w:val="24"/>
          <w:szCs w:val="24"/>
          <w:lang w:val="sr-Cyrl-RS"/>
        </w:rPr>
        <w:t xml:space="preserve"> на интернету</w:t>
      </w:r>
      <w:r w:rsidR="00101B2A">
        <w:rPr>
          <w:rFonts w:ascii="Times New Roman" w:hAnsi="Times New Roman" w:cs="Times New Roman"/>
          <w:color w:val="000000"/>
          <w:sz w:val="24"/>
          <w:szCs w:val="24"/>
          <w:lang w:val="sr-Cyrl-RS"/>
        </w:rPr>
        <w:t>,</w:t>
      </w:r>
      <w:r w:rsidR="006C396D">
        <w:rPr>
          <w:rFonts w:ascii="Times New Roman" w:hAnsi="Times New Roman" w:cs="Times New Roman"/>
          <w:color w:val="000000"/>
          <w:sz w:val="24"/>
          <w:szCs w:val="24"/>
          <w:lang w:val="sr-Cyrl-RS"/>
        </w:rPr>
        <w:t xml:space="preserve"> као што </w:t>
      </w:r>
      <w:r>
        <w:rPr>
          <w:rFonts w:ascii="Times New Roman" w:hAnsi="Times New Roman" w:cs="Times New Roman"/>
          <w:color w:val="000000"/>
          <w:sz w:val="24"/>
          <w:szCs w:val="24"/>
          <w:lang w:val="sr-Cyrl-RS"/>
        </w:rPr>
        <w:t>су</w:t>
      </w:r>
      <w:r w:rsidR="009A4780">
        <w:rPr>
          <w:rFonts w:ascii="Times New Roman" w:hAnsi="Times New Roman" w:cs="Times New Roman"/>
          <w:color w:val="000000"/>
          <w:sz w:val="24"/>
          <w:szCs w:val="24"/>
          <w:lang w:val="sr-Cyrl-RS"/>
        </w:rPr>
        <w:t xml:space="preserve"> </w:t>
      </w:r>
      <w:r w:rsidR="00B7496C">
        <w:rPr>
          <w:rFonts w:ascii="Times New Roman" w:hAnsi="Times New Roman" w:cs="Times New Roman"/>
          <w:color w:val="000000"/>
          <w:sz w:val="24"/>
          <w:szCs w:val="24"/>
          <w:lang w:val="sr-Cyrl-RS"/>
        </w:rPr>
        <w:t xml:space="preserve">игре изазова, </w:t>
      </w:r>
      <w:r w:rsidR="00E3323F">
        <w:rPr>
          <w:rFonts w:ascii="Times New Roman" w:hAnsi="Times New Roman" w:cs="Times New Roman"/>
          <w:color w:val="000000"/>
          <w:sz w:val="24"/>
          <w:szCs w:val="24"/>
          <w:lang w:val="sr-Cyrl-RS"/>
        </w:rPr>
        <w:t xml:space="preserve">вршњачко </w:t>
      </w:r>
      <w:r w:rsidR="00AD44D6">
        <w:rPr>
          <w:rFonts w:ascii="Times New Roman" w:hAnsi="Times New Roman" w:cs="Times New Roman"/>
          <w:color w:val="000000"/>
          <w:sz w:val="24"/>
          <w:szCs w:val="24"/>
          <w:lang w:val="sr-Cyrl-RS"/>
        </w:rPr>
        <w:t>насиље</w:t>
      </w:r>
      <w:r w:rsidR="00E3323F">
        <w:rPr>
          <w:rFonts w:ascii="Times New Roman" w:hAnsi="Times New Roman" w:cs="Times New Roman"/>
          <w:color w:val="000000"/>
          <w:sz w:val="24"/>
          <w:szCs w:val="24"/>
          <w:lang w:val="sr-Cyrl-RS"/>
        </w:rPr>
        <w:t>,</w:t>
      </w:r>
      <w:r w:rsidR="00BA2D5A">
        <w:rPr>
          <w:rFonts w:ascii="Times New Roman" w:hAnsi="Times New Roman" w:cs="Times New Roman"/>
          <w:color w:val="000000"/>
          <w:sz w:val="24"/>
          <w:szCs w:val="24"/>
          <w:lang w:val="sr-Cyrl-RS"/>
        </w:rPr>
        <w:t xml:space="preserve"> </w:t>
      </w:r>
      <w:r w:rsidR="005659B2">
        <w:rPr>
          <w:rFonts w:ascii="Times New Roman" w:hAnsi="Times New Roman" w:cs="Times New Roman"/>
          <w:color w:val="000000"/>
          <w:sz w:val="24"/>
          <w:szCs w:val="24"/>
          <w:lang w:val="sr-Cyrl-RS"/>
        </w:rPr>
        <w:t>узнемира</w:t>
      </w:r>
      <w:r w:rsidR="00BA2D5A">
        <w:rPr>
          <w:rFonts w:ascii="Times New Roman" w:hAnsi="Times New Roman" w:cs="Times New Roman"/>
          <w:color w:val="000000"/>
          <w:sz w:val="24"/>
          <w:szCs w:val="24"/>
          <w:lang w:val="sr-Cyrl-RS"/>
        </w:rPr>
        <w:t>вање</w:t>
      </w:r>
      <w:r w:rsidR="00E3323F">
        <w:rPr>
          <w:rFonts w:ascii="Times New Roman" w:hAnsi="Times New Roman" w:cs="Times New Roman"/>
          <w:color w:val="000000"/>
          <w:sz w:val="24"/>
          <w:szCs w:val="24"/>
          <w:lang w:val="sr-Cyrl-RS"/>
        </w:rPr>
        <w:t xml:space="preserve"> и </w:t>
      </w:r>
      <w:r w:rsidR="00BA2D5A">
        <w:rPr>
          <w:rFonts w:ascii="Times New Roman" w:hAnsi="Times New Roman" w:cs="Times New Roman"/>
          <w:color w:val="000000"/>
          <w:sz w:val="24"/>
          <w:szCs w:val="24"/>
          <w:lang w:val="sr-Cyrl-RS"/>
        </w:rPr>
        <w:t>врбовање деце</w:t>
      </w:r>
      <w:r w:rsidR="005659B2">
        <w:rPr>
          <w:rFonts w:ascii="Times New Roman" w:hAnsi="Times New Roman" w:cs="Times New Roman"/>
          <w:color w:val="000000"/>
          <w:sz w:val="24"/>
          <w:szCs w:val="24"/>
          <w:lang w:val="sr-Cyrl-RS"/>
        </w:rPr>
        <w:t xml:space="preserve">, </w:t>
      </w:r>
      <w:r w:rsidR="008C0CBD">
        <w:rPr>
          <w:rFonts w:ascii="Times New Roman" w:hAnsi="Times New Roman" w:cs="Times New Roman"/>
          <w:color w:val="000000"/>
          <w:sz w:val="24"/>
          <w:szCs w:val="24"/>
          <w:lang w:val="sr-Cyrl-RS"/>
        </w:rPr>
        <w:t xml:space="preserve">уцене, претње, </w:t>
      </w:r>
      <w:r w:rsidR="00101B2A">
        <w:rPr>
          <w:rFonts w:ascii="Times New Roman" w:hAnsi="Times New Roman" w:cs="Times New Roman"/>
          <w:color w:val="000000"/>
          <w:sz w:val="24"/>
          <w:szCs w:val="24"/>
          <w:lang w:val="sr-Cyrl-RS"/>
        </w:rPr>
        <w:t xml:space="preserve">експлоатација деце, </w:t>
      </w:r>
      <w:r w:rsidR="00E3323F">
        <w:rPr>
          <w:rFonts w:ascii="Times New Roman" w:hAnsi="Times New Roman" w:cs="Times New Roman"/>
          <w:color w:val="000000"/>
          <w:sz w:val="24"/>
          <w:szCs w:val="24"/>
          <w:lang w:val="sr-Cyrl-RS"/>
        </w:rPr>
        <w:t>дечија порнографија,</w:t>
      </w:r>
      <w:r w:rsidR="00B96DFB" w:rsidRPr="00B96DFB">
        <w:rPr>
          <w:rFonts w:ascii="Times New Roman" w:hAnsi="Times New Roman" w:cs="Times New Roman"/>
          <w:color w:val="000000"/>
          <w:sz w:val="24"/>
          <w:szCs w:val="24"/>
          <w:lang w:val="sr-Cyrl-RS"/>
        </w:rPr>
        <w:t xml:space="preserve"> </w:t>
      </w:r>
      <w:r w:rsidR="00B96DFB">
        <w:rPr>
          <w:rFonts w:ascii="Times New Roman" w:hAnsi="Times New Roman" w:cs="Times New Roman"/>
          <w:color w:val="000000"/>
          <w:sz w:val="24"/>
          <w:szCs w:val="24"/>
          <w:lang w:val="sr-Cyrl-RS"/>
        </w:rPr>
        <w:t xml:space="preserve">слање или постављање фотографија, порука или видео снимака са експлицитним сексуалним садржајем (енг. </w:t>
      </w:r>
      <w:r w:rsidR="00B96DFB">
        <w:rPr>
          <w:rFonts w:ascii="Times New Roman" w:hAnsi="Times New Roman" w:cs="Times New Roman"/>
          <w:color w:val="000000"/>
          <w:sz w:val="24"/>
          <w:szCs w:val="24"/>
          <w:lang w:val="sr-Latn-RS"/>
        </w:rPr>
        <w:t>sexting)</w:t>
      </w:r>
      <w:r w:rsidR="00E3323F">
        <w:rPr>
          <w:rFonts w:ascii="Times New Roman" w:hAnsi="Times New Roman" w:cs="Times New Roman"/>
          <w:color w:val="000000"/>
          <w:sz w:val="24"/>
          <w:szCs w:val="24"/>
          <w:lang w:val="sr-Cyrl-RS"/>
        </w:rPr>
        <w:t>,</w:t>
      </w:r>
      <w:r w:rsidR="00134801">
        <w:rPr>
          <w:rFonts w:ascii="Times New Roman" w:hAnsi="Times New Roman" w:cs="Times New Roman"/>
          <w:color w:val="000000"/>
          <w:sz w:val="24"/>
          <w:szCs w:val="24"/>
          <w:lang w:val="sr-Cyrl-RS"/>
        </w:rPr>
        <w:t xml:space="preserve"> педофилија,</w:t>
      </w:r>
      <w:r w:rsidR="00E3323F">
        <w:rPr>
          <w:rFonts w:ascii="Times New Roman" w:hAnsi="Times New Roman" w:cs="Times New Roman"/>
          <w:color w:val="000000"/>
          <w:sz w:val="24"/>
          <w:szCs w:val="24"/>
          <w:lang w:val="sr-Cyrl-RS"/>
        </w:rPr>
        <w:t xml:space="preserve"> </w:t>
      </w:r>
      <w:r w:rsidR="005659B2">
        <w:rPr>
          <w:rFonts w:ascii="Times New Roman" w:hAnsi="Times New Roman" w:cs="Times New Roman"/>
          <w:color w:val="000000"/>
          <w:sz w:val="24"/>
          <w:szCs w:val="24"/>
          <w:lang w:val="sr-Cyrl-RS"/>
        </w:rPr>
        <w:t>трговина људима</w:t>
      </w:r>
      <w:r w:rsidR="009A4780">
        <w:rPr>
          <w:rFonts w:ascii="Times New Roman" w:hAnsi="Times New Roman" w:cs="Times New Roman"/>
          <w:color w:val="000000"/>
          <w:sz w:val="24"/>
          <w:szCs w:val="24"/>
          <w:lang w:val="sr-Cyrl-RS"/>
        </w:rPr>
        <w:t xml:space="preserve"> и</w:t>
      </w:r>
      <w:r w:rsidR="00B36E61">
        <w:rPr>
          <w:rFonts w:ascii="Times New Roman" w:hAnsi="Times New Roman" w:cs="Times New Roman"/>
          <w:color w:val="000000"/>
          <w:sz w:val="24"/>
          <w:szCs w:val="24"/>
          <w:lang w:val="sr-Cyrl-RS"/>
        </w:rPr>
        <w:t xml:space="preserve"> сл</w:t>
      </w:r>
      <w:r w:rsidR="00D91D91">
        <w:rPr>
          <w:rFonts w:ascii="Times New Roman" w:hAnsi="Times New Roman" w:cs="Times New Roman"/>
          <w:color w:val="000000"/>
          <w:sz w:val="24"/>
          <w:szCs w:val="24"/>
        </w:rPr>
        <w:t>.</w:t>
      </w:r>
      <w:r w:rsidR="00D91D91">
        <w:rPr>
          <w:rFonts w:ascii="Times New Roman" w:hAnsi="Times New Roman" w:cs="Times New Roman"/>
          <w:color w:val="000000"/>
          <w:sz w:val="24"/>
          <w:szCs w:val="24"/>
          <w:lang w:val="sr-Cyrl-RS"/>
        </w:rPr>
        <w:t xml:space="preserve"> </w:t>
      </w:r>
    </w:p>
    <w:p w14:paraId="54617362" w14:textId="75BB4ABA" w:rsidR="009B2CB5" w:rsidRDefault="009B2CB5" w:rsidP="009B2CB5">
      <w:pPr>
        <w:spacing w:after="0"/>
        <w:ind w:firstLine="720"/>
        <w:jc w:val="both"/>
        <w:rPr>
          <w:rFonts w:ascii="Times New Roman" w:hAnsi="Times New Roman" w:cs="Times New Roman"/>
          <w:color w:val="000000"/>
          <w:sz w:val="24"/>
          <w:szCs w:val="24"/>
          <w:lang w:val="sr-Cyrl-RS"/>
        </w:rPr>
      </w:pPr>
      <w:r w:rsidRPr="00DB1BAA">
        <w:rPr>
          <w:rFonts w:ascii="Times New Roman" w:hAnsi="Times New Roman" w:cs="Times New Roman"/>
          <w:color w:val="000000"/>
          <w:sz w:val="24"/>
          <w:szCs w:val="24"/>
          <w:lang w:val="sr-Cyrl-RS"/>
        </w:rPr>
        <w:t>Министарство о</w:t>
      </w:r>
      <w:r w:rsidR="00F95B72">
        <w:rPr>
          <w:rFonts w:ascii="Times New Roman" w:hAnsi="Times New Roman" w:cs="Times New Roman"/>
          <w:color w:val="000000"/>
          <w:sz w:val="24"/>
          <w:szCs w:val="24"/>
          <w:lang w:val="sr-Cyrl-RS"/>
        </w:rPr>
        <w:t>могућава пријем пријава штетног и</w:t>
      </w:r>
      <w:r w:rsidRPr="00DB1BAA">
        <w:rPr>
          <w:rFonts w:ascii="Times New Roman" w:hAnsi="Times New Roman" w:cs="Times New Roman"/>
          <w:color w:val="000000"/>
          <w:sz w:val="24"/>
          <w:szCs w:val="24"/>
          <w:lang w:val="sr-Cyrl-RS"/>
        </w:rPr>
        <w:t xml:space="preserve"> непримереног садржаја и понашања на интернету, односно пријављивање угрожености права и интереса деце</w:t>
      </w:r>
      <w:r w:rsidR="005120AE">
        <w:rPr>
          <w:rFonts w:ascii="Times New Roman" w:hAnsi="Times New Roman" w:cs="Times New Roman"/>
          <w:color w:val="000000"/>
          <w:sz w:val="24"/>
          <w:szCs w:val="24"/>
          <w:lang w:val="sr-Cyrl-RS"/>
        </w:rPr>
        <w:t xml:space="preserve">. </w:t>
      </w:r>
    </w:p>
    <w:p w14:paraId="3212DA3A" w14:textId="4ADDBC01" w:rsidR="003C3A86" w:rsidRPr="003C3A86" w:rsidRDefault="00603001" w:rsidP="007371C2">
      <w:pPr>
        <w:spacing w:after="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ab/>
      </w:r>
      <w:r w:rsidR="003C3A86" w:rsidRPr="003C3A86">
        <w:rPr>
          <w:rFonts w:ascii="Times New Roman" w:hAnsi="Times New Roman" w:cs="Times New Roman"/>
          <w:color w:val="000000"/>
          <w:sz w:val="24"/>
          <w:szCs w:val="24"/>
          <w:lang w:val="sr-Cyrl-RS"/>
        </w:rPr>
        <w:t>Пружање савета и информација</w:t>
      </w:r>
      <w:r w:rsidR="00601C6E">
        <w:rPr>
          <w:rFonts w:ascii="Times New Roman" w:hAnsi="Times New Roman" w:cs="Times New Roman"/>
          <w:color w:val="000000"/>
          <w:sz w:val="24"/>
          <w:szCs w:val="24"/>
          <w:lang w:val="sr-Cyrl-RS"/>
        </w:rPr>
        <w:t xml:space="preserve"> </w:t>
      </w:r>
      <w:r w:rsidR="007C7ABF">
        <w:rPr>
          <w:rFonts w:ascii="Times New Roman" w:hAnsi="Times New Roman" w:cs="Times New Roman"/>
          <w:color w:val="000000"/>
          <w:sz w:val="24"/>
          <w:szCs w:val="24"/>
          <w:lang w:val="sr-Cyrl-RS"/>
        </w:rPr>
        <w:t>из става 1. овог члана</w:t>
      </w:r>
      <w:r w:rsidR="003C3A86">
        <w:rPr>
          <w:rFonts w:ascii="Times New Roman" w:hAnsi="Times New Roman" w:cs="Times New Roman"/>
          <w:color w:val="000000"/>
          <w:sz w:val="24"/>
          <w:szCs w:val="24"/>
          <w:lang w:val="sr-Cyrl-RS"/>
        </w:rPr>
        <w:t>, као и пријем пријава</w:t>
      </w:r>
      <w:r w:rsidR="007C7ABF">
        <w:rPr>
          <w:rFonts w:ascii="Times New Roman" w:hAnsi="Times New Roman" w:cs="Times New Roman"/>
          <w:color w:val="000000"/>
          <w:sz w:val="24"/>
          <w:szCs w:val="24"/>
          <w:lang w:val="sr-Cyrl-RS"/>
        </w:rPr>
        <w:t xml:space="preserve"> из става 2. овог члана</w:t>
      </w:r>
      <w:r w:rsidR="003C3A86" w:rsidRPr="003C3A86">
        <w:rPr>
          <w:rFonts w:ascii="Times New Roman" w:hAnsi="Times New Roman" w:cs="Times New Roman"/>
          <w:color w:val="000000"/>
          <w:sz w:val="24"/>
          <w:szCs w:val="24"/>
          <w:lang w:val="sr-Cyrl-RS"/>
        </w:rPr>
        <w:t xml:space="preserve"> обавља се телефонским и електронским путем (преко обрасца на веб </w:t>
      </w:r>
      <w:r w:rsidR="00B36E61">
        <w:rPr>
          <w:rFonts w:ascii="Times New Roman" w:hAnsi="Times New Roman" w:cs="Times New Roman"/>
          <w:color w:val="000000"/>
          <w:sz w:val="24"/>
          <w:szCs w:val="24"/>
          <w:lang w:val="sr-Cyrl-RS"/>
        </w:rPr>
        <w:t>презентацији</w:t>
      </w:r>
      <w:r w:rsidR="003C3A86" w:rsidRPr="003C3A86">
        <w:rPr>
          <w:rFonts w:ascii="Times New Roman" w:hAnsi="Times New Roman" w:cs="Times New Roman"/>
          <w:color w:val="000000"/>
          <w:sz w:val="24"/>
          <w:szCs w:val="24"/>
          <w:lang w:val="sr-Cyrl-RS"/>
        </w:rPr>
        <w:t>, социјалних мрежа и сл).</w:t>
      </w:r>
    </w:p>
    <w:p w14:paraId="09B0D2CC" w14:textId="22FC9E4B" w:rsidR="00610BB7" w:rsidRPr="007371C2" w:rsidRDefault="007C7ABF" w:rsidP="007371C2">
      <w:pPr>
        <w:spacing w:after="0"/>
        <w:ind w:firstLine="720"/>
        <w:jc w:val="both"/>
        <w:rPr>
          <w:rFonts w:ascii="Times New Roman" w:hAnsi="Times New Roman" w:cs="Times New Roman"/>
          <w:sz w:val="24"/>
          <w:szCs w:val="24"/>
          <w:lang w:val="sr-Latn-RS"/>
        </w:rPr>
      </w:pPr>
      <w:r>
        <w:rPr>
          <w:rFonts w:ascii="Times New Roman" w:hAnsi="Times New Roman" w:cs="Times New Roman"/>
          <w:color w:val="000000"/>
          <w:sz w:val="24"/>
          <w:szCs w:val="24"/>
          <w:lang w:val="sr-Cyrl-RS"/>
        </w:rPr>
        <w:t xml:space="preserve">О </w:t>
      </w:r>
      <w:r w:rsidR="001B4048">
        <w:rPr>
          <w:rFonts w:ascii="Times New Roman" w:hAnsi="Times New Roman" w:cs="Times New Roman"/>
          <w:color w:val="000000"/>
          <w:sz w:val="24"/>
          <w:szCs w:val="24"/>
          <w:lang w:val="sr-Cyrl-RS"/>
        </w:rPr>
        <w:t>пруженим</w:t>
      </w:r>
      <w:r w:rsidR="003C3A86">
        <w:rPr>
          <w:rFonts w:ascii="Times New Roman" w:hAnsi="Times New Roman" w:cs="Times New Roman"/>
          <w:color w:val="000000"/>
          <w:sz w:val="24"/>
          <w:szCs w:val="24"/>
          <w:lang w:val="sr-Cyrl-RS"/>
        </w:rPr>
        <w:t xml:space="preserve"> савет</w:t>
      </w:r>
      <w:r w:rsidR="001B4048">
        <w:rPr>
          <w:rFonts w:ascii="Times New Roman" w:hAnsi="Times New Roman" w:cs="Times New Roman"/>
          <w:color w:val="000000"/>
          <w:sz w:val="24"/>
          <w:szCs w:val="24"/>
          <w:lang w:val="sr-Cyrl-RS"/>
        </w:rPr>
        <w:t>им</w:t>
      </w:r>
      <w:r w:rsidR="00B36E61">
        <w:rPr>
          <w:rFonts w:ascii="Times New Roman" w:hAnsi="Times New Roman" w:cs="Times New Roman"/>
          <w:color w:val="000000"/>
          <w:sz w:val="24"/>
          <w:szCs w:val="24"/>
          <w:lang w:val="sr-Cyrl-RS"/>
        </w:rPr>
        <w:t>а</w:t>
      </w:r>
      <w:r w:rsidR="000B2459">
        <w:rPr>
          <w:rFonts w:ascii="Times New Roman" w:hAnsi="Times New Roman" w:cs="Times New Roman"/>
          <w:color w:val="000000"/>
          <w:sz w:val="24"/>
          <w:szCs w:val="24"/>
          <w:lang w:val="sr-Cyrl-RS"/>
        </w:rPr>
        <w:t>, односно</w:t>
      </w:r>
      <w:r w:rsidR="00B36E61">
        <w:rPr>
          <w:rFonts w:ascii="Times New Roman" w:hAnsi="Times New Roman" w:cs="Times New Roman"/>
          <w:color w:val="000000"/>
          <w:sz w:val="24"/>
          <w:szCs w:val="24"/>
          <w:lang w:val="sr-Cyrl-RS"/>
        </w:rPr>
        <w:t xml:space="preserve"> </w:t>
      </w:r>
      <w:r w:rsidR="003C3A86">
        <w:rPr>
          <w:rFonts w:ascii="Times New Roman" w:hAnsi="Times New Roman" w:cs="Times New Roman"/>
          <w:color w:val="000000"/>
          <w:sz w:val="24"/>
          <w:szCs w:val="24"/>
          <w:lang w:val="sr-Cyrl-RS"/>
        </w:rPr>
        <w:t>информацијама</w:t>
      </w:r>
      <w:r w:rsidR="000B2459">
        <w:rPr>
          <w:rFonts w:ascii="Times New Roman" w:hAnsi="Times New Roman" w:cs="Times New Roman"/>
          <w:color w:val="000000"/>
          <w:sz w:val="24"/>
          <w:szCs w:val="24"/>
          <w:lang w:val="sr-Cyrl-RS"/>
        </w:rPr>
        <w:t>, као</w:t>
      </w:r>
      <w:r w:rsidR="001B4048">
        <w:rPr>
          <w:rFonts w:ascii="Times New Roman" w:hAnsi="Times New Roman" w:cs="Times New Roman"/>
          <w:color w:val="000000"/>
          <w:sz w:val="24"/>
          <w:szCs w:val="24"/>
          <w:lang w:val="sr-Cyrl-RS"/>
        </w:rPr>
        <w:t xml:space="preserve"> и</w:t>
      </w:r>
      <w:r w:rsidR="000B2459">
        <w:rPr>
          <w:rFonts w:ascii="Times New Roman" w:hAnsi="Times New Roman" w:cs="Times New Roman"/>
          <w:color w:val="000000"/>
          <w:sz w:val="24"/>
          <w:szCs w:val="24"/>
          <w:lang w:val="sr-Cyrl-RS"/>
        </w:rPr>
        <w:t xml:space="preserve"> о</w:t>
      </w:r>
      <w:r w:rsidR="001B4048">
        <w:rPr>
          <w:rFonts w:ascii="Times New Roman" w:hAnsi="Times New Roman" w:cs="Times New Roman"/>
          <w:color w:val="000000"/>
          <w:sz w:val="24"/>
          <w:szCs w:val="24"/>
          <w:lang w:val="sr-Cyrl-RS"/>
        </w:rPr>
        <w:t xml:space="preserve"> поднетим</w:t>
      </w:r>
      <w:r w:rsidR="003C3A86">
        <w:rPr>
          <w:rFonts w:ascii="Times New Roman" w:hAnsi="Times New Roman" w:cs="Times New Roman"/>
          <w:color w:val="000000"/>
          <w:sz w:val="24"/>
          <w:szCs w:val="24"/>
          <w:lang w:val="sr-Cyrl-RS"/>
        </w:rPr>
        <w:t xml:space="preserve"> </w:t>
      </w:r>
      <w:r w:rsidR="00595561">
        <w:rPr>
          <w:rFonts w:ascii="Times New Roman" w:hAnsi="Times New Roman" w:cs="Times New Roman"/>
          <w:color w:val="000000"/>
          <w:sz w:val="24"/>
          <w:szCs w:val="24"/>
          <w:lang w:val="sr-Cyrl-RS"/>
        </w:rPr>
        <w:t>пријава</w:t>
      </w:r>
      <w:r w:rsidR="003C3A86">
        <w:rPr>
          <w:rFonts w:ascii="Times New Roman" w:hAnsi="Times New Roman" w:cs="Times New Roman"/>
          <w:color w:val="000000"/>
          <w:sz w:val="24"/>
          <w:szCs w:val="24"/>
          <w:lang w:val="sr-Cyrl-RS"/>
        </w:rPr>
        <w:t xml:space="preserve">ма </w:t>
      </w:r>
      <w:r w:rsidR="001B4048">
        <w:rPr>
          <w:rFonts w:ascii="Times New Roman" w:hAnsi="Times New Roman" w:cs="Times New Roman"/>
          <w:color w:val="000000"/>
          <w:sz w:val="24"/>
          <w:szCs w:val="24"/>
          <w:lang w:val="sr-Cyrl-RS"/>
        </w:rPr>
        <w:t>Министарство води евиденцију</w:t>
      </w:r>
      <w:r w:rsidR="003C274A">
        <w:rPr>
          <w:rFonts w:ascii="Times New Roman" w:hAnsi="Times New Roman" w:cs="Times New Roman"/>
          <w:color w:val="000000"/>
          <w:sz w:val="24"/>
          <w:szCs w:val="24"/>
          <w:lang w:val="sr-Cyrl-RS"/>
        </w:rPr>
        <w:t xml:space="preserve"> </w:t>
      </w:r>
      <w:r w:rsidR="00FA211C">
        <w:rPr>
          <w:rFonts w:ascii="Times New Roman" w:hAnsi="Times New Roman" w:cs="Times New Roman"/>
          <w:color w:val="000000"/>
          <w:sz w:val="24"/>
          <w:szCs w:val="24"/>
          <w:lang w:val="sr-Cyrl-RS"/>
        </w:rPr>
        <w:t>у ел</w:t>
      </w:r>
      <w:r w:rsidR="00C35F47">
        <w:rPr>
          <w:rFonts w:ascii="Times New Roman" w:hAnsi="Times New Roman" w:cs="Times New Roman"/>
          <w:color w:val="000000"/>
          <w:sz w:val="24"/>
          <w:szCs w:val="24"/>
          <w:lang w:val="sr-Cyrl-RS"/>
        </w:rPr>
        <w:t>ектронском облику</w:t>
      </w:r>
      <w:r w:rsidR="003C274A">
        <w:rPr>
          <w:rFonts w:ascii="Times New Roman" w:hAnsi="Times New Roman" w:cs="Times New Roman"/>
          <w:color w:val="000000"/>
          <w:sz w:val="24"/>
          <w:szCs w:val="24"/>
          <w:lang w:val="sr-Cyrl-RS"/>
        </w:rPr>
        <w:t>. Евиденција</w:t>
      </w:r>
      <w:r w:rsidR="00C35F47">
        <w:rPr>
          <w:rFonts w:ascii="Times New Roman" w:hAnsi="Times New Roman" w:cs="Times New Roman"/>
          <w:color w:val="000000"/>
          <w:sz w:val="24"/>
          <w:szCs w:val="24"/>
          <w:lang w:val="sr-Cyrl-RS"/>
        </w:rPr>
        <w:t xml:space="preserve"> садржи податке</w:t>
      </w:r>
      <w:r w:rsidR="001B4048">
        <w:rPr>
          <w:rFonts w:ascii="Times New Roman" w:hAnsi="Times New Roman" w:cs="Times New Roman"/>
          <w:color w:val="000000"/>
          <w:sz w:val="24"/>
          <w:szCs w:val="24"/>
          <w:lang w:val="sr-Cyrl-RS"/>
        </w:rPr>
        <w:t xml:space="preserve"> о</w:t>
      </w:r>
      <w:r w:rsidR="00493A63">
        <w:rPr>
          <w:rFonts w:ascii="Times New Roman" w:hAnsi="Times New Roman" w:cs="Times New Roman"/>
          <w:color w:val="000000"/>
          <w:sz w:val="24"/>
          <w:szCs w:val="24"/>
          <w:lang w:val="sr-Cyrl-RS"/>
        </w:rPr>
        <w:t xml:space="preserve"> </w:t>
      </w:r>
      <w:r w:rsidR="001B4048">
        <w:rPr>
          <w:rFonts w:ascii="Times New Roman" w:hAnsi="Times New Roman" w:cs="Times New Roman"/>
          <w:color w:val="000000"/>
          <w:sz w:val="24"/>
          <w:szCs w:val="24"/>
          <w:lang w:val="sr-Cyrl-RS"/>
        </w:rPr>
        <w:t xml:space="preserve">лицу </w:t>
      </w:r>
      <w:r w:rsidR="001B4048">
        <w:rPr>
          <w:rFonts w:ascii="Times New Roman" w:hAnsi="Times New Roman" w:cs="Times New Roman"/>
          <w:color w:val="000000"/>
          <w:sz w:val="24"/>
          <w:szCs w:val="24"/>
          <w:lang w:val="sr-Cyrl-RS"/>
        </w:rPr>
        <w:lastRenderedPageBreak/>
        <w:t>које се обратило Министарству</w:t>
      </w:r>
      <w:r w:rsidR="006E0B3D">
        <w:rPr>
          <w:rFonts w:ascii="Times New Roman" w:hAnsi="Times New Roman" w:cs="Times New Roman"/>
          <w:color w:val="000000"/>
          <w:sz w:val="24"/>
          <w:szCs w:val="24"/>
          <w:lang w:val="sr-Cyrl-RS"/>
        </w:rPr>
        <w:t xml:space="preserve"> </w:t>
      </w:r>
      <w:r w:rsidR="001B4048">
        <w:rPr>
          <w:rFonts w:ascii="Times New Roman" w:hAnsi="Times New Roman" w:cs="Times New Roman"/>
          <w:color w:val="000000"/>
          <w:sz w:val="24"/>
          <w:szCs w:val="24"/>
          <w:lang w:val="sr-Cyrl-RS"/>
        </w:rPr>
        <w:t>у складу са</w:t>
      </w:r>
      <w:r w:rsidR="00493A63">
        <w:rPr>
          <w:rFonts w:ascii="Times New Roman" w:hAnsi="Times New Roman" w:cs="Times New Roman"/>
          <w:color w:val="000000"/>
          <w:sz w:val="24"/>
          <w:szCs w:val="24"/>
          <w:lang w:val="sr-Cyrl-RS"/>
        </w:rPr>
        <w:t xml:space="preserve"> законом који уређује информациону безбедност,</w:t>
      </w:r>
      <w:r w:rsidR="001B4048">
        <w:rPr>
          <w:rFonts w:ascii="Times New Roman" w:hAnsi="Times New Roman" w:cs="Times New Roman"/>
          <w:color w:val="000000"/>
          <w:sz w:val="24"/>
          <w:szCs w:val="24"/>
          <w:lang w:val="sr-Cyrl-RS"/>
        </w:rPr>
        <w:t xml:space="preserve"> </w:t>
      </w:r>
      <w:r w:rsidR="00C35F47">
        <w:rPr>
          <w:rFonts w:ascii="Times New Roman" w:hAnsi="Times New Roman" w:cs="Times New Roman"/>
          <w:color w:val="000000"/>
          <w:sz w:val="24"/>
          <w:szCs w:val="24"/>
          <w:lang w:val="sr-Cyrl-RS"/>
        </w:rPr>
        <w:t>датуму пријема</w:t>
      </w:r>
      <w:r w:rsidR="001B4048">
        <w:rPr>
          <w:rFonts w:ascii="Times New Roman" w:hAnsi="Times New Roman" w:cs="Times New Roman"/>
          <w:color w:val="000000"/>
          <w:sz w:val="24"/>
          <w:szCs w:val="24"/>
          <w:lang w:val="sr-Cyrl-RS"/>
        </w:rPr>
        <w:t xml:space="preserve"> пријаве</w:t>
      </w:r>
      <w:r w:rsidR="003C274A">
        <w:rPr>
          <w:rFonts w:ascii="Times New Roman" w:hAnsi="Times New Roman" w:cs="Times New Roman"/>
          <w:color w:val="000000"/>
          <w:sz w:val="24"/>
          <w:szCs w:val="24"/>
          <w:lang w:val="sr-Cyrl-RS"/>
        </w:rPr>
        <w:t xml:space="preserve"> или захтева за пружањем савета</w:t>
      </w:r>
      <w:r w:rsidR="000B2459">
        <w:rPr>
          <w:rFonts w:ascii="Times New Roman" w:hAnsi="Times New Roman" w:cs="Times New Roman"/>
          <w:color w:val="000000"/>
          <w:sz w:val="24"/>
          <w:szCs w:val="24"/>
          <w:lang w:val="sr-Cyrl-RS"/>
        </w:rPr>
        <w:t xml:space="preserve">, односно </w:t>
      </w:r>
      <w:r w:rsidR="00B36E61">
        <w:rPr>
          <w:rFonts w:ascii="Times New Roman" w:hAnsi="Times New Roman" w:cs="Times New Roman"/>
          <w:color w:val="000000"/>
          <w:sz w:val="24"/>
          <w:szCs w:val="24"/>
          <w:lang w:val="sr-Cyrl-RS"/>
        </w:rPr>
        <w:t>информације</w:t>
      </w:r>
      <w:r w:rsidR="003C274A">
        <w:rPr>
          <w:rFonts w:ascii="Times New Roman" w:hAnsi="Times New Roman" w:cs="Times New Roman"/>
          <w:color w:val="000000"/>
          <w:sz w:val="24"/>
          <w:szCs w:val="24"/>
          <w:lang w:val="sr-Cyrl-RS"/>
        </w:rPr>
        <w:t>, као и податке о пруженом савету</w:t>
      </w:r>
      <w:r w:rsidR="000B2459">
        <w:rPr>
          <w:rFonts w:ascii="Times New Roman" w:hAnsi="Times New Roman" w:cs="Times New Roman"/>
          <w:color w:val="000000"/>
          <w:sz w:val="24"/>
          <w:szCs w:val="24"/>
          <w:lang w:val="sr-Cyrl-RS"/>
        </w:rPr>
        <w:t>, односно</w:t>
      </w:r>
      <w:r w:rsidR="00B36E61">
        <w:rPr>
          <w:rFonts w:ascii="Times New Roman" w:hAnsi="Times New Roman" w:cs="Times New Roman"/>
          <w:color w:val="000000"/>
          <w:sz w:val="24"/>
          <w:szCs w:val="24"/>
          <w:lang w:val="sr-Cyrl-RS"/>
        </w:rPr>
        <w:t xml:space="preserve"> </w:t>
      </w:r>
      <w:r w:rsidR="003C274A">
        <w:rPr>
          <w:rFonts w:ascii="Times New Roman" w:hAnsi="Times New Roman" w:cs="Times New Roman"/>
          <w:color w:val="000000"/>
          <w:sz w:val="24"/>
          <w:szCs w:val="24"/>
          <w:lang w:val="sr-Cyrl-RS"/>
        </w:rPr>
        <w:t>информацији или</w:t>
      </w:r>
      <w:r w:rsidR="00493A63">
        <w:rPr>
          <w:rFonts w:ascii="Times New Roman" w:hAnsi="Times New Roman" w:cs="Times New Roman"/>
          <w:color w:val="000000"/>
          <w:sz w:val="24"/>
          <w:szCs w:val="24"/>
          <w:lang w:val="sr-Cyrl-RS"/>
        </w:rPr>
        <w:t xml:space="preserve"> начину поступања по поднетој пријави</w:t>
      </w:r>
      <w:r w:rsidR="00F833EA">
        <w:rPr>
          <w:rFonts w:ascii="Times New Roman" w:hAnsi="Times New Roman" w:cs="Times New Roman"/>
          <w:color w:val="000000"/>
          <w:sz w:val="24"/>
          <w:szCs w:val="24"/>
          <w:lang w:val="sr-Cyrl-RS"/>
        </w:rPr>
        <w:t>.</w:t>
      </w:r>
    </w:p>
    <w:p w14:paraId="39491290" w14:textId="00983985" w:rsidR="00B273FF" w:rsidRDefault="00B273FF">
      <w:pPr>
        <w:rPr>
          <w:rFonts w:ascii="Times New Roman" w:hAnsi="Times New Roman" w:cs="Times New Roman"/>
          <w:b/>
          <w:color w:val="000000"/>
          <w:sz w:val="24"/>
          <w:szCs w:val="24"/>
          <w:lang w:val="sr-Cyrl-RS"/>
        </w:rPr>
      </w:pPr>
    </w:p>
    <w:p w14:paraId="6E273B1D" w14:textId="47EA3C97" w:rsidR="00610BB7" w:rsidRPr="00DB1BAA" w:rsidRDefault="00721830" w:rsidP="00CC4B3D">
      <w:pPr>
        <w:spacing w:after="0"/>
        <w:jc w:val="center"/>
        <w:rPr>
          <w:rFonts w:ascii="Times New Roman" w:hAnsi="Times New Roman" w:cs="Times New Roman"/>
          <w:sz w:val="24"/>
          <w:szCs w:val="24"/>
          <w:lang w:val="sr-Cyrl-RS"/>
        </w:rPr>
      </w:pPr>
      <w:r w:rsidRPr="00610BB7">
        <w:rPr>
          <w:rFonts w:ascii="Times New Roman" w:hAnsi="Times New Roman" w:cs="Times New Roman"/>
          <w:b/>
          <w:color w:val="000000"/>
          <w:sz w:val="24"/>
          <w:szCs w:val="24"/>
          <w:lang w:val="sr-Cyrl-RS"/>
        </w:rPr>
        <w:t>Поступање по пријему пријаве</w:t>
      </w:r>
    </w:p>
    <w:p w14:paraId="7213B0CF" w14:textId="77777777" w:rsidR="00DB487B" w:rsidRDefault="00721830" w:rsidP="007826B5">
      <w:pPr>
        <w:spacing w:after="0"/>
        <w:jc w:val="center"/>
        <w:rPr>
          <w:rFonts w:ascii="Times New Roman" w:hAnsi="Times New Roman" w:cs="Times New Roman"/>
          <w:b/>
          <w:color w:val="000000"/>
          <w:sz w:val="24"/>
          <w:szCs w:val="24"/>
          <w:lang w:val="sr-Cyrl-RS"/>
        </w:rPr>
      </w:pPr>
      <w:r w:rsidRPr="002D31E9">
        <w:rPr>
          <w:rFonts w:ascii="Times New Roman" w:hAnsi="Times New Roman" w:cs="Times New Roman"/>
          <w:b/>
          <w:color w:val="000000"/>
          <w:sz w:val="24"/>
          <w:szCs w:val="24"/>
          <w:lang w:val="sr-Cyrl-RS"/>
        </w:rPr>
        <w:t>Члан 6.</w:t>
      </w:r>
    </w:p>
    <w:p w14:paraId="7872D6FA" w14:textId="77777777" w:rsidR="000D206A" w:rsidRPr="002D31E9" w:rsidRDefault="000D206A" w:rsidP="007826B5">
      <w:pPr>
        <w:spacing w:after="0"/>
        <w:jc w:val="center"/>
        <w:rPr>
          <w:rFonts w:ascii="Times New Roman" w:hAnsi="Times New Roman" w:cs="Times New Roman"/>
          <w:b/>
          <w:sz w:val="24"/>
          <w:szCs w:val="24"/>
          <w:lang w:val="sr-Cyrl-RS"/>
        </w:rPr>
      </w:pPr>
    </w:p>
    <w:p w14:paraId="68AE36AB" w14:textId="0E5BDA4B" w:rsidR="00C66CAD" w:rsidRDefault="00C66CAD" w:rsidP="007826B5">
      <w:pPr>
        <w:spacing w:after="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У зависности од врсте угрожености права и интереса детета, Министарство </w:t>
      </w:r>
      <w:r w:rsidR="001B4048">
        <w:rPr>
          <w:rFonts w:ascii="Times New Roman" w:hAnsi="Times New Roman" w:cs="Times New Roman"/>
          <w:color w:val="000000"/>
          <w:sz w:val="24"/>
          <w:szCs w:val="24"/>
          <w:lang w:val="sr-Cyrl-RS"/>
        </w:rPr>
        <w:t xml:space="preserve">у најкраћем року </w:t>
      </w:r>
      <w:r w:rsidR="00EF53CC">
        <w:rPr>
          <w:rFonts w:ascii="Times New Roman" w:hAnsi="Times New Roman" w:cs="Times New Roman"/>
          <w:color w:val="000000"/>
          <w:sz w:val="24"/>
          <w:szCs w:val="24"/>
          <w:lang w:val="sr-Cyrl-RS"/>
        </w:rPr>
        <w:t>прослеђује</w:t>
      </w:r>
      <w:r>
        <w:rPr>
          <w:rFonts w:ascii="Times New Roman" w:hAnsi="Times New Roman" w:cs="Times New Roman"/>
          <w:color w:val="000000"/>
          <w:sz w:val="24"/>
          <w:szCs w:val="24"/>
          <w:lang w:val="sr-Cyrl-RS"/>
        </w:rPr>
        <w:t>:</w:t>
      </w:r>
    </w:p>
    <w:p w14:paraId="7E743614" w14:textId="33823B84" w:rsidR="00C66CAD" w:rsidRDefault="00C66CAD" w:rsidP="007826B5">
      <w:pPr>
        <w:spacing w:after="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1) </w:t>
      </w:r>
      <w:r w:rsidR="00C74042">
        <w:rPr>
          <w:rFonts w:ascii="Times New Roman" w:hAnsi="Times New Roman" w:cs="Times New Roman"/>
          <w:color w:val="000000"/>
          <w:sz w:val="24"/>
          <w:szCs w:val="24"/>
          <w:lang w:val="sr-Cyrl-RS"/>
        </w:rPr>
        <w:t xml:space="preserve">пријаву </w:t>
      </w:r>
      <w:r w:rsidR="00EF53CC">
        <w:rPr>
          <w:rFonts w:ascii="Times New Roman" w:hAnsi="Times New Roman" w:cs="Times New Roman"/>
          <w:color w:val="000000"/>
          <w:sz w:val="24"/>
          <w:szCs w:val="24"/>
          <w:lang w:val="sr-Cyrl-RS"/>
        </w:rPr>
        <w:t xml:space="preserve">надлежном јавном тужилаштву, </w:t>
      </w:r>
      <w:r w:rsidR="001C33F2">
        <w:rPr>
          <w:rFonts w:ascii="Times New Roman" w:hAnsi="Times New Roman" w:cs="Times New Roman"/>
          <w:color w:val="000000"/>
          <w:sz w:val="24"/>
          <w:szCs w:val="24"/>
          <w:lang w:val="sr-Cyrl-RS"/>
        </w:rPr>
        <w:t xml:space="preserve">ако </w:t>
      </w:r>
      <w:r w:rsidR="00EF53CC">
        <w:rPr>
          <w:rFonts w:ascii="Times New Roman" w:hAnsi="Times New Roman" w:cs="Times New Roman"/>
          <w:color w:val="000000"/>
          <w:sz w:val="24"/>
          <w:szCs w:val="24"/>
          <w:lang w:val="sr-Cyrl-RS"/>
        </w:rPr>
        <w:t xml:space="preserve"> наводи из пријаве упућују на постојање кривичног дела</w:t>
      </w:r>
      <w:r w:rsidR="00AE2287">
        <w:rPr>
          <w:rFonts w:ascii="Times New Roman" w:hAnsi="Times New Roman" w:cs="Times New Roman"/>
          <w:color w:val="000000"/>
          <w:sz w:val="24"/>
          <w:szCs w:val="24"/>
          <w:lang w:val="sr-Cyrl-RS"/>
        </w:rPr>
        <w:t xml:space="preserve"> које се гони по службеној дужности</w:t>
      </w:r>
      <w:r w:rsidR="00EF53CC">
        <w:rPr>
          <w:rFonts w:ascii="Times New Roman" w:hAnsi="Times New Roman" w:cs="Times New Roman"/>
          <w:color w:val="000000"/>
          <w:sz w:val="24"/>
          <w:szCs w:val="24"/>
          <w:lang w:val="sr-Cyrl-RS"/>
        </w:rPr>
        <w:t xml:space="preserve">, </w:t>
      </w:r>
      <w:r w:rsidR="00EF53CC" w:rsidRPr="008841F9">
        <w:rPr>
          <w:rFonts w:ascii="Times New Roman" w:hAnsi="Times New Roman" w:cs="Times New Roman"/>
          <w:color w:val="000000"/>
          <w:sz w:val="24"/>
          <w:szCs w:val="24"/>
          <w:lang w:val="sr-Cyrl-RS"/>
        </w:rPr>
        <w:t>а информацију о поднетој пријави министарству надлежном за унутрашње послов</w:t>
      </w:r>
      <w:r w:rsidR="00E35C1E">
        <w:rPr>
          <w:rFonts w:ascii="Times New Roman" w:hAnsi="Times New Roman" w:cs="Times New Roman"/>
          <w:color w:val="000000"/>
          <w:sz w:val="24"/>
          <w:szCs w:val="24"/>
        </w:rPr>
        <w:t>e</w:t>
      </w:r>
      <w:r w:rsidR="00EF53CC" w:rsidRPr="008841F9">
        <w:rPr>
          <w:rFonts w:ascii="Times New Roman" w:hAnsi="Times New Roman" w:cs="Times New Roman"/>
          <w:color w:val="000000"/>
          <w:sz w:val="24"/>
          <w:szCs w:val="24"/>
          <w:lang w:val="sr-Cyrl-RS"/>
        </w:rPr>
        <w:t xml:space="preserve"> (</w:t>
      </w:r>
      <w:r w:rsidR="00AE2287">
        <w:rPr>
          <w:rFonts w:ascii="Times New Roman" w:hAnsi="Times New Roman" w:cs="Times New Roman"/>
          <w:color w:val="000000"/>
          <w:sz w:val="24"/>
          <w:szCs w:val="24"/>
          <w:lang w:val="sr-Cyrl-RS"/>
        </w:rPr>
        <w:t>организационој јединици надлежној за сузбијање</w:t>
      </w:r>
      <w:r w:rsidR="00EF53CC" w:rsidRPr="008841F9">
        <w:rPr>
          <w:rFonts w:ascii="Times New Roman" w:hAnsi="Times New Roman" w:cs="Times New Roman"/>
          <w:color w:val="000000"/>
          <w:sz w:val="24"/>
          <w:szCs w:val="24"/>
          <w:lang w:val="sr-Cyrl-RS"/>
        </w:rPr>
        <w:t xml:space="preserve"> високотехнолошк</w:t>
      </w:r>
      <w:r w:rsidR="00AE2287">
        <w:rPr>
          <w:rFonts w:ascii="Times New Roman" w:hAnsi="Times New Roman" w:cs="Times New Roman"/>
          <w:color w:val="000000"/>
          <w:sz w:val="24"/>
          <w:szCs w:val="24"/>
          <w:lang w:val="sr-Cyrl-RS"/>
        </w:rPr>
        <w:t>ог</w:t>
      </w:r>
      <w:r w:rsidR="00EF53CC" w:rsidRPr="008841F9">
        <w:rPr>
          <w:rFonts w:ascii="Times New Roman" w:hAnsi="Times New Roman" w:cs="Times New Roman"/>
          <w:color w:val="000000"/>
          <w:sz w:val="24"/>
          <w:szCs w:val="24"/>
          <w:lang w:val="sr-Cyrl-RS"/>
        </w:rPr>
        <w:t xml:space="preserve"> криминал</w:t>
      </w:r>
      <w:r w:rsidR="00AE2287">
        <w:rPr>
          <w:rFonts w:ascii="Times New Roman" w:hAnsi="Times New Roman" w:cs="Times New Roman"/>
          <w:color w:val="000000"/>
          <w:sz w:val="24"/>
          <w:szCs w:val="24"/>
          <w:lang w:val="sr-Cyrl-RS"/>
        </w:rPr>
        <w:t>а</w:t>
      </w:r>
      <w:r w:rsidR="00EF53CC" w:rsidRPr="008841F9">
        <w:rPr>
          <w:rFonts w:ascii="Times New Roman" w:hAnsi="Times New Roman" w:cs="Times New Roman"/>
          <w:color w:val="000000"/>
          <w:sz w:val="24"/>
          <w:szCs w:val="24"/>
          <w:lang w:val="sr-Cyrl-RS"/>
        </w:rPr>
        <w:t xml:space="preserve">), </w:t>
      </w:r>
      <w:r w:rsidR="00681434">
        <w:rPr>
          <w:rFonts w:ascii="Times New Roman" w:hAnsi="Times New Roman" w:cs="Times New Roman"/>
          <w:color w:val="000000"/>
          <w:sz w:val="24"/>
          <w:szCs w:val="24"/>
          <w:lang w:val="sr-Cyrl-RS"/>
        </w:rPr>
        <w:t>у</w:t>
      </w:r>
      <w:r w:rsidR="00EF53CC" w:rsidRPr="008841F9">
        <w:rPr>
          <w:rFonts w:ascii="Times New Roman" w:hAnsi="Times New Roman" w:cs="Times New Roman"/>
          <w:color w:val="000000"/>
          <w:sz w:val="24"/>
          <w:szCs w:val="24"/>
          <w:lang w:val="sr-Cyrl-RS"/>
        </w:rPr>
        <w:t xml:space="preserve"> циљ</w:t>
      </w:r>
      <w:r w:rsidR="00681434">
        <w:rPr>
          <w:rFonts w:ascii="Times New Roman" w:hAnsi="Times New Roman" w:cs="Times New Roman"/>
          <w:color w:val="000000"/>
          <w:sz w:val="24"/>
          <w:szCs w:val="24"/>
          <w:lang w:val="sr-Cyrl-RS"/>
        </w:rPr>
        <w:t>у</w:t>
      </w:r>
      <w:r w:rsidR="00EF53CC" w:rsidRPr="008841F9">
        <w:rPr>
          <w:rFonts w:ascii="Times New Roman" w:hAnsi="Times New Roman" w:cs="Times New Roman"/>
          <w:color w:val="000000"/>
          <w:sz w:val="24"/>
          <w:szCs w:val="24"/>
          <w:lang w:val="sr-Cyrl-RS"/>
        </w:rPr>
        <w:t xml:space="preserve"> информисања</w:t>
      </w:r>
      <w:r w:rsidR="00AE2287">
        <w:rPr>
          <w:rFonts w:ascii="Times New Roman" w:hAnsi="Times New Roman" w:cs="Times New Roman"/>
          <w:color w:val="000000"/>
          <w:sz w:val="24"/>
          <w:szCs w:val="24"/>
          <w:lang w:val="sr-Cyrl-RS"/>
        </w:rPr>
        <w:t>;</w:t>
      </w:r>
      <w:r w:rsidR="00EF53CC" w:rsidRPr="008841F9">
        <w:rPr>
          <w:rFonts w:ascii="Times New Roman" w:hAnsi="Times New Roman" w:cs="Times New Roman"/>
          <w:color w:val="000000"/>
          <w:sz w:val="24"/>
          <w:szCs w:val="24"/>
          <w:lang w:val="sr-Cyrl-RS"/>
        </w:rPr>
        <w:t xml:space="preserve"> </w:t>
      </w:r>
    </w:p>
    <w:p w14:paraId="29C70E2F" w14:textId="40420872" w:rsidR="002F3A9F" w:rsidRDefault="00E12B03" w:rsidP="002F3A9F">
      <w:pPr>
        <w:spacing w:after="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2) </w:t>
      </w:r>
      <w:r w:rsidR="002F3A9F">
        <w:rPr>
          <w:rFonts w:ascii="Times New Roman" w:hAnsi="Times New Roman" w:cs="Times New Roman"/>
          <w:color w:val="000000"/>
          <w:sz w:val="24"/>
          <w:szCs w:val="24"/>
          <w:lang w:val="sr-Cyrl-RS"/>
        </w:rPr>
        <w:t xml:space="preserve">пријаву надлежном центру за социјални рад, </w:t>
      </w:r>
      <w:r w:rsidR="001C33F2">
        <w:rPr>
          <w:rFonts w:ascii="Times New Roman" w:hAnsi="Times New Roman" w:cs="Times New Roman"/>
          <w:color w:val="000000"/>
          <w:sz w:val="24"/>
          <w:szCs w:val="24"/>
          <w:lang w:val="sr-Cyrl-RS"/>
        </w:rPr>
        <w:t>ако</w:t>
      </w:r>
      <w:r w:rsidR="002F3A9F">
        <w:rPr>
          <w:rFonts w:ascii="Times New Roman" w:hAnsi="Times New Roman" w:cs="Times New Roman"/>
          <w:color w:val="000000"/>
          <w:sz w:val="24"/>
          <w:szCs w:val="24"/>
          <w:lang w:val="sr-Cyrl-RS"/>
        </w:rPr>
        <w:t xml:space="preserve"> наводи из пријаве упућују на повреду права, здравственог статуса, добробити</w:t>
      </w:r>
      <w:r w:rsidR="000B2459">
        <w:rPr>
          <w:rFonts w:ascii="Times New Roman" w:hAnsi="Times New Roman" w:cs="Times New Roman"/>
          <w:color w:val="000000"/>
          <w:sz w:val="24"/>
          <w:szCs w:val="24"/>
          <w:lang w:val="sr-Cyrl-RS"/>
        </w:rPr>
        <w:t xml:space="preserve">, односно </w:t>
      </w:r>
      <w:r w:rsidR="002F3A9F">
        <w:rPr>
          <w:rFonts w:ascii="Times New Roman" w:hAnsi="Times New Roman" w:cs="Times New Roman"/>
          <w:color w:val="000000"/>
          <w:sz w:val="24"/>
          <w:szCs w:val="24"/>
          <w:lang w:val="sr-Cyrl-RS"/>
        </w:rPr>
        <w:t>општег интегритета детета;</w:t>
      </w:r>
    </w:p>
    <w:p w14:paraId="5477E389" w14:textId="45F6CFFD" w:rsidR="002F3A9F" w:rsidRDefault="002F3A9F" w:rsidP="002F3A9F">
      <w:pPr>
        <w:spacing w:after="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3) </w:t>
      </w:r>
      <w:r w:rsidR="001B4048">
        <w:rPr>
          <w:rFonts w:ascii="Times New Roman" w:hAnsi="Times New Roman" w:cs="Times New Roman"/>
          <w:color w:val="000000"/>
          <w:sz w:val="24"/>
          <w:szCs w:val="24"/>
          <w:lang w:val="sr-Cyrl-RS"/>
        </w:rPr>
        <w:t xml:space="preserve">обавештење </w:t>
      </w:r>
      <w:r>
        <w:rPr>
          <w:rFonts w:ascii="Times New Roman" w:hAnsi="Times New Roman" w:cs="Times New Roman"/>
          <w:color w:val="000000"/>
          <w:sz w:val="24"/>
          <w:szCs w:val="24"/>
          <w:lang w:val="sr-Cyrl-RS"/>
        </w:rPr>
        <w:t xml:space="preserve">надлежном дому здравља, </w:t>
      </w:r>
      <w:r w:rsidR="001C33F2">
        <w:rPr>
          <w:rFonts w:ascii="Times New Roman" w:hAnsi="Times New Roman" w:cs="Times New Roman"/>
          <w:color w:val="000000"/>
          <w:sz w:val="24"/>
          <w:szCs w:val="24"/>
          <w:lang w:val="sr-Cyrl-RS"/>
        </w:rPr>
        <w:t>ако</w:t>
      </w:r>
      <w:r>
        <w:rPr>
          <w:rFonts w:ascii="Times New Roman" w:hAnsi="Times New Roman" w:cs="Times New Roman"/>
          <w:color w:val="000000"/>
          <w:sz w:val="24"/>
          <w:szCs w:val="24"/>
          <w:lang w:val="sr-Cyrl-RS"/>
        </w:rPr>
        <w:t xml:space="preserve"> наводи из пријаве упућују на ризик прекомерне употребе савремених технологија и интернета и постојање штетних последица</w:t>
      </w:r>
      <w:r w:rsidR="007371C2">
        <w:rPr>
          <w:rFonts w:ascii="Times New Roman" w:hAnsi="Times New Roman" w:cs="Times New Roman"/>
          <w:color w:val="000000"/>
          <w:sz w:val="24"/>
          <w:szCs w:val="24"/>
          <w:lang w:val="sr-Cyrl-RS"/>
        </w:rPr>
        <w:t>;</w:t>
      </w:r>
    </w:p>
    <w:p w14:paraId="4B4B960D" w14:textId="2290D80E" w:rsidR="00E12B03" w:rsidRDefault="002F3A9F" w:rsidP="00E12B03">
      <w:pPr>
        <w:spacing w:after="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4) </w:t>
      </w:r>
      <w:r w:rsidR="00E12B03">
        <w:rPr>
          <w:rFonts w:ascii="Times New Roman" w:hAnsi="Times New Roman" w:cs="Times New Roman"/>
          <w:color w:val="000000"/>
          <w:sz w:val="24"/>
          <w:szCs w:val="24"/>
          <w:lang w:val="sr-Cyrl-RS"/>
        </w:rPr>
        <w:t>пријаву инспекцији за информациону безбедност уколико наводи из пријаве упућују</w:t>
      </w:r>
      <w:r w:rsidR="006A618B">
        <w:rPr>
          <w:rFonts w:ascii="Times New Roman" w:hAnsi="Times New Roman" w:cs="Times New Roman"/>
          <w:color w:val="000000"/>
          <w:sz w:val="24"/>
          <w:szCs w:val="24"/>
          <w:lang w:val="sr-Cyrl-RS"/>
        </w:rPr>
        <w:t xml:space="preserve"> </w:t>
      </w:r>
      <w:r w:rsidR="00E12B03">
        <w:rPr>
          <w:rFonts w:ascii="Times New Roman" w:hAnsi="Times New Roman" w:cs="Times New Roman"/>
          <w:color w:val="000000"/>
          <w:sz w:val="24"/>
          <w:szCs w:val="24"/>
          <w:lang w:val="sr-Cyrl-RS"/>
        </w:rPr>
        <w:t xml:space="preserve">на нарушавање безбедности </w:t>
      </w:r>
      <w:r w:rsidR="000B2459">
        <w:rPr>
          <w:rFonts w:ascii="Times New Roman" w:hAnsi="Times New Roman" w:cs="Times New Roman"/>
          <w:color w:val="000000"/>
          <w:sz w:val="24"/>
          <w:szCs w:val="24"/>
          <w:lang w:val="sr-Cyrl-RS"/>
        </w:rPr>
        <w:t>информационо-комуникационог</w:t>
      </w:r>
      <w:r w:rsidR="00E35C1E">
        <w:rPr>
          <w:rFonts w:ascii="Times New Roman" w:hAnsi="Times New Roman" w:cs="Times New Roman"/>
          <w:color w:val="000000"/>
          <w:sz w:val="24"/>
          <w:szCs w:val="24"/>
          <w:lang w:val="sr-Cyrl-RS"/>
        </w:rPr>
        <w:t xml:space="preserve"> система од посебног значаја </w:t>
      </w:r>
      <w:r w:rsidR="00E12B03">
        <w:rPr>
          <w:rFonts w:ascii="Times New Roman" w:hAnsi="Times New Roman" w:cs="Times New Roman"/>
          <w:color w:val="000000"/>
          <w:sz w:val="24"/>
          <w:szCs w:val="24"/>
          <w:lang w:val="sr-Cyrl-RS"/>
        </w:rPr>
        <w:t xml:space="preserve">или неодговарајуће поступање оператора </w:t>
      </w:r>
      <w:r w:rsidR="000B2459">
        <w:rPr>
          <w:rFonts w:ascii="Times New Roman" w:hAnsi="Times New Roman" w:cs="Times New Roman"/>
          <w:color w:val="000000"/>
          <w:sz w:val="24"/>
          <w:szCs w:val="24"/>
          <w:lang w:val="sr-Cyrl-RS"/>
        </w:rPr>
        <w:t>информационо-комуникационог</w:t>
      </w:r>
      <w:r w:rsidR="00681434">
        <w:rPr>
          <w:rFonts w:ascii="Times New Roman" w:hAnsi="Times New Roman" w:cs="Times New Roman"/>
          <w:color w:val="000000"/>
          <w:sz w:val="24"/>
          <w:szCs w:val="24"/>
          <w:lang w:val="sr-Cyrl-RS"/>
        </w:rPr>
        <w:t xml:space="preserve"> с</w:t>
      </w:r>
      <w:r w:rsidR="00E12B03">
        <w:rPr>
          <w:rFonts w:ascii="Times New Roman" w:hAnsi="Times New Roman" w:cs="Times New Roman"/>
          <w:color w:val="000000"/>
          <w:sz w:val="24"/>
          <w:szCs w:val="24"/>
          <w:lang w:val="sr-Cyrl-RS"/>
        </w:rPr>
        <w:t>истема од посебног значаја;</w:t>
      </w:r>
    </w:p>
    <w:p w14:paraId="6B5216D2" w14:textId="2F8ABB5D" w:rsidR="002F3A9F" w:rsidRDefault="002F3A9F" w:rsidP="002F3A9F">
      <w:pPr>
        <w:spacing w:after="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5</w:t>
      </w:r>
      <w:r w:rsidR="00E12B03">
        <w:rPr>
          <w:rFonts w:ascii="Times New Roman" w:hAnsi="Times New Roman" w:cs="Times New Roman"/>
          <w:color w:val="000000"/>
          <w:sz w:val="24"/>
          <w:szCs w:val="24"/>
          <w:lang w:val="sr-Cyrl-RS"/>
        </w:rPr>
        <w:t>) пријаву министарству надлежном за п</w:t>
      </w:r>
      <w:r w:rsidR="00C132A5">
        <w:rPr>
          <w:rFonts w:ascii="Times New Roman" w:hAnsi="Times New Roman" w:cs="Times New Roman"/>
          <w:color w:val="000000"/>
          <w:sz w:val="24"/>
          <w:szCs w:val="24"/>
          <w:lang w:val="sr-Cyrl-RS"/>
        </w:rPr>
        <w:t>ослове образовања и васпитања</w:t>
      </w:r>
      <w:r w:rsidR="00E12B03">
        <w:rPr>
          <w:rFonts w:ascii="Times New Roman" w:hAnsi="Times New Roman" w:cs="Times New Roman"/>
          <w:color w:val="000000"/>
          <w:sz w:val="24"/>
          <w:szCs w:val="24"/>
          <w:lang w:val="sr-Cyrl-RS"/>
        </w:rPr>
        <w:t>,</w:t>
      </w:r>
      <w:r w:rsidR="0013514C">
        <w:rPr>
          <w:rFonts w:ascii="Times New Roman" w:hAnsi="Times New Roman" w:cs="Times New Roman"/>
          <w:color w:val="000000"/>
          <w:sz w:val="24"/>
          <w:szCs w:val="24"/>
          <w:lang w:val="sr-Cyrl-RS"/>
        </w:rPr>
        <w:t xml:space="preserve"> </w:t>
      </w:r>
      <w:r w:rsidR="001C33F2">
        <w:rPr>
          <w:rFonts w:ascii="Times New Roman" w:hAnsi="Times New Roman" w:cs="Times New Roman"/>
          <w:color w:val="000000"/>
          <w:sz w:val="24"/>
          <w:szCs w:val="24"/>
          <w:lang w:val="sr-Cyrl-RS"/>
        </w:rPr>
        <w:t xml:space="preserve">ако </w:t>
      </w:r>
      <w:r w:rsidR="00E12B03">
        <w:rPr>
          <w:rFonts w:ascii="Times New Roman" w:hAnsi="Times New Roman" w:cs="Times New Roman"/>
          <w:color w:val="000000"/>
          <w:sz w:val="24"/>
          <w:szCs w:val="24"/>
          <w:lang w:val="sr-Cyrl-RS"/>
        </w:rPr>
        <w:t xml:space="preserve">наводи из пријаве указују на постојање дигиталног насиља </w:t>
      </w:r>
      <w:r w:rsidR="00B955CD">
        <w:rPr>
          <w:rFonts w:ascii="Times New Roman" w:hAnsi="Times New Roman" w:cs="Times New Roman"/>
          <w:color w:val="000000"/>
          <w:sz w:val="24"/>
          <w:szCs w:val="24"/>
          <w:lang w:val="sr-Cyrl-RS"/>
        </w:rPr>
        <w:t>од стране вршњака или других лица у школи</w:t>
      </w:r>
      <w:r w:rsidR="00B955CD">
        <w:rPr>
          <w:rFonts w:ascii="Times New Roman" w:hAnsi="Times New Roman" w:cs="Times New Roman"/>
          <w:color w:val="000000"/>
          <w:sz w:val="24"/>
          <w:szCs w:val="24"/>
          <w:lang w:val="sr-Latn-RS"/>
        </w:rPr>
        <w:t xml:space="preserve">, </w:t>
      </w:r>
      <w:r w:rsidR="00B955CD">
        <w:rPr>
          <w:rFonts w:ascii="Times New Roman" w:hAnsi="Times New Roman" w:cs="Times New Roman"/>
          <w:color w:val="000000"/>
          <w:sz w:val="24"/>
          <w:szCs w:val="24"/>
          <w:lang w:val="sr-Cyrl-RS"/>
        </w:rPr>
        <w:t xml:space="preserve">као и </w:t>
      </w:r>
      <w:r w:rsidR="0072718C">
        <w:rPr>
          <w:rFonts w:ascii="Times New Roman" w:hAnsi="Times New Roman" w:cs="Times New Roman"/>
          <w:color w:val="000000"/>
          <w:sz w:val="24"/>
          <w:szCs w:val="24"/>
          <w:lang w:val="sr-Cyrl-RS"/>
        </w:rPr>
        <w:t>на</w:t>
      </w:r>
      <w:r w:rsidR="00B7496C">
        <w:rPr>
          <w:rFonts w:ascii="Times New Roman" w:hAnsi="Times New Roman" w:cs="Times New Roman"/>
          <w:color w:val="000000"/>
          <w:sz w:val="24"/>
          <w:szCs w:val="24"/>
          <w:lang w:val="sr-Cyrl-RS"/>
        </w:rPr>
        <w:t xml:space="preserve"> </w:t>
      </w:r>
      <w:r w:rsidR="00E12B03">
        <w:rPr>
          <w:rFonts w:ascii="Times New Roman" w:hAnsi="Times New Roman" w:cs="Times New Roman"/>
          <w:color w:val="000000"/>
          <w:sz w:val="24"/>
          <w:szCs w:val="24"/>
          <w:lang w:val="sr-Cyrl-RS"/>
        </w:rPr>
        <w:t>злостављањ</w:t>
      </w:r>
      <w:r w:rsidR="0072718C">
        <w:rPr>
          <w:rFonts w:ascii="Times New Roman" w:hAnsi="Times New Roman" w:cs="Times New Roman"/>
          <w:color w:val="000000"/>
          <w:sz w:val="24"/>
          <w:szCs w:val="24"/>
          <w:lang w:val="sr-Cyrl-RS"/>
        </w:rPr>
        <w:t>е</w:t>
      </w:r>
      <w:r w:rsidR="00B7496C">
        <w:rPr>
          <w:rFonts w:ascii="Times New Roman" w:hAnsi="Times New Roman" w:cs="Times New Roman"/>
          <w:color w:val="000000"/>
          <w:sz w:val="24"/>
          <w:szCs w:val="24"/>
          <w:lang w:val="sr-Cyrl-RS"/>
        </w:rPr>
        <w:t xml:space="preserve"> </w:t>
      </w:r>
      <w:r w:rsidR="00E12B03">
        <w:rPr>
          <w:rFonts w:ascii="Times New Roman" w:hAnsi="Times New Roman" w:cs="Times New Roman"/>
          <w:color w:val="000000"/>
          <w:sz w:val="24"/>
          <w:szCs w:val="24"/>
          <w:lang w:val="sr-Cyrl-RS"/>
        </w:rPr>
        <w:t xml:space="preserve">детета </w:t>
      </w:r>
      <w:r w:rsidR="00B955CD">
        <w:rPr>
          <w:rFonts w:ascii="Times New Roman" w:hAnsi="Times New Roman" w:cs="Times New Roman"/>
          <w:color w:val="000000"/>
          <w:sz w:val="24"/>
          <w:szCs w:val="24"/>
          <w:lang w:val="sr-Cyrl-RS"/>
        </w:rPr>
        <w:t>злоупотребом информационо-комуникационих технологиј</w:t>
      </w:r>
      <w:r w:rsidR="0013514C">
        <w:rPr>
          <w:rFonts w:ascii="Times New Roman" w:hAnsi="Times New Roman" w:cs="Times New Roman"/>
          <w:color w:val="000000"/>
          <w:sz w:val="24"/>
          <w:szCs w:val="24"/>
          <w:lang w:val="sr-Cyrl-RS"/>
        </w:rPr>
        <w:t xml:space="preserve">а, </w:t>
      </w:r>
      <w:r w:rsidR="0013514C" w:rsidRPr="00D57D00">
        <w:rPr>
          <w:rFonts w:ascii="Times New Roman" w:hAnsi="Times New Roman" w:cs="Times New Roman"/>
          <w:sz w:val="24"/>
          <w:szCs w:val="24"/>
          <w:lang w:val="sr-Cyrl-RS"/>
        </w:rPr>
        <w:t>које пријаву упућује школи на даљу надлежност и поступање у складу са прописима који уређују поступање установе у одговору на насиље, злостављање и занемаривање</w:t>
      </w:r>
      <w:r w:rsidRPr="00D57D00">
        <w:rPr>
          <w:rFonts w:ascii="Times New Roman" w:hAnsi="Times New Roman" w:cs="Times New Roman"/>
          <w:sz w:val="24"/>
          <w:szCs w:val="24"/>
          <w:lang w:val="sr-Cyrl-RS"/>
        </w:rPr>
        <w:t>;</w:t>
      </w:r>
    </w:p>
    <w:p w14:paraId="27C71BCE" w14:textId="7842B8B2" w:rsidR="002F3A9F" w:rsidRDefault="002F3A9F" w:rsidP="002F3A9F">
      <w:pPr>
        <w:spacing w:after="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6) </w:t>
      </w:r>
      <w:r w:rsidRPr="00D57D00">
        <w:rPr>
          <w:rFonts w:ascii="Times New Roman" w:hAnsi="Times New Roman" w:cs="Times New Roman"/>
          <w:sz w:val="24"/>
          <w:szCs w:val="24"/>
          <w:lang w:val="sr-Cyrl-RS"/>
        </w:rPr>
        <w:t xml:space="preserve">обавештење  администратору  </w:t>
      </w:r>
      <w:r w:rsidR="00182392">
        <w:rPr>
          <w:rFonts w:ascii="Times New Roman" w:hAnsi="Times New Roman" w:cs="Times New Roman"/>
          <w:sz w:val="24"/>
          <w:szCs w:val="24"/>
          <w:lang w:val="sr-Cyrl-RS"/>
        </w:rPr>
        <w:t xml:space="preserve">веб презентације </w:t>
      </w:r>
      <w:r w:rsidRPr="00D57D00">
        <w:rPr>
          <w:rFonts w:ascii="Times New Roman" w:hAnsi="Times New Roman" w:cs="Times New Roman"/>
          <w:sz w:val="24"/>
          <w:szCs w:val="24"/>
          <w:lang w:val="sr-Cyrl-RS"/>
        </w:rPr>
        <w:t xml:space="preserve"> у случају да наводи из пријаве упућују на непримерен</w:t>
      </w:r>
      <w:r w:rsidR="00CB6333" w:rsidRPr="00D57D00">
        <w:rPr>
          <w:rFonts w:ascii="Times New Roman" w:hAnsi="Times New Roman" w:cs="Times New Roman"/>
          <w:sz w:val="24"/>
          <w:szCs w:val="24"/>
          <w:lang w:val="sr-Cyrl-RS"/>
        </w:rPr>
        <w:t xml:space="preserve"> или штетан садржај.</w:t>
      </w:r>
    </w:p>
    <w:p w14:paraId="1A07DD3C" w14:textId="576BC5FE" w:rsidR="001558A1" w:rsidRDefault="00AC2824" w:rsidP="007826B5">
      <w:pPr>
        <w:spacing w:after="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У поступању </w:t>
      </w:r>
      <w:r w:rsidR="00E12B03">
        <w:rPr>
          <w:rFonts w:ascii="Times New Roman" w:hAnsi="Times New Roman" w:cs="Times New Roman"/>
          <w:color w:val="000000"/>
          <w:sz w:val="24"/>
          <w:szCs w:val="24"/>
          <w:lang w:val="sr-Cyrl-RS"/>
        </w:rPr>
        <w:t xml:space="preserve">по прослеђеним </w:t>
      </w:r>
      <w:r>
        <w:rPr>
          <w:rFonts w:ascii="Times New Roman" w:hAnsi="Times New Roman" w:cs="Times New Roman"/>
          <w:color w:val="000000"/>
          <w:sz w:val="24"/>
          <w:szCs w:val="24"/>
          <w:lang w:val="sr-Cyrl-RS"/>
        </w:rPr>
        <w:t>пријавама</w:t>
      </w:r>
      <w:r w:rsidR="00C926B0">
        <w:rPr>
          <w:rFonts w:ascii="Times New Roman" w:hAnsi="Times New Roman" w:cs="Times New Roman"/>
          <w:color w:val="000000"/>
          <w:sz w:val="24"/>
          <w:szCs w:val="24"/>
          <w:lang w:val="sr-Cyrl-RS"/>
        </w:rPr>
        <w:t>,</w:t>
      </w:r>
      <w:r w:rsidR="00795DF6">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lang w:val="sr-Cyrl-RS"/>
        </w:rPr>
        <w:t xml:space="preserve">надлежни органи </w:t>
      </w:r>
      <w:r w:rsidR="00D57D00">
        <w:rPr>
          <w:rFonts w:ascii="Times New Roman" w:hAnsi="Times New Roman" w:cs="Times New Roman"/>
          <w:color w:val="000000"/>
          <w:sz w:val="24"/>
          <w:szCs w:val="24"/>
          <w:lang w:val="sr-Cyrl-RS"/>
        </w:rPr>
        <w:t>и установе из</w:t>
      </w:r>
      <w:r w:rsidR="00E12B03" w:rsidRPr="00D57D00">
        <w:rPr>
          <w:rFonts w:ascii="Times New Roman" w:hAnsi="Times New Roman" w:cs="Times New Roman"/>
          <w:color w:val="0070C0"/>
          <w:sz w:val="24"/>
          <w:szCs w:val="24"/>
          <w:lang w:val="sr-Cyrl-RS"/>
        </w:rPr>
        <w:t xml:space="preserve"> </w:t>
      </w:r>
      <w:r w:rsidR="00E12B03">
        <w:rPr>
          <w:rFonts w:ascii="Times New Roman" w:hAnsi="Times New Roman" w:cs="Times New Roman"/>
          <w:color w:val="000000"/>
          <w:sz w:val="24"/>
          <w:szCs w:val="24"/>
          <w:lang w:val="sr-Cyrl-RS"/>
        </w:rPr>
        <w:t>ста</w:t>
      </w:r>
      <w:r w:rsidR="00C926B0">
        <w:rPr>
          <w:rFonts w:ascii="Times New Roman" w:hAnsi="Times New Roman" w:cs="Times New Roman"/>
          <w:color w:val="000000"/>
          <w:sz w:val="24"/>
          <w:szCs w:val="24"/>
          <w:lang w:val="sr-Cyrl-RS"/>
        </w:rPr>
        <w:t>ва</w:t>
      </w:r>
      <w:r w:rsidR="000B2459">
        <w:rPr>
          <w:rFonts w:ascii="Times New Roman" w:hAnsi="Times New Roman" w:cs="Times New Roman"/>
          <w:color w:val="000000"/>
          <w:sz w:val="24"/>
          <w:szCs w:val="24"/>
          <w:lang w:val="sr-Cyrl-RS"/>
        </w:rPr>
        <w:t xml:space="preserve"> 1. овог члана</w:t>
      </w:r>
      <w:r w:rsidR="00C926B0">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lang w:val="sr-Cyrl-RS"/>
        </w:rPr>
        <w:t>примењују одредбе закона којим се уређује електронска трговина, уколико наводи из пријаве указују на постојање недопуштеног садржаја</w:t>
      </w:r>
      <w:r w:rsidR="00795DF6">
        <w:rPr>
          <w:rFonts w:ascii="Times New Roman" w:hAnsi="Times New Roman" w:cs="Times New Roman"/>
          <w:color w:val="000000"/>
          <w:sz w:val="24"/>
          <w:szCs w:val="24"/>
          <w:lang w:val="sr-Cyrl-RS"/>
        </w:rPr>
        <w:t xml:space="preserve"> на интернету</w:t>
      </w:r>
      <w:r w:rsidR="00424FEA">
        <w:rPr>
          <w:rFonts w:ascii="Times New Roman" w:hAnsi="Times New Roman" w:cs="Times New Roman"/>
          <w:color w:val="000000"/>
          <w:sz w:val="24"/>
          <w:szCs w:val="24"/>
          <w:lang w:val="sr-Cyrl-RS"/>
        </w:rPr>
        <w:t>.</w:t>
      </w:r>
    </w:p>
    <w:p w14:paraId="003D6C3D" w14:textId="77777777" w:rsidR="00610BB7" w:rsidRPr="00DB1BAA" w:rsidRDefault="00610BB7" w:rsidP="007826B5">
      <w:pPr>
        <w:spacing w:after="0"/>
        <w:rPr>
          <w:rFonts w:ascii="Times New Roman" w:hAnsi="Times New Roman" w:cs="Times New Roman"/>
          <w:sz w:val="24"/>
          <w:szCs w:val="24"/>
          <w:lang w:val="sr-Cyrl-RS"/>
        </w:rPr>
      </w:pPr>
    </w:p>
    <w:p w14:paraId="4CA96940" w14:textId="1DD19D4B" w:rsidR="00610BB7" w:rsidRPr="00DB1BAA" w:rsidRDefault="000426C1" w:rsidP="00CC4B3D">
      <w:pPr>
        <w:spacing w:after="0"/>
        <w:jc w:val="center"/>
        <w:rPr>
          <w:rFonts w:ascii="Times New Roman" w:hAnsi="Times New Roman" w:cs="Times New Roman"/>
          <w:sz w:val="24"/>
          <w:szCs w:val="24"/>
          <w:lang w:val="sr-Cyrl-RS"/>
        </w:rPr>
      </w:pPr>
      <w:r>
        <w:rPr>
          <w:rFonts w:ascii="Times New Roman" w:hAnsi="Times New Roman" w:cs="Times New Roman"/>
          <w:b/>
          <w:color w:val="000000"/>
          <w:sz w:val="24"/>
          <w:szCs w:val="24"/>
          <w:lang w:val="sr-Cyrl-RS"/>
        </w:rPr>
        <w:t xml:space="preserve">Поступање </w:t>
      </w:r>
      <w:r w:rsidR="00721830" w:rsidRPr="00610BB7">
        <w:rPr>
          <w:rFonts w:ascii="Times New Roman" w:hAnsi="Times New Roman" w:cs="Times New Roman"/>
          <w:b/>
          <w:color w:val="000000"/>
          <w:sz w:val="24"/>
          <w:szCs w:val="24"/>
          <w:lang w:val="sr-Cyrl-RS"/>
        </w:rPr>
        <w:t xml:space="preserve">центара за социјални рад и домова здравља </w:t>
      </w:r>
    </w:p>
    <w:p w14:paraId="1A379C16" w14:textId="77777777" w:rsidR="00DB487B" w:rsidRPr="002D31E9" w:rsidRDefault="00721830" w:rsidP="007826B5">
      <w:pPr>
        <w:spacing w:after="0"/>
        <w:jc w:val="center"/>
        <w:rPr>
          <w:rFonts w:ascii="Times New Roman" w:hAnsi="Times New Roman" w:cs="Times New Roman"/>
          <w:b/>
          <w:color w:val="000000"/>
          <w:sz w:val="24"/>
          <w:szCs w:val="24"/>
          <w:lang w:val="sr-Cyrl-RS"/>
        </w:rPr>
      </w:pPr>
      <w:r w:rsidRPr="002D31E9">
        <w:rPr>
          <w:rFonts w:ascii="Times New Roman" w:hAnsi="Times New Roman" w:cs="Times New Roman"/>
          <w:b/>
          <w:color w:val="000000"/>
          <w:sz w:val="24"/>
          <w:szCs w:val="24"/>
          <w:lang w:val="sr-Cyrl-RS"/>
        </w:rPr>
        <w:t>Члан 7.</w:t>
      </w:r>
    </w:p>
    <w:p w14:paraId="626BB7AE" w14:textId="77777777" w:rsidR="007977E5" w:rsidRPr="00DB1BAA" w:rsidRDefault="007977E5" w:rsidP="007826B5">
      <w:pPr>
        <w:spacing w:after="0"/>
        <w:jc w:val="center"/>
        <w:rPr>
          <w:rFonts w:ascii="Times New Roman" w:hAnsi="Times New Roman" w:cs="Times New Roman"/>
          <w:sz w:val="24"/>
          <w:szCs w:val="24"/>
          <w:lang w:val="sr-Cyrl-RS"/>
        </w:rPr>
      </w:pPr>
    </w:p>
    <w:p w14:paraId="5972772F" w14:textId="130FDFF0" w:rsidR="00DB487B" w:rsidRPr="00610BB7" w:rsidRDefault="00721830" w:rsidP="007826B5">
      <w:pPr>
        <w:spacing w:after="0"/>
        <w:ind w:firstLine="720"/>
        <w:jc w:val="both"/>
        <w:rPr>
          <w:rFonts w:ascii="Times New Roman" w:hAnsi="Times New Roman" w:cs="Times New Roman"/>
          <w:color w:val="000000"/>
          <w:sz w:val="24"/>
          <w:szCs w:val="24"/>
          <w:lang w:val="sr-Cyrl-RS"/>
        </w:rPr>
      </w:pPr>
      <w:r w:rsidRPr="00DB1BAA">
        <w:rPr>
          <w:rFonts w:ascii="Times New Roman" w:hAnsi="Times New Roman" w:cs="Times New Roman"/>
          <w:color w:val="000000"/>
          <w:sz w:val="24"/>
          <w:szCs w:val="24"/>
          <w:lang w:val="sr-Cyrl-RS"/>
        </w:rPr>
        <w:t xml:space="preserve">Након </w:t>
      </w:r>
      <w:r w:rsidR="00E76719">
        <w:rPr>
          <w:rFonts w:ascii="Times New Roman" w:hAnsi="Times New Roman" w:cs="Times New Roman"/>
          <w:color w:val="000000"/>
          <w:sz w:val="24"/>
          <w:szCs w:val="24"/>
          <w:lang w:val="sr-Cyrl-RS"/>
        </w:rPr>
        <w:t>пријема</w:t>
      </w:r>
      <w:r w:rsidRPr="00DB1BAA">
        <w:rPr>
          <w:rFonts w:ascii="Times New Roman" w:hAnsi="Times New Roman" w:cs="Times New Roman"/>
          <w:color w:val="000000"/>
          <w:sz w:val="24"/>
          <w:szCs w:val="24"/>
          <w:lang w:val="sr-Cyrl-RS"/>
        </w:rPr>
        <w:t xml:space="preserve"> пријаве</w:t>
      </w:r>
      <w:r w:rsidR="00E76719">
        <w:rPr>
          <w:rFonts w:ascii="Times New Roman" w:hAnsi="Times New Roman" w:cs="Times New Roman"/>
          <w:color w:val="000000"/>
          <w:sz w:val="24"/>
          <w:szCs w:val="24"/>
          <w:lang w:val="sr-Cyrl-RS"/>
        </w:rPr>
        <w:t xml:space="preserve"> из члана 6. став 1. тачка </w:t>
      </w:r>
      <w:r w:rsidR="00D57D00">
        <w:rPr>
          <w:rFonts w:ascii="Times New Roman" w:hAnsi="Times New Roman" w:cs="Times New Roman"/>
          <w:color w:val="000000"/>
          <w:sz w:val="24"/>
          <w:szCs w:val="24"/>
          <w:lang w:val="sr-Cyrl-RS"/>
        </w:rPr>
        <w:t>2</w:t>
      </w:r>
      <w:r w:rsidR="00E76719">
        <w:rPr>
          <w:rFonts w:ascii="Times New Roman" w:hAnsi="Times New Roman" w:cs="Times New Roman"/>
          <w:color w:val="000000"/>
          <w:sz w:val="24"/>
          <w:szCs w:val="24"/>
          <w:lang w:val="sr-Cyrl-RS"/>
        </w:rPr>
        <w:t>) ове уредбе,</w:t>
      </w:r>
      <w:r w:rsidRPr="00DB1BAA">
        <w:rPr>
          <w:rFonts w:ascii="Times New Roman" w:hAnsi="Times New Roman" w:cs="Times New Roman"/>
          <w:color w:val="000000"/>
          <w:sz w:val="24"/>
          <w:szCs w:val="24"/>
          <w:lang w:val="sr-Cyrl-RS"/>
        </w:rPr>
        <w:t xml:space="preserve"> </w:t>
      </w:r>
      <w:r w:rsidR="00E76719">
        <w:rPr>
          <w:rFonts w:ascii="Times New Roman" w:hAnsi="Times New Roman" w:cs="Times New Roman"/>
          <w:color w:val="000000"/>
          <w:sz w:val="24"/>
          <w:szCs w:val="24"/>
          <w:lang w:val="sr-Cyrl-RS"/>
        </w:rPr>
        <w:t xml:space="preserve"> надлежни </w:t>
      </w:r>
      <w:r w:rsidRPr="00DB1BAA">
        <w:rPr>
          <w:rFonts w:ascii="Times New Roman" w:hAnsi="Times New Roman" w:cs="Times New Roman"/>
          <w:color w:val="000000"/>
          <w:sz w:val="24"/>
          <w:szCs w:val="24"/>
          <w:lang w:val="sr-Cyrl-RS"/>
        </w:rPr>
        <w:t>цент</w:t>
      </w:r>
      <w:r w:rsidR="00E76719">
        <w:rPr>
          <w:rFonts w:ascii="Times New Roman" w:hAnsi="Times New Roman" w:cs="Times New Roman"/>
          <w:color w:val="000000"/>
          <w:sz w:val="24"/>
          <w:szCs w:val="24"/>
          <w:lang w:val="sr-Cyrl-RS"/>
        </w:rPr>
        <w:t>ар за</w:t>
      </w:r>
      <w:r w:rsidRPr="00DB1BAA">
        <w:rPr>
          <w:rFonts w:ascii="Times New Roman" w:hAnsi="Times New Roman" w:cs="Times New Roman"/>
          <w:color w:val="000000"/>
          <w:sz w:val="24"/>
          <w:szCs w:val="24"/>
          <w:lang w:val="sr-Cyrl-RS"/>
        </w:rPr>
        <w:t xml:space="preserve"> социјални рад врш</w:t>
      </w:r>
      <w:r w:rsidR="00E76719">
        <w:rPr>
          <w:rFonts w:ascii="Times New Roman" w:hAnsi="Times New Roman" w:cs="Times New Roman"/>
          <w:color w:val="000000"/>
          <w:sz w:val="24"/>
          <w:szCs w:val="24"/>
          <w:lang w:val="sr-Cyrl-RS"/>
        </w:rPr>
        <w:t>и</w:t>
      </w:r>
      <w:r w:rsidRPr="00DB1BAA">
        <w:rPr>
          <w:rFonts w:ascii="Times New Roman" w:hAnsi="Times New Roman" w:cs="Times New Roman"/>
          <w:color w:val="000000"/>
          <w:sz w:val="24"/>
          <w:szCs w:val="24"/>
          <w:lang w:val="sr-Cyrl-RS"/>
        </w:rPr>
        <w:t xml:space="preserve"> процену </w:t>
      </w:r>
      <w:r w:rsidR="00435282">
        <w:rPr>
          <w:rFonts w:ascii="Times New Roman" w:hAnsi="Times New Roman" w:cs="Times New Roman"/>
          <w:color w:val="000000"/>
          <w:sz w:val="24"/>
          <w:szCs w:val="24"/>
          <w:lang w:val="sr-Cyrl-RS"/>
        </w:rPr>
        <w:t>адекватности старања о детету</w:t>
      </w:r>
      <w:r w:rsidRPr="00DB1BAA">
        <w:rPr>
          <w:rFonts w:ascii="Times New Roman" w:hAnsi="Times New Roman" w:cs="Times New Roman"/>
          <w:color w:val="000000"/>
          <w:sz w:val="24"/>
          <w:szCs w:val="24"/>
          <w:lang w:val="sr-Cyrl-RS"/>
        </w:rPr>
        <w:t xml:space="preserve"> (родитељ, </w:t>
      </w:r>
      <w:r w:rsidR="00D84662">
        <w:rPr>
          <w:rFonts w:ascii="Times New Roman" w:hAnsi="Times New Roman" w:cs="Times New Roman"/>
          <w:color w:val="000000"/>
          <w:sz w:val="24"/>
          <w:szCs w:val="24"/>
          <w:lang w:val="sr-Cyrl-RS"/>
        </w:rPr>
        <w:t xml:space="preserve">старатељ, </w:t>
      </w:r>
      <w:r w:rsidRPr="00DB1BAA">
        <w:rPr>
          <w:rFonts w:ascii="Times New Roman" w:hAnsi="Times New Roman" w:cs="Times New Roman"/>
          <w:color w:val="000000"/>
          <w:sz w:val="24"/>
          <w:szCs w:val="24"/>
          <w:lang w:val="sr-Cyrl-RS"/>
        </w:rPr>
        <w:t>хранитељ), утврђу</w:t>
      </w:r>
      <w:r w:rsidR="00E76719">
        <w:rPr>
          <w:rFonts w:ascii="Times New Roman" w:hAnsi="Times New Roman" w:cs="Times New Roman"/>
          <w:color w:val="000000"/>
          <w:sz w:val="24"/>
          <w:szCs w:val="24"/>
          <w:lang w:val="sr-Cyrl-RS"/>
        </w:rPr>
        <w:t>је</w:t>
      </w:r>
      <w:r w:rsidRPr="00DB1BAA">
        <w:rPr>
          <w:rFonts w:ascii="Times New Roman" w:hAnsi="Times New Roman" w:cs="Times New Roman"/>
          <w:color w:val="000000"/>
          <w:sz w:val="24"/>
          <w:szCs w:val="24"/>
          <w:lang w:val="sr-Cyrl-RS"/>
        </w:rPr>
        <w:t xml:space="preserve"> </w:t>
      </w:r>
      <w:r w:rsidR="00435282">
        <w:rPr>
          <w:rFonts w:ascii="Times New Roman" w:hAnsi="Times New Roman" w:cs="Times New Roman"/>
          <w:color w:val="000000"/>
          <w:sz w:val="24"/>
          <w:szCs w:val="24"/>
          <w:lang w:val="sr-Cyrl-RS"/>
        </w:rPr>
        <w:t xml:space="preserve">ризике по развој и безбедност детета </w:t>
      </w:r>
      <w:r w:rsidRPr="00DB1BAA">
        <w:rPr>
          <w:rFonts w:ascii="Times New Roman" w:hAnsi="Times New Roman" w:cs="Times New Roman"/>
          <w:color w:val="000000"/>
          <w:sz w:val="24"/>
          <w:szCs w:val="24"/>
          <w:lang w:val="sr-Cyrl-RS"/>
        </w:rPr>
        <w:t>утицај</w:t>
      </w:r>
      <w:r w:rsidR="007B529E">
        <w:rPr>
          <w:rFonts w:ascii="Times New Roman" w:hAnsi="Times New Roman" w:cs="Times New Roman"/>
          <w:color w:val="000000"/>
          <w:sz w:val="24"/>
          <w:szCs w:val="24"/>
          <w:lang w:val="sr-Latn-RS"/>
        </w:rPr>
        <w:t>e</w:t>
      </w:r>
      <w:r w:rsidR="007B529E">
        <w:rPr>
          <w:rFonts w:ascii="Times New Roman" w:hAnsi="Times New Roman" w:cs="Times New Roman"/>
          <w:color w:val="000000"/>
          <w:sz w:val="24"/>
          <w:szCs w:val="24"/>
          <w:lang w:val="sr-Cyrl-RS"/>
        </w:rPr>
        <w:t>м</w:t>
      </w:r>
      <w:r w:rsidRPr="00DB1BAA">
        <w:rPr>
          <w:rFonts w:ascii="Times New Roman" w:hAnsi="Times New Roman" w:cs="Times New Roman"/>
          <w:color w:val="000000"/>
          <w:sz w:val="24"/>
          <w:szCs w:val="24"/>
          <w:lang w:val="sr-Cyrl-RS"/>
        </w:rPr>
        <w:t xml:space="preserve"> </w:t>
      </w:r>
      <w:r w:rsidR="007042C4">
        <w:rPr>
          <w:rFonts w:ascii="Times New Roman" w:hAnsi="Times New Roman" w:cs="Times New Roman"/>
          <w:color w:val="000000"/>
          <w:sz w:val="24"/>
          <w:szCs w:val="24"/>
          <w:lang w:val="sr-Cyrl-RS"/>
        </w:rPr>
        <w:t>штетних и непримерених</w:t>
      </w:r>
      <w:r w:rsidR="007042C4" w:rsidRPr="00DB1BAA">
        <w:rPr>
          <w:rFonts w:ascii="Times New Roman" w:hAnsi="Times New Roman" w:cs="Times New Roman"/>
          <w:color w:val="000000"/>
          <w:sz w:val="24"/>
          <w:szCs w:val="24"/>
          <w:lang w:val="sr-Cyrl-RS"/>
        </w:rPr>
        <w:t xml:space="preserve"> </w:t>
      </w:r>
      <w:r w:rsidRPr="00DB1BAA">
        <w:rPr>
          <w:rFonts w:ascii="Times New Roman" w:hAnsi="Times New Roman" w:cs="Times New Roman"/>
          <w:color w:val="000000"/>
          <w:sz w:val="24"/>
          <w:szCs w:val="24"/>
          <w:lang w:val="sr-Cyrl-RS"/>
        </w:rPr>
        <w:t xml:space="preserve">садржаја информационо-комуникационих технологија на дете, пружа помоћ </w:t>
      </w:r>
      <w:r w:rsidR="007B529E">
        <w:rPr>
          <w:rFonts w:ascii="Times New Roman" w:hAnsi="Times New Roman" w:cs="Times New Roman"/>
          <w:color w:val="000000"/>
          <w:sz w:val="24"/>
          <w:szCs w:val="24"/>
          <w:lang w:val="sr-Cyrl-RS"/>
        </w:rPr>
        <w:t>и подршку детету и породици и, по потреби, предузима мере надзора и контроле у односу на лица која се старају о детету и покреће одговарајуће поступке за заштиту права детета у складу са законом.</w:t>
      </w:r>
    </w:p>
    <w:p w14:paraId="17533246" w14:textId="0B3D8067" w:rsidR="00DB487B" w:rsidRPr="00610BB7" w:rsidRDefault="00721830" w:rsidP="007826B5">
      <w:pPr>
        <w:spacing w:after="0"/>
        <w:ind w:firstLine="720"/>
        <w:jc w:val="both"/>
        <w:rPr>
          <w:rFonts w:ascii="Times New Roman" w:hAnsi="Times New Roman" w:cs="Times New Roman"/>
          <w:color w:val="000000"/>
          <w:sz w:val="24"/>
          <w:szCs w:val="24"/>
          <w:lang w:val="sr-Cyrl-RS"/>
        </w:rPr>
      </w:pPr>
      <w:r w:rsidRPr="00DB1BAA">
        <w:rPr>
          <w:rFonts w:ascii="Times New Roman" w:hAnsi="Times New Roman" w:cs="Times New Roman"/>
          <w:color w:val="000000"/>
          <w:sz w:val="24"/>
          <w:szCs w:val="24"/>
          <w:lang w:val="sr-Cyrl-RS"/>
        </w:rPr>
        <w:t xml:space="preserve">Након </w:t>
      </w:r>
      <w:r w:rsidR="00E76719">
        <w:rPr>
          <w:rFonts w:ascii="Times New Roman" w:hAnsi="Times New Roman" w:cs="Times New Roman"/>
          <w:color w:val="000000"/>
          <w:sz w:val="24"/>
          <w:szCs w:val="24"/>
          <w:lang w:val="sr-Cyrl-RS"/>
        </w:rPr>
        <w:t xml:space="preserve">пријема обавештења из члана 6. став 1. тачка </w:t>
      </w:r>
      <w:r w:rsidR="00B71768">
        <w:rPr>
          <w:rFonts w:ascii="Times New Roman" w:hAnsi="Times New Roman" w:cs="Times New Roman"/>
          <w:color w:val="000000"/>
          <w:sz w:val="24"/>
          <w:szCs w:val="24"/>
          <w:lang w:val="sr-Cyrl-RS"/>
        </w:rPr>
        <w:t>3</w:t>
      </w:r>
      <w:r w:rsidR="00E76719">
        <w:rPr>
          <w:rFonts w:ascii="Times New Roman" w:hAnsi="Times New Roman" w:cs="Times New Roman"/>
          <w:color w:val="000000"/>
          <w:sz w:val="24"/>
          <w:szCs w:val="24"/>
          <w:lang w:val="sr-Cyrl-RS"/>
        </w:rPr>
        <w:t>) ове уредбе</w:t>
      </w:r>
      <w:r w:rsidRPr="00DB1BAA">
        <w:rPr>
          <w:rFonts w:ascii="Times New Roman" w:hAnsi="Times New Roman" w:cs="Times New Roman"/>
          <w:color w:val="000000"/>
          <w:sz w:val="24"/>
          <w:szCs w:val="24"/>
          <w:lang w:val="sr-Cyrl-RS"/>
        </w:rPr>
        <w:t xml:space="preserve">, надлежни дом здравља који може да пружи стручну помоћ утврђује, уколико постоји претходна сагласност пацијента, односно његовог законског заступника или старатеља, да ли постоји ризик стварања </w:t>
      </w:r>
      <w:r w:rsidRPr="00DB1BAA">
        <w:rPr>
          <w:rFonts w:ascii="Times New Roman" w:hAnsi="Times New Roman" w:cs="Times New Roman"/>
          <w:color w:val="000000"/>
          <w:sz w:val="24"/>
          <w:szCs w:val="24"/>
          <w:lang w:val="sr-Cyrl-RS"/>
        </w:rPr>
        <w:lastRenderedPageBreak/>
        <w:t xml:space="preserve">зависности или је створена зависност од коришћења </w:t>
      </w:r>
      <w:r w:rsidR="00781EB4">
        <w:rPr>
          <w:rFonts w:ascii="Times New Roman" w:hAnsi="Times New Roman" w:cs="Times New Roman"/>
          <w:color w:val="000000"/>
          <w:sz w:val="24"/>
          <w:szCs w:val="24"/>
          <w:lang w:val="sr-Cyrl-RS"/>
        </w:rPr>
        <w:t xml:space="preserve">савремених технологија и </w:t>
      </w:r>
      <w:r w:rsidRPr="00DB1BAA">
        <w:rPr>
          <w:rFonts w:ascii="Times New Roman" w:hAnsi="Times New Roman" w:cs="Times New Roman"/>
          <w:color w:val="000000"/>
          <w:sz w:val="24"/>
          <w:szCs w:val="24"/>
          <w:lang w:val="sr-Cyrl-RS"/>
        </w:rPr>
        <w:t>интернета</w:t>
      </w:r>
      <w:r w:rsidR="00D16421">
        <w:rPr>
          <w:rFonts w:ascii="Times New Roman" w:hAnsi="Times New Roman" w:cs="Times New Roman"/>
          <w:color w:val="000000"/>
          <w:sz w:val="24"/>
          <w:szCs w:val="24"/>
          <w:lang w:val="sr-Cyrl-RS"/>
        </w:rPr>
        <w:t>,</w:t>
      </w:r>
      <w:r w:rsidR="00781EB4">
        <w:rPr>
          <w:rFonts w:ascii="Times New Roman" w:hAnsi="Times New Roman" w:cs="Times New Roman"/>
          <w:color w:val="000000"/>
          <w:sz w:val="24"/>
          <w:szCs w:val="24"/>
          <w:lang w:val="sr-Cyrl-RS"/>
        </w:rPr>
        <w:t xml:space="preserve"> </w:t>
      </w:r>
      <w:r w:rsidRPr="00DB1BAA">
        <w:rPr>
          <w:rFonts w:ascii="Times New Roman" w:hAnsi="Times New Roman" w:cs="Times New Roman"/>
          <w:color w:val="000000"/>
          <w:sz w:val="24"/>
          <w:szCs w:val="24"/>
          <w:lang w:val="sr-Cyrl-RS"/>
        </w:rPr>
        <w:t>и пружа помоћ у складу са законом</w:t>
      </w:r>
      <w:r w:rsidR="00E76719">
        <w:rPr>
          <w:rFonts w:ascii="Times New Roman" w:hAnsi="Times New Roman" w:cs="Times New Roman"/>
          <w:color w:val="000000"/>
          <w:sz w:val="24"/>
          <w:szCs w:val="24"/>
          <w:lang w:val="sr-Cyrl-RS"/>
        </w:rPr>
        <w:t xml:space="preserve"> и професионалном етиком</w:t>
      </w:r>
      <w:r w:rsidRPr="00DB1BAA">
        <w:rPr>
          <w:rFonts w:ascii="Times New Roman" w:hAnsi="Times New Roman" w:cs="Times New Roman"/>
          <w:color w:val="000000"/>
          <w:sz w:val="24"/>
          <w:szCs w:val="24"/>
          <w:lang w:val="sr-Cyrl-RS"/>
        </w:rPr>
        <w:t>.</w:t>
      </w:r>
    </w:p>
    <w:p w14:paraId="4F8CDC79" w14:textId="4504BFBD" w:rsidR="00452A5A" w:rsidRDefault="00721830" w:rsidP="002D31E9">
      <w:pPr>
        <w:spacing w:after="0"/>
        <w:ind w:firstLine="720"/>
        <w:jc w:val="both"/>
        <w:rPr>
          <w:rFonts w:ascii="Times New Roman" w:hAnsi="Times New Roman" w:cs="Times New Roman"/>
          <w:color w:val="000000"/>
          <w:sz w:val="24"/>
          <w:szCs w:val="24"/>
          <w:lang w:val="sr-Cyrl-RS"/>
        </w:rPr>
      </w:pPr>
      <w:r w:rsidRPr="00DB1BAA">
        <w:rPr>
          <w:rFonts w:ascii="Times New Roman" w:hAnsi="Times New Roman" w:cs="Times New Roman"/>
          <w:color w:val="000000"/>
          <w:sz w:val="24"/>
          <w:szCs w:val="24"/>
          <w:lang w:val="sr-Cyrl-RS"/>
        </w:rPr>
        <w:t xml:space="preserve">Запослени у центрима за социјални рад и домовима здравља </w:t>
      </w:r>
      <w:r w:rsidR="000426C1">
        <w:rPr>
          <w:rFonts w:ascii="Times New Roman" w:hAnsi="Times New Roman" w:cs="Times New Roman"/>
          <w:color w:val="000000"/>
          <w:sz w:val="24"/>
          <w:szCs w:val="24"/>
          <w:lang w:val="sr-Cyrl-RS"/>
        </w:rPr>
        <w:t xml:space="preserve">дужни су да се </w:t>
      </w:r>
      <w:r w:rsidRPr="00DB1BAA">
        <w:rPr>
          <w:rFonts w:ascii="Times New Roman" w:hAnsi="Times New Roman" w:cs="Times New Roman"/>
          <w:color w:val="000000"/>
          <w:sz w:val="24"/>
          <w:szCs w:val="24"/>
          <w:lang w:val="sr-Cyrl-RS"/>
        </w:rPr>
        <w:t xml:space="preserve">упознају са ризицима и штетним последицама који могу да настану за децу употребом </w:t>
      </w:r>
      <w:r w:rsidR="00F23BA4">
        <w:rPr>
          <w:rFonts w:ascii="Times New Roman" w:hAnsi="Times New Roman" w:cs="Times New Roman"/>
          <w:color w:val="000000"/>
          <w:sz w:val="24"/>
          <w:szCs w:val="24"/>
          <w:lang w:val="sr-Cyrl-RS"/>
        </w:rPr>
        <w:t>интернета</w:t>
      </w:r>
      <w:r w:rsidR="008500EA">
        <w:rPr>
          <w:rFonts w:ascii="Times New Roman" w:hAnsi="Times New Roman" w:cs="Times New Roman"/>
          <w:color w:val="000000"/>
          <w:sz w:val="24"/>
          <w:szCs w:val="24"/>
          <w:lang w:val="sr-Cyrl-RS"/>
        </w:rPr>
        <w:t xml:space="preserve"> и савремених технологија</w:t>
      </w:r>
      <w:r w:rsidR="00F23BA4">
        <w:rPr>
          <w:rFonts w:ascii="Times New Roman" w:hAnsi="Times New Roman" w:cs="Times New Roman"/>
          <w:color w:val="000000"/>
          <w:sz w:val="24"/>
          <w:szCs w:val="24"/>
          <w:lang w:val="sr-Cyrl-RS"/>
        </w:rPr>
        <w:t xml:space="preserve"> </w:t>
      </w:r>
      <w:r w:rsidRPr="00DB1BAA">
        <w:rPr>
          <w:rFonts w:ascii="Times New Roman" w:hAnsi="Times New Roman" w:cs="Times New Roman"/>
          <w:color w:val="000000"/>
          <w:sz w:val="24"/>
          <w:szCs w:val="24"/>
          <w:lang w:val="sr-Cyrl-RS"/>
        </w:rPr>
        <w:t>и обучавају се о начинима пружања помоћи деци у случају настанка штетних последица.</w:t>
      </w:r>
    </w:p>
    <w:p w14:paraId="623C993D" w14:textId="77777777" w:rsidR="003B17AA" w:rsidRPr="002D31E9" w:rsidRDefault="003B17AA" w:rsidP="002D31E9">
      <w:pPr>
        <w:spacing w:after="0"/>
        <w:ind w:firstLine="720"/>
        <w:jc w:val="both"/>
        <w:rPr>
          <w:rFonts w:ascii="Times New Roman" w:hAnsi="Times New Roman" w:cs="Times New Roman"/>
          <w:color w:val="000000"/>
          <w:sz w:val="24"/>
          <w:szCs w:val="24"/>
          <w:lang w:val="sr-Cyrl-RS"/>
        </w:rPr>
      </w:pPr>
    </w:p>
    <w:p w14:paraId="265A32CB" w14:textId="3B21264F" w:rsidR="00610BB7" w:rsidRDefault="000D206A">
      <w:pPr>
        <w:spacing w:after="0"/>
        <w:jc w:val="center"/>
        <w:rPr>
          <w:rFonts w:ascii="Times New Roman" w:hAnsi="Times New Roman" w:cs="Times New Roman"/>
          <w:color w:val="000000"/>
          <w:sz w:val="24"/>
          <w:szCs w:val="24"/>
          <w:lang w:val="sr-Cyrl-RS"/>
        </w:rPr>
      </w:pPr>
      <w:r>
        <w:rPr>
          <w:rFonts w:ascii="Times New Roman" w:hAnsi="Times New Roman" w:cs="Times New Roman"/>
          <w:b/>
          <w:color w:val="000000"/>
          <w:sz w:val="24"/>
          <w:szCs w:val="24"/>
          <w:lang w:val="sr-Cyrl-RS"/>
        </w:rPr>
        <w:t>Међуресорна сарадња и извештавање</w:t>
      </w:r>
    </w:p>
    <w:p w14:paraId="63E96C4C" w14:textId="77D60F18" w:rsidR="0010008F" w:rsidRDefault="00721830" w:rsidP="007826B5">
      <w:pPr>
        <w:spacing w:after="0"/>
        <w:jc w:val="center"/>
        <w:rPr>
          <w:rFonts w:ascii="Times New Roman" w:hAnsi="Times New Roman" w:cs="Times New Roman"/>
          <w:color w:val="000000"/>
          <w:sz w:val="24"/>
          <w:szCs w:val="24"/>
          <w:lang w:val="sr-Cyrl-RS"/>
        </w:rPr>
      </w:pPr>
      <w:r w:rsidRPr="002D31E9">
        <w:rPr>
          <w:rFonts w:ascii="Times New Roman" w:hAnsi="Times New Roman" w:cs="Times New Roman"/>
          <w:b/>
          <w:color w:val="000000"/>
          <w:sz w:val="24"/>
          <w:szCs w:val="24"/>
          <w:lang w:val="sr-Cyrl-RS"/>
        </w:rPr>
        <w:t xml:space="preserve">Члан </w:t>
      </w:r>
      <w:r w:rsidR="002C7F3F">
        <w:rPr>
          <w:rFonts w:ascii="Times New Roman" w:hAnsi="Times New Roman" w:cs="Times New Roman"/>
          <w:b/>
          <w:color w:val="000000"/>
          <w:sz w:val="24"/>
          <w:szCs w:val="24"/>
          <w:lang w:val="sr-Cyrl-RS"/>
        </w:rPr>
        <w:t>8</w:t>
      </w:r>
      <w:r w:rsidRPr="002D31E9">
        <w:rPr>
          <w:rFonts w:ascii="Times New Roman" w:hAnsi="Times New Roman" w:cs="Times New Roman"/>
          <w:b/>
          <w:color w:val="000000"/>
          <w:sz w:val="24"/>
          <w:szCs w:val="24"/>
          <w:lang w:val="sr-Cyrl-RS"/>
        </w:rPr>
        <w:t>.</w:t>
      </w:r>
    </w:p>
    <w:p w14:paraId="0CEC8BE2" w14:textId="77777777" w:rsidR="009228DE" w:rsidRDefault="009228DE" w:rsidP="002D31E9">
      <w:pPr>
        <w:spacing w:after="0"/>
        <w:jc w:val="center"/>
        <w:rPr>
          <w:rFonts w:ascii="Times New Roman" w:hAnsi="Times New Roman" w:cs="Times New Roman"/>
          <w:color w:val="000000"/>
          <w:sz w:val="24"/>
          <w:szCs w:val="24"/>
          <w:lang w:val="sr-Cyrl-RS"/>
        </w:rPr>
      </w:pPr>
    </w:p>
    <w:p w14:paraId="69BF22A2" w14:textId="284114B9" w:rsidR="00DB51BC" w:rsidRDefault="00DF37B8" w:rsidP="00B9567A">
      <w:pPr>
        <w:spacing w:after="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Органи и институције надлежн</w:t>
      </w:r>
      <w:r w:rsidR="00315101">
        <w:rPr>
          <w:rFonts w:ascii="Times New Roman" w:hAnsi="Times New Roman" w:cs="Times New Roman"/>
          <w:color w:val="000000"/>
          <w:sz w:val="24"/>
          <w:szCs w:val="24"/>
          <w:lang w:val="sr-Cyrl-RS"/>
        </w:rPr>
        <w:t>е</w:t>
      </w:r>
      <w:r>
        <w:rPr>
          <w:rFonts w:ascii="Times New Roman" w:hAnsi="Times New Roman" w:cs="Times New Roman"/>
          <w:color w:val="000000"/>
          <w:sz w:val="24"/>
          <w:szCs w:val="24"/>
          <w:lang w:val="sr-Cyrl-RS"/>
        </w:rPr>
        <w:t xml:space="preserve"> за примену и поступање по овој уредби, </w:t>
      </w:r>
      <w:r w:rsidR="00DB7869">
        <w:rPr>
          <w:rFonts w:ascii="Times New Roman" w:hAnsi="Times New Roman" w:cs="Times New Roman"/>
          <w:color w:val="000000"/>
          <w:sz w:val="24"/>
          <w:szCs w:val="24"/>
          <w:lang w:val="sr-Cyrl-RS"/>
        </w:rPr>
        <w:t>међусобно сарађују</w:t>
      </w:r>
      <w:r w:rsidR="00DB51BC">
        <w:rPr>
          <w:rFonts w:ascii="Times New Roman" w:hAnsi="Times New Roman" w:cs="Times New Roman"/>
          <w:color w:val="000000"/>
          <w:sz w:val="24"/>
          <w:szCs w:val="24"/>
          <w:lang w:val="sr-Cyrl-RS"/>
        </w:rPr>
        <w:t xml:space="preserve"> и размењ</w:t>
      </w:r>
      <w:r w:rsidR="00532B5D">
        <w:rPr>
          <w:rFonts w:ascii="Times New Roman" w:hAnsi="Times New Roman" w:cs="Times New Roman"/>
          <w:color w:val="000000"/>
          <w:sz w:val="24"/>
          <w:szCs w:val="24"/>
          <w:lang w:val="sr-Cyrl-RS"/>
        </w:rPr>
        <w:t>ују знања и иску</w:t>
      </w:r>
      <w:r w:rsidR="00DB51BC">
        <w:rPr>
          <w:rFonts w:ascii="Times New Roman" w:hAnsi="Times New Roman" w:cs="Times New Roman"/>
          <w:color w:val="000000"/>
          <w:sz w:val="24"/>
          <w:szCs w:val="24"/>
          <w:lang w:val="sr-Cyrl-RS"/>
        </w:rPr>
        <w:t>с</w:t>
      </w:r>
      <w:r w:rsidR="00532B5D">
        <w:rPr>
          <w:rFonts w:ascii="Times New Roman" w:hAnsi="Times New Roman" w:cs="Times New Roman"/>
          <w:color w:val="000000"/>
          <w:sz w:val="24"/>
          <w:szCs w:val="24"/>
          <w:lang w:val="sr-Cyrl-RS"/>
        </w:rPr>
        <w:t>тва</w:t>
      </w:r>
      <w:r w:rsidR="00DB51BC">
        <w:rPr>
          <w:rFonts w:ascii="Times New Roman" w:hAnsi="Times New Roman" w:cs="Times New Roman"/>
          <w:color w:val="000000"/>
          <w:sz w:val="24"/>
          <w:szCs w:val="24"/>
          <w:lang w:val="sr-Cyrl-RS"/>
        </w:rPr>
        <w:t xml:space="preserve"> </w:t>
      </w:r>
      <w:r w:rsidR="00505C9F">
        <w:rPr>
          <w:rFonts w:ascii="Times New Roman" w:hAnsi="Times New Roman" w:cs="Times New Roman"/>
          <w:color w:val="000000"/>
          <w:sz w:val="24"/>
          <w:szCs w:val="24"/>
          <w:lang w:val="sr-Cyrl-RS"/>
        </w:rPr>
        <w:t xml:space="preserve">у области </w:t>
      </w:r>
      <w:r w:rsidR="0081588C">
        <w:rPr>
          <w:rFonts w:ascii="Times New Roman" w:hAnsi="Times New Roman" w:cs="Times New Roman"/>
          <w:color w:val="000000"/>
          <w:sz w:val="24"/>
          <w:szCs w:val="24"/>
          <w:lang w:val="sr-Cyrl-RS"/>
        </w:rPr>
        <w:t xml:space="preserve">безбедности и </w:t>
      </w:r>
      <w:r w:rsidR="00505C9F">
        <w:rPr>
          <w:rFonts w:ascii="Times New Roman" w:hAnsi="Times New Roman" w:cs="Times New Roman"/>
          <w:color w:val="000000"/>
          <w:sz w:val="24"/>
          <w:szCs w:val="24"/>
          <w:lang w:val="sr-Cyrl-RS"/>
        </w:rPr>
        <w:t xml:space="preserve">заштите деце </w:t>
      </w:r>
      <w:r w:rsidR="00871E36">
        <w:rPr>
          <w:rFonts w:ascii="Times New Roman" w:hAnsi="Times New Roman" w:cs="Times New Roman"/>
          <w:color w:val="000000"/>
          <w:sz w:val="24"/>
          <w:szCs w:val="24"/>
          <w:lang w:val="sr-Cyrl-RS"/>
        </w:rPr>
        <w:t xml:space="preserve">при коришћењу </w:t>
      </w:r>
      <w:r w:rsidR="00505C9F">
        <w:rPr>
          <w:rFonts w:ascii="Times New Roman" w:hAnsi="Times New Roman" w:cs="Times New Roman"/>
          <w:color w:val="000000"/>
          <w:sz w:val="24"/>
          <w:szCs w:val="24"/>
          <w:lang w:val="sr-Cyrl-RS"/>
        </w:rPr>
        <w:t xml:space="preserve">информационо-комуникационих технологија у </w:t>
      </w:r>
      <w:r w:rsidR="00DB51BC">
        <w:rPr>
          <w:rFonts w:ascii="Times New Roman" w:hAnsi="Times New Roman" w:cs="Times New Roman"/>
          <w:color w:val="000000"/>
          <w:sz w:val="24"/>
          <w:szCs w:val="24"/>
          <w:lang w:val="sr-Cyrl-RS"/>
        </w:rPr>
        <w:t xml:space="preserve">циљу </w:t>
      </w:r>
      <w:r w:rsidR="00505C9F">
        <w:rPr>
          <w:rFonts w:ascii="Times New Roman" w:hAnsi="Times New Roman" w:cs="Times New Roman"/>
          <w:color w:val="000000"/>
          <w:sz w:val="24"/>
          <w:szCs w:val="24"/>
          <w:lang w:val="sr-Cyrl-RS"/>
        </w:rPr>
        <w:t>у</w:t>
      </w:r>
      <w:r w:rsidR="00DB51BC">
        <w:rPr>
          <w:rFonts w:ascii="Times New Roman" w:hAnsi="Times New Roman" w:cs="Times New Roman"/>
          <w:color w:val="000000"/>
          <w:sz w:val="24"/>
          <w:szCs w:val="24"/>
          <w:lang w:val="sr-Cyrl-RS"/>
        </w:rPr>
        <w:t xml:space="preserve">напређења </w:t>
      </w:r>
      <w:r w:rsidR="00505C9F" w:rsidRPr="00505C9F">
        <w:rPr>
          <w:rFonts w:ascii="Times New Roman" w:hAnsi="Times New Roman" w:cs="Times New Roman"/>
          <w:color w:val="000000"/>
          <w:sz w:val="24"/>
          <w:szCs w:val="24"/>
          <w:lang w:val="sr-Cyrl-RS"/>
        </w:rPr>
        <w:t>превентивн</w:t>
      </w:r>
      <w:r w:rsidR="00505C9F">
        <w:rPr>
          <w:rFonts w:ascii="Times New Roman" w:hAnsi="Times New Roman" w:cs="Times New Roman"/>
          <w:color w:val="000000"/>
          <w:sz w:val="24"/>
          <w:szCs w:val="24"/>
          <w:lang w:val="sr-Cyrl-RS"/>
        </w:rPr>
        <w:t>их</w:t>
      </w:r>
      <w:r w:rsidR="00505C9F" w:rsidRPr="00505C9F">
        <w:rPr>
          <w:rFonts w:ascii="Times New Roman" w:hAnsi="Times New Roman" w:cs="Times New Roman"/>
          <w:color w:val="000000"/>
          <w:sz w:val="24"/>
          <w:szCs w:val="24"/>
          <w:lang w:val="sr-Cyrl-RS"/>
        </w:rPr>
        <w:t xml:space="preserve"> </w:t>
      </w:r>
      <w:r w:rsidR="00505C9F">
        <w:rPr>
          <w:rFonts w:ascii="Times New Roman" w:hAnsi="Times New Roman" w:cs="Times New Roman"/>
          <w:color w:val="000000"/>
          <w:sz w:val="24"/>
          <w:szCs w:val="24"/>
          <w:lang w:val="sr-Cyrl-RS"/>
        </w:rPr>
        <w:t>мера</w:t>
      </w:r>
      <w:r w:rsidR="00505C9F" w:rsidRPr="00505C9F">
        <w:rPr>
          <w:rFonts w:ascii="Times New Roman" w:hAnsi="Times New Roman" w:cs="Times New Roman"/>
          <w:color w:val="000000"/>
          <w:sz w:val="24"/>
          <w:szCs w:val="24"/>
          <w:lang w:val="sr-Cyrl-RS"/>
        </w:rPr>
        <w:t xml:space="preserve"> за безбедност и заштиту деце на интернету</w:t>
      </w:r>
      <w:r w:rsidR="0072718C">
        <w:rPr>
          <w:rFonts w:ascii="Times New Roman" w:hAnsi="Times New Roman" w:cs="Times New Roman"/>
          <w:color w:val="000000"/>
          <w:sz w:val="24"/>
          <w:szCs w:val="24"/>
          <w:lang w:val="sr-Cyrl-RS"/>
        </w:rPr>
        <w:t>,</w:t>
      </w:r>
      <w:r w:rsidR="00505C9F" w:rsidRPr="00505C9F">
        <w:rPr>
          <w:rFonts w:ascii="Times New Roman" w:hAnsi="Times New Roman" w:cs="Times New Roman"/>
          <w:color w:val="000000"/>
          <w:sz w:val="24"/>
          <w:szCs w:val="24"/>
          <w:lang w:val="sr-Cyrl-RS"/>
        </w:rPr>
        <w:t xml:space="preserve"> као активности од јавног интереса</w:t>
      </w:r>
      <w:r w:rsidR="00505C9F">
        <w:rPr>
          <w:rFonts w:ascii="Times New Roman" w:hAnsi="Times New Roman" w:cs="Times New Roman"/>
          <w:color w:val="000000"/>
          <w:sz w:val="24"/>
          <w:szCs w:val="24"/>
          <w:lang w:val="sr-Cyrl-RS"/>
        </w:rPr>
        <w:t>.</w:t>
      </w:r>
    </w:p>
    <w:p w14:paraId="64A09045" w14:textId="77777777" w:rsidR="00DB7869" w:rsidRDefault="00315101" w:rsidP="00B9567A">
      <w:pPr>
        <w:spacing w:after="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 </w:t>
      </w:r>
      <w:r w:rsidR="00AF5A78">
        <w:rPr>
          <w:rFonts w:ascii="Times New Roman" w:hAnsi="Times New Roman" w:cs="Times New Roman"/>
          <w:color w:val="000000"/>
          <w:sz w:val="24"/>
          <w:szCs w:val="24"/>
          <w:lang w:val="sr-Cyrl-RS"/>
        </w:rPr>
        <w:t>Надлежни државни</w:t>
      </w:r>
      <w:r w:rsidR="002904AF">
        <w:rPr>
          <w:rFonts w:ascii="Times New Roman" w:hAnsi="Times New Roman" w:cs="Times New Roman"/>
          <w:color w:val="000000"/>
          <w:sz w:val="24"/>
          <w:szCs w:val="24"/>
          <w:lang w:val="sr-Cyrl-RS"/>
        </w:rPr>
        <w:t xml:space="preserve"> органи и установе здравствене и</w:t>
      </w:r>
      <w:r w:rsidR="00AF5A78">
        <w:rPr>
          <w:rFonts w:ascii="Times New Roman" w:hAnsi="Times New Roman" w:cs="Times New Roman"/>
          <w:color w:val="000000"/>
          <w:sz w:val="24"/>
          <w:szCs w:val="24"/>
          <w:lang w:val="sr-Cyrl-RS"/>
        </w:rPr>
        <w:t xml:space="preserve"> социјалне заштите</w:t>
      </w:r>
      <w:r w:rsidR="00505C9F">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lang w:val="sr-Cyrl-RS"/>
        </w:rPr>
        <w:t>проверавају наводе из пријава које су им прослеђене на даљу надлежност и поступање</w:t>
      </w:r>
      <w:r w:rsidR="00AF5A78">
        <w:rPr>
          <w:rFonts w:ascii="Times New Roman" w:hAnsi="Times New Roman" w:cs="Times New Roman"/>
          <w:color w:val="000000"/>
          <w:sz w:val="24"/>
          <w:szCs w:val="24"/>
          <w:lang w:val="sr-Cyrl-RS"/>
        </w:rPr>
        <w:t xml:space="preserve"> у складу са чланом 6. ове уредбе</w:t>
      </w:r>
      <w:r>
        <w:rPr>
          <w:rFonts w:ascii="Times New Roman" w:hAnsi="Times New Roman" w:cs="Times New Roman"/>
          <w:color w:val="000000"/>
          <w:sz w:val="24"/>
          <w:szCs w:val="24"/>
          <w:lang w:val="sr-Cyrl-RS"/>
        </w:rPr>
        <w:t xml:space="preserve"> и о </w:t>
      </w:r>
      <w:r w:rsidR="00DB7869">
        <w:rPr>
          <w:rFonts w:ascii="Times New Roman" w:hAnsi="Times New Roman" w:cs="Times New Roman"/>
          <w:color w:val="000000"/>
          <w:sz w:val="24"/>
          <w:szCs w:val="24"/>
          <w:lang w:val="sr-Cyrl-RS"/>
        </w:rPr>
        <w:t xml:space="preserve">предузетим мерама </w:t>
      </w:r>
      <w:r w:rsidR="00CC4B3D">
        <w:rPr>
          <w:rFonts w:ascii="Times New Roman" w:hAnsi="Times New Roman" w:cs="Times New Roman"/>
          <w:color w:val="000000"/>
          <w:sz w:val="24"/>
          <w:szCs w:val="24"/>
          <w:lang w:val="sr-Cyrl-RS"/>
        </w:rPr>
        <w:t>обавештавају</w:t>
      </w:r>
      <w:r w:rsidR="00DB7869">
        <w:rPr>
          <w:rFonts w:ascii="Times New Roman" w:hAnsi="Times New Roman" w:cs="Times New Roman"/>
          <w:color w:val="000000"/>
          <w:sz w:val="24"/>
          <w:szCs w:val="24"/>
          <w:lang w:val="sr-Cyrl-RS"/>
        </w:rPr>
        <w:t xml:space="preserve"> </w:t>
      </w:r>
      <w:r w:rsidR="00E91432">
        <w:rPr>
          <w:rFonts w:ascii="Times New Roman" w:hAnsi="Times New Roman" w:cs="Times New Roman"/>
          <w:color w:val="000000"/>
          <w:sz w:val="24"/>
          <w:szCs w:val="24"/>
          <w:lang w:val="sr-Cyrl-RS"/>
        </w:rPr>
        <w:t>Министарство</w:t>
      </w:r>
      <w:r>
        <w:rPr>
          <w:rFonts w:ascii="Times New Roman" w:hAnsi="Times New Roman" w:cs="Times New Roman"/>
          <w:color w:val="000000"/>
          <w:sz w:val="24"/>
          <w:szCs w:val="24"/>
          <w:lang w:val="sr-Cyrl-RS"/>
        </w:rPr>
        <w:t>.</w:t>
      </w:r>
    </w:p>
    <w:p w14:paraId="144ADA59" w14:textId="601434A5" w:rsidR="0010008F" w:rsidRDefault="00CC4B3D" w:rsidP="002D31E9">
      <w:pPr>
        <w:spacing w:after="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 Обавештавање из става </w:t>
      </w:r>
      <w:r w:rsidR="007F782D">
        <w:rPr>
          <w:rFonts w:ascii="Times New Roman" w:hAnsi="Times New Roman" w:cs="Times New Roman"/>
          <w:color w:val="000000"/>
          <w:sz w:val="24"/>
          <w:szCs w:val="24"/>
          <w:lang w:val="sr-Cyrl-RS"/>
        </w:rPr>
        <w:t>2</w:t>
      </w:r>
      <w:r>
        <w:rPr>
          <w:rFonts w:ascii="Times New Roman" w:hAnsi="Times New Roman" w:cs="Times New Roman"/>
          <w:color w:val="000000"/>
          <w:sz w:val="24"/>
          <w:szCs w:val="24"/>
          <w:lang w:val="sr-Cyrl-RS"/>
        </w:rPr>
        <w:t>. овог члана врши се електронским путем, достављањем кварталних извештаја Министарству</w:t>
      </w:r>
      <w:r w:rsidR="00871E36">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lang w:val="sr-Cyrl-RS"/>
        </w:rPr>
        <w:t xml:space="preserve">у року од </w:t>
      </w:r>
      <w:r w:rsidR="000B2459">
        <w:rPr>
          <w:rFonts w:ascii="Times New Roman" w:hAnsi="Times New Roman" w:cs="Times New Roman"/>
          <w:color w:val="000000"/>
          <w:sz w:val="24"/>
          <w:szCs w:val="24"/>
          <w:lang w:val="sr-Cyrl-RS"/>
        </w:rPr>
        <w:t>десет</w:t>
      </w:r>
      <w:r>
        <w:rPr>
          <w:rFonts w:ascii="Times New Roman" w:hAnsi="Times New Roman" w:cs="Times New Roman"/>
          <w:color w:val="000000"/>
          <w:sz w:val="24"/>
          <w:szCs w:val="24"/>
          <w:lang w:val="sr-Cyrl-RS"/>
        </w:rPr>
        <w:t xml:space="preserve"> дана од </w:t>
      </w:r>
      <w:r w:rsidR="00637932">
        <w:rPr>
          <w:rFonts w:ascii="Times New Roman" w:hAnsi="Times New Roman" w:cs="Times New Roman"/>
          <w:color w:val="000000"/>
          <w:sz w:val="24"/>
          <w:szCs w:val="24"/>
          <w:lang w:val="sr-Cyrl-RS"/>
        </w:rPr>
        <w:t>дана истека квартал</w:t>
      </w:r>
      <w:r w:rsidR="0010008F">
        <w:rPr>
          <w:rFonts w:ascii="Times New Roman" w:hAnsi="Times New Roman" w:cs="Times New Roman"/>
          <w:color w:val="000000"/>
          <w:sz w:val="24"/>
          <w:szCs w:val="24"/>
          <w:lang w:val="sr-Cyrl-RS"/>
        </w:rPr>
        <w:t>а</w:t>
      </w:r>
      <w:r>
        <w:rPr>
          <w:rFonts w:ascii="Times New Roman" w:hAnsi="Times New Roman" w:cs="Times New Roman"/>
          <w:color w:val="000000"/>
          <w:sz w:val="24"/>
          <w:szCs w:val="24"/>
          <w:lang w:val="sr-Cyrl-RS"/>
        </w:rPr>
        <w:t>.</w:t>
      </w:r>
    </w:p>
    <w:p w14:paraId="16A735D1" w14:textId="77777777" w:rsidR="00F10B55" w:rsidRDefault="00F10B55" w:rsidP="002D31E9">
      <w:pPr>
        <w:spacing w:after="0"/>
        <w:ind w:firstLine="720"/>
        <w:jc w:val="center"/>
        <w:rPr>
          <w:rFonts w:ascii="Times New Roman" w:hAnsi="Times New Roman" w:cs="Times New Roman"/>
          <w:b/>
          <w:color w:val="000000"/>
          <w:sz w:val="24"/>
          <w:szCs w:val="24"/>
          <w:lang w:val="sr-Cyrl-RS"/>
        </w:rPr>
      </w:pPr>
    </w:p>
    <w:p w14:paraId="4ABA3E26" w14:textId="31D668E0" w:rsidR="00F10B55" w:rsidRDefault="002D31E9" w:rsidP="002D31E9">
      <w:pPr>
        <w:spacing w:after="0"/>
        <w:ind w:firstLine="720"/>
        <w:rPr>
          <w:rFonts w:ascii="Times New Roman" w:hAnsi="Times New Roman" w:cs="Times New Roman"/>
          <w:color w:val="000000"/>
          <w:sz w:val="24"/>
          <w:szCs w:val="24"/>
          <w:lang w:val="sr-Cyrl-RS"/>
        </w:rPr>
      </w:pPr>
      <w:r>
        <w:rPr>
          <w:rFonts w:ascii="Times New Roman" w:hAnsi="Times New Roman" w:cs="Times New Roman"/>
          <w:b/>
          <w:color w:val="000000"/>
          <w:sz w:val="24"/>
          <w:szCs w:val="24"/>
          <w:lang w:val="sr-Latn-RS"/>
        </w:rPr>
        <w:t xml:space="preserve">                                           </w:t>
      </w:r>
      <w:r w:rsidR="007371C2">
        <w:rPr>
          <w:rFonts w:ascii="Times New Roman" w:hAnsi="Times New Roman" w:cs="Times New Roman"/>
          <w:b/>
          <w:color w:val="000000"/>
          <w:sz w:val="24"/>
          <w:szCs w:val="24"/>
          <w:lang w:val="sr-Cyrl-RS"/>
        </w:rPr>
        <w:t xml:space="preserve">       </w:t>
      </w:r>
      <w:r w:rsidR="00E85810" w:rsidRPr="002D31E9">
        <w:rPr>
          <w:rFonts w:ascii="Times New Roman" w:hAnsi="Times New Roman" w:cs="Times New Roman"/>
          <w:b/>
          <w:color w:val="000000"/>
          <w:sz w:val="24"/>
          <w:szCs w:val="24"/>
          <w:lang w:val="sr-Cyrl-RS"/>
        </w:rPr>
        <w:t>Годишњи извештај</w:t>
      </w:r>
    </w:p>
    <w:p w14:paraId="65EF0E6B" w14:textId="204C4EC6" w:rsidR="000D206A" w:rsidRDefault="00F10B55" w:rsidP="002D31E9">
      <w:pPr>
        <w:spacing w:after="0"/>
        <w:jc w:val="center"/>
        <w:rPr>
          <w:rFonts w:ascii="Times New Roman" w:hAnsi="Times New Roman" w:cs="Times New Roman"/>
          <w:b/>
          <w:color w:val="000000"/>
          <w:sz w:val="24"/>
          <w:szCs w:val="24"/>
          <w:lang w:val="sr-Cyrl-RS"/>
        </w:rPr>
      </w:pPr>
      <w:r w:rsidRPr="00CC4B3D">
        <w:rPr>
          <w:rFonts w:ascii="Times New Roman" w:hAnsi="Times New Roman" w:cs="Times New Roman"/>
          <w:b/>
          <w:color w:val="000000"/>
          <w:sz w:val="24"/>
          <w:szCs w:val="24"/>
          <w:lang w:val="sr-Cyrl-RS"/>
        </w:rPr>
        <w:t xml:space="preserve">Члан </w:t>
      </w:r>
      <w:r w:rsidR="002C7F3F">
        <w:rPr>
          <w:rFonts w:ascii="Times New Roman" w:hAnsi="Times New Roman" w:cs="Times New Roman"/>
          <w:b/>
          <w:color w:val="000000"/>
          <w:sz w:val="24"/>
          <w:szCs w:val="24"/>
          <w:lang w:val="sr-Cyrl-RS"/>
        </w:rPr>
        <w:t>9</w:t>
      </w:r>
      <w:r w:rsidRPr="00CC4B3D">
        <w:rPr>
          <w:rFonts w:ascii="Times New Roman" w:hAnsi="Times New Roman" w:cs="Times New Roman"/>
          <w:b/>
          <w:color w:val="000000"/>
          <w:sz w:val="24"/>
          <w:szCs w:val="24"/>
          <w:lang w:val="sr-Cyrl-RS"/>
        </w:rPr>
        <w:t>.</w:t>
      </w:r>
    </w:p>
    <w:p w14:paraId="6AB6EC89" w14:textId="77777777" w:rsidR="00F2003E" w:rsidRPr="002D31E9" w:rsidRDefault="00F2003E" w:rsidP="002D31E9">
      <w:pPr>
        <w:spacing w:after="0"/>
        <w:jc w:val="center"/>
        <w:rPr>
          <w:rFonts w:ascii="Times New Roman" w:hAnsi="Times New Roman" w:cs="Times New Roman"/>
          <w:b/>
          <w:color w:val="000000"/>
          <w:sz w:val="24"/>
          <w:szCs w:val="24"/>
        </w:rPr>
      </w:pPr>
    </w:p>
    <w:p w14:paraId="70C9333F" w14:textId="592F4CFF" w:rsidR="00FE1333" w:rsidRPr="002D31E9" w:rsidRDefault="00603001" w:rsidP="007371C2">
      <w:pPr>
        <w:ind w:firstLine="720"/>
        <w:jc w:val="both"/>
        <w:rPr>
          <w:rFonts w:ascii="Times New Roman" w:hAnsi="Times New Roman" w:cs="Times New Roman"/>
          <w:color w:val="000000"/>
          <w:sz w:val="24"/>
          <w:szCs w:val="24"/>
          <w:lang w:val="sr-Cyrl-RS"/>
        </w:rPr>
      </w:pPr>
      <w:r w:rsidRPr="002D31E9">
        <w:rPr>
          <w:rFonts w:ascii="Times New Roman" w:hAnsi="Times New Roman" w:cs="Times New Roman"/>
          <w:color w:val="000000"/>
          <w:sz w:val="24"/>
          <w:szCs w:val="24"/>
          <w:lang w:val="sr-Cyrl-RS"/>
        </w:rPr>
        <w:t>Једном годишње, нај</w:t>
      </w:r>
      <w:r w:rsidR="009228DE" w:rsidRPr="002D31E9">
        <w:rPr>
          <w:rFonts w:ascii="Times New Roman" w:hAnsi="Times New Roman" w:cs="Times New Roman"/>
          <w:color w:val="000000"/>
          <w:sz w:val="24"/>
          <w:szCs w:val="24"/>
          <w:lang w:val="sr-Cyrl-RS"/>
        </w:rPr>
        <w:t>к</w:t>
      </w:r>
      <w:r w:rsidRPr="002D31E9">
        <w:rPr>
          <w:rFonts w:ascii="Times New Roman" w:hAnsi="Times New Roman" w:cs="Times New Roman"/>
          <w:color w:val="000000"/>
          <w:sz w:val="24"/>
          <w:szCs w:val="24"/>
          <w:lang w:val="sr-Cyrl-RS"/>
        </w:rPr>
        <w:t>а</w:t>
      </w:r>
      <w:r w:rsidR="002D31E9">
        <w:rPr>
          <w:rFonts w:ascii="Times New Roman" w:hAnsi="Times New Roman" w:cs="Times New Roman"/>
          <w:color w:val="000000"/>
          <w:sz w:val="24"/>
          <w:szCs w:val="24"/>
          <w:lang w:val="sr-Cyrl-RS"/>
        </w:rPr>
        <w:t>сније до краја марта</w:t>
      </w:r>
      <w:r w:rsidR="009228DE" w:rsidRPr="002D31E9">
        <w:rPr>
          <w:rFonts w:ascii="Times New Roman" w:hAnsi="Times New Roman" w:cs="Times New Roman"/>
          <w:color w:val="000000"/>
          <w:sz w:val="24"/>
          <w:szCs w:val="24"/>
          <w:lang w:val="sr-Cyrl-RS"/>
        </w:rPr>
        <w:t xml:space="preserve"> текуће године</w:t>
      </w:r>
      <w:r w:rsidRPr="002D31E9">
        <w:rPr>
          <w:rFonts w:ascii="Times New Roman" w:hAnsi="Times New Roman" w:cs="Times New Roman"/>
          <w:color w:val="000000"/>
          <w:sz w:val="24"/>
          <w:szCs w:val="24"/>
          <w:lang w:val="sr-Cyrl-RS"/>
        </w:rPr>
        <w:t xml:space="preserve"> за претходну годину, Министарство сачињава и на </w:t>
      </w:r>
      <w:r w:rsidR="00C37552">
        <w:rPr>
          <w:rFonts w:ascii="Times New Roman" w:hAnsi="Times New Roman" w:cs="Times New Roman"/>
          <w:color w:val="000000"/>
          <w:sz w:val="24"/>
          <w:szCs w:val="24"/>
          <w:lang w:val="sr-Cyrl-RS"/>
        </w:rPr>
        <w:t xml:space="preserve">веб </w:t>
      </w:r>
      <w:r w:rsidR="00182392">
        <w:rPr>
          <w:rFonts w:ascii="Times New Roman" w:hAnsi="Times New Roman" w:cs="Times New Roman"/>
          <w:color w:val="000000"/>
          <w:sz w:val="24"/>
          <w:szCs w:val="24"/>
          <w:lang w:val="sr-Cyrl-RS"/>
        </w:rPr>
        <w:t xml:space="preserve">презентацији </w:t>
      </w:r>
      <w:r w:rsidR="00FE1333" w:rsidRPr="00F23BA4">
        <w:rPr>
          <w:rFonts w:ascii="Times New Roman" w:hAnsi="Times New Roman" w:cs="Times New Roman"/>
          <w:color w:val="000000"/>
          <w:sz w:val="24"/>
          <w:szCs w:val="24"/>
          <w:lang w:val="sr-Cyrl-RS"/>
        </w:rPr>
        <w:t xml:space="preserve">објављује </w:t>
      </w:r>
      <w:r w:rsidRPr="002D31E9">
        <w:rPr>
          <w:rFonts w:ascii="Times New Roman" w:hAnsi="Times New Roman" w:cs="Times New Roman"/>
          <w:color w:val="000000"/>
          <w:sz w:val="24"/>
          <w:szCs w:val="24"/>
          <w:lang w:val="sr-Cyrl-RS"/>
        </w:rPr>
        <w:t xml:space="preserve">извештај о </w:t>
      </w:r>
      <w:r w:rsidR="00FE1333">
        <w:rPr>
          <w:rFonts w:ascii="Times New Roman" w:hAnsi="Times New Roman" w:cs="Times New Roman"/>
          <w:color w:val="000000"/>
          <w:sz w:val="24"/>
          <w:szCs w:val="24"/>
          <w:lang w:val="sr-Cyrl-RS"/>
        </w:rPr>
        <w:t xml:space="preserve">раду јединственог места за </w:t>
      </w:r>
      <w:r w:rsidR="00FE1333" w:rsidRPr="00FE1333">
        <w:rPr>
          <w:rFonts w:ascii="Times New Roman" w:hAnsi="Times New Roman" w:cs="Times New Roman"/>
          <w:color w:val="000000"/>
          <w:sz w:val="24"/>
          <w:szCs w:val="24"/>
          <w:lang w:val="sr-Cyrl-RS"/>
        </w:rPr>
        <w:t>пружање савета и пријем пријава у вези безбедности и заштите деце на интернету</w:t>
      </w:r>
      <w:r w:rsidR="00E85810">
        <w:rPr>
          <w:rFonts w:ascii="Times New Roman" w:hAnsi="Times New Roman" w:cs="Times New Roman"/>
          <w:color w:val="000000"/>
          <w:sz w:val="24"/>
          <w:szCs w:val="24"/>
          <w:lang w:val="sr-Cyrl-RS"/>
        </w:rPr>
        <w:t>.</w:t>
      </w:r>
    </w:p>
    <w:p w14:paraId="1F866777" w14:textId="7D83B313" w:rsidR="00610BB7" w:rsidRPr="00DB1BAA" w:rsidRDefault="000B2459">
      <w:pPr>
        <w:spacing w:after="0"/>
        <w:jc w:val="center"/>
        <w:rPr>
          <w:rFonts w:ascii="Times New Roman" w:hAnsi="Times New Roman" w:cs="Times New Roman"/>
          <w:sz w:val="24"/>
          <w:szCs w:val="24"/>
          <w:lang w:val="sr-Cyrl-RS"/>
        </w:rPr>
      </w:pPr>
      <w:r>
        <w:rPr>
          <w:rFonts w:ascii="Times New Roman" w:hAnsi="Times New Roman" w:cs="Times New Roman"/>
          <w:b/>
          <w:color w:val="000000"/>
          <w:sz w:val="24"/>
          <w:szCs w:val="24"/>
          <w:lang w:val="sr-Cyrl-RS"/>
        </w:rPr>
        <w:t>Престанак важења ранијег прописа</w:t>
      </w:r>
    </w:p>
    <w:p w14:paraId="023C065E" w14:textId="3A231CAD" w:rsidR="00DB487B" w:rsidRDefault="00721830">
      <w:pPr>
        <w:spacing w:after="0"/>
        <w:jc w:val="center"/>
        <w:rPr>
          <w:rFonts w:ascii="Times New Roman" w:hAnsi="Times New Roman" w:cs="Times New Roman"/>
          <w:b/>
          <w:color w:val="000000"/>
          <w:sz w:val="24"/>
          <w:szCs w:val="24"/>
          <w:lang w:val="sr-Cyrl-RS"/>
        </w:rPr>
      </w:pPr>
      <w:r w:rsidRPr="002D31E9">
        <w:rPr>
          <w:rFonts w:ascii="Times New Roman" w:hAnsi="Times New Roman" w:cs="Times New Roman"/>
          <w:b/>
          <w:color w:val="000000"/>
          <w:sz w:val="24"/>
          <w:szCs w:val="24"/>
          <w:lang w:val="sr-Cyrl-RS"/>
        </w:rPr>
        <w:t xml:space="preserve">Члан </w:t>
      </w:r>
      <w:r w:rsidR="002C7F3F">
        <w:rPr>
          <w:rFonts w:ascii="Times New Roman" w:hAnsi="Times New Roman" w:cs="Times New Roman"/>
          <w:b/>
          <w:color w:val="000000"/>
          <w:sz w:val="24"/>
          <w:szCs w:val="24"/>
          <w:lang w:val="sr-Cyrl-RS"/>
        </w:rPr>
        <w:t>10</w:t>
      </w:r>
      <w:r w:rsidRPr="002D31E9">
        <w:rPr>
          <w:rFonts w:ascii="Times New Roman" w:hAnsi="Times New Roman" w:cs="Times New Roman"/>
          <w:b/>
          <w:color w:val="000000"/>
          <w:sz w:val="24"/>
          <w:szCs w:val="24"/>
          <w:lang w:val="sr-Cyrl-RS"/>
        </w:rPr>
        <w:t>.</w:t>
      </w:r>
    </w:p>
    <w:p w14:paraId="53CCF839" w14:textId="77777777" w:rsidR="000D206A" w:rsidRPr="002D31E9" w:rsidRDefault="000D206A" w:rsidP="007826B5">
      <w:pPr>
        <w:spacing w:after="0"/>
        <w:jc w:val="center"/>
        <w:rPr>
          <w:rFonts w:ascii="Times New Roman" w:hAnsi="Times New Roman" w:cs="Times New Roman"/>
          <w:b/>
          <w:color w:val="000000"/>
          <w:sz w:val="24"/>
          <w:szCs w:val="24"/>
          <w:lang w:val="sr-Cyrl-RS"/>
        </w:rPr>
      </w:pPr>
    </w:p>
    <w:p w14:paraId="795B85C3" w14:textId="77777777" w:rsidR="00A91AB2" w:rsidRDefault="00A91AB2" w:rsidP="002D31E9">
      <w:pPr>
        <w:spacing w:after="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Даном </w:t>
      </w:r>
      <w:r w:rsidR="00B267A8">
        <w:rPr>
          <w:rFonts w:ascii="Times New Roman" w:hAnsi="Times New Roman" w:cs="Times New Roman"/>
          <w:color w:val="000000"/>
          <w:sz w:val="24"/>
          <w:szCs w:val="24"/>
          <w:lang w:val="sr-Cyrl-RS"/>
        </w:rPr>
        <w:t>ступања на снагу</w:t>
      </w:r>
      <w:r>
        <w:rPr>
          <w:rFonts w:ascii="Times New Roman" w:hAnsi="Times New Roman" w:cs="Times New Roman"/>
          <w:color w:val="000000"/>
          <w:sz w:val="24"/>
          <w:szCs w:val="24"/>
          <w:lang w:val="sr-Cyrl-RS"/>
        </w:rPr>
        <w:t xml:space="preserve"> ове уредбе </w:t>
      </w:r>
      <w:r w:rsidR="00B267A8">
        <w:rPr>
          <w:rFonts w:ascii="Times New Roman" w:hAnsi="Times New Roman" w:cs="Times New Roman"/>
          <w:color w:val="000000"/>
          <w:sz w:val="24"/>
          <w:szCs w:val="24"/>
          <w:lang w:val="sr-Cyrl-RS"/>
        </w:rPr>
        <w:t>престаје да важи Уредба о безбедности и заштити деце при коришћењу информационо-комуникационих технологија („Службени гласник РС</w:t>
      </w:r>
      <w:r w:rsidR="00B267A8" w:rsidRPr="00B267A8">
        <w:rPr>
          <w:rFonts w:ascii="Times New Roman" w:hAnsi="Times New Roman" w:cs="Times New Roman"/>
          <w:color w:val="000000"/>
          <w:sz w:val="24"/>
          <w:szCs w:val="24"/>
          <w:lang w:val="sr-Cyrl-RS"/>
        </w:rPr>
        <w:t>”</w:t>
      </w:r>
      <w:r w:rsidR="00B267A8">
        <w:rPr>
          <w:rFonts w:ascii="Times New Roman" w:hAnsi="Times New Roman" w:cs="Times New Roman"/>
          <w:color w:val="000000"/>
          <w:sz w:val="24"/>
          <w:szCs w:val="24"/>
          <w:lang w:val="sr-Cyrl-RS"/>
        </w:rPr>
        <w:t xml:space="preserve">, </w:t>
      </w:r>
      <w:r w:rsidR="00E30FD3">
        <w:rPr>
          <w:rFonts w:ascii="Times New Roman" w:hAnsi="Times New Roman" w:cs="Times New Roman"/>
          <w:color w:val="000000"/>
          <w:sz w:val="24"/>
          <w:szCs w:val="24"/>
          <w:lang w:val="sr-Cyrl-RS"/>
        </w:rPr>
        <w:t>број 61/16).</w:t>
      </w:r>
    </w:p>
    <w:p w14:paraId="47277FA1" w14:textId="4D912003" w:rsidR="00A91AB2" w:rsidRPr="000B2459" w:rsidRDefault="000B2459" w:rsidP="007826B5">
      <w:pPr>
        <w:spacing w:after="0"/>
        <w:jc w:val="center"/>
        <w:rPr>
          <w:rFonts w:ascii="Times New Roman" w:hAnsi="Times New Roman" w:cs="Times New Roman"/>
          <w:b/>
          <w:color w:val="000000"/>
          <w:sz w:val="24"/>
          <w:szCs w:val="24"/>
          <w:lang w:val="sr-Cyrl-RS"/>
        </w:rPr>
      </w:pPr>
      <w:r>
        <w:rPr>
          <w:rFonts w:ascii="Times New Roman" w:hAnsi="Times New Roman" w:cs="Times New Roman"/>
          <w:b/>
          <w:color w:val="000000"/>
          <w:sz w:val="24"/>
          <w:szCs w:val="24"/>
          <w:lang w:val="sr-Cyrl-RS"/>
        </w:rPr>
        <w:t>Завршна одредба</w:t>
      </w:r>
    </w:p>
    <w:p w14:paraId="51580BA5" w14:textId="77777777" w:rsidR="00A91AB2" w:rsidRPr="002D31E9" w:rsidRDefault="002C7F3F" w:rsidP="007826B5">
      <w:pPr>
        <w:spacing w:after="0"/>
        <w:jc w:val="center"/>
        <w:rPr>
          <w:rFonts w:ascii="Times New Roman" w:hAnsi="Times New Roman" w:cs="Times New Roman"/>
          <w:b/>
          <w:color w:val="000000"/>
          <w:sz w:val="24"/>
          <w:szCs w:val="24"/>
          <w:lang w:val="sr-Cyrl-RS"/>
        </w:rPr>
      </w:pPr>
      <w:r>
        <w:rPr>
          <w:rFonts w:ascii="Times New Roman" w:hAnsi="Times New Roman" w:cs="Times New Roman"/>
          <w:b/>
          <w:color w:val="000000"/>
          <w:sz w:val="24"/>
          <w:szCs w:val="24"/>
          <w:lang w:val="sr-Cyrl-RS"/>
        </w:rPr>
        <w:t>Члан 11</w:t>
      </w:r>
      <w:r w:rsidR="00E30FD3" w:rsidRPr="002D31E9">
        <w:rPr>
          <w:rFonts w:ascii="Times New Roman" w:hAnsi="Times New Roman" w:cs="Times New Roman"/>
          <w:b/>
          <w:color w:val="000000"/>
          <w:sz w:val="24"/>
          <w:szCs w:val="24"/>
          <w:lang w:val="sr-Cyrl-RS"/>
        </w:rPr>
        <w:t>.</w:t>
      </w:r>
    </w:p>
    <w:p w14:paraId="39C38FB6" w14:textId="074A4515" w:rsidR="00DB487B" w:rsidRDefault="00721830" w:rsidP="007826B5">
      <w:pPr>
        <w:spacing w:after="0"/>
        <w:ind w:firstLine="720"/>
        <w:jc w:val="both"/>
        <w:rPr>
          <w:rFonts w:ascii="Times New Roman" w:hAnsi="Times New Roman" w:cs="Times New Roman"/>
          <w:color w:val="000000"/>
          <w:sz w:val="24"/>
          <w:szCs w:val="24"/>
          <w:lang w:val="sr-Cyrl-RS"/>
        </w:rPr>
      </w:pPr>
      <w:r w:rsidRPr="00DB1BAA">
        <w:rPr>
          <w:rFonts w:ascii="Times New Roman" w:hAnsi="Times New Roman" w:cs="Times New Roman"/>
          <w:color w:val="000000"/>
          <w:sz w:val="24"/>
          <w:szCs w:val="24"/>
          <w:lang w:val="sr-Cyrl-RS"/>
        </w:rPr>
        <w:t>Ова уредба ступа на снагу осмог дана од дана објављивања у „Службеном гласнику Републике Србије”.</w:t>
      </w:r>
    </w:p>
    <w:p w14:paraId="4748F57E" w14:textId="77777777" w:rsidR="0073028C" w:rsidRPr="00DC5B16" w:rsidRDefault="0073028C" w:rsidP="007826B5">
      <w:pPr>
        <w:spacing w:after="0"/>
        <w:ind w:firstLine="720"/>
        <w:jc w:val="both"/>
        <w:rPr>
          <w:rFonts w:ascii="Times New Roman" w:hAnsi="Times New Roman" w:cs="Times New Roman"/>
          <w:sz w:val="16"/>
          <w:szCs w:val="16"/>
          <w:lang w:val="sr-Cyrl-RS"/>
        </w:rPr>
      </w:pPr>
    </w:p>
    <w:p w14:paraId="51B0B893" w14:textId="1841ECB2" w:rsidR="0073028C" w:rsidRPr="0073028C" w:rsidRDefault="0073028C" w:rsidP="0073028C">
      <w:pPr>
        <w:spacing w:after="0" w:line="240" w:lineRule="auto"/>
        <w:rPr>
          <w:rFonts w:ascii="Times New Roman" w:hAnsi="Times New Roman" w:cs="Times New Roman"/>
          <w:color w:val="000000"/>
          <w:sz w:val="24"/>
          <w:szCs w:val="24"/>
          <w:lang w:val="sr-Cyrl-CS"/>
        </w:rPr>
      </w:pPr>
      <w:r w:rsidRPr="0073028C">
        <w:rPr>
          <w:rFonts w:ascii="Times New Roman" w:hAnsi="Times New Roman" w:cs="Times New Roman"/>
          <w:color w:val="000000"/>
          <w:sz w:val="24"/>
          <w:szCs w:val="24"/>
          <w:lang w:val="sr-Cyrl-CS"/>
        </w:rPr>
        <w:t xml:space="preserve">05 Број: </w:t>
      </w:r>
      <w:r w:rsidR="00BC185A">
        <w:rPr>
          <w:rFonts w:ascii="Times New Roman" w:hAnsi="Times New Roman" w:cs="Times New Roman"/>
          <w:sz w:val="24"/>
          <w:szCs w:val="24"/>
          <w:lang w:val="sr-Cyrl-RS"/>
        </w:rPr>
        <w:t>110-1241</w:t>
      </w:r>
      <w:r w:rsidRPr="0073028C">
        <w:rPr>
          <w:rFonts w:ascii="Times New Roman" w:hAnsi="Times New Roman" w:cs="Times New Roman"/>
          <w:sz w:val="24"/>
          <w:szCs w:val="24"/>
          <w:lang w:val="sr-Cyrl-RS"/>
        </w:rPr>
        <w:t>/20</w:t>
      </w:r>
      <w:r w:rsidR="00BC185A">
        <w:rPr>
          <w:rFonts w:ascii="Times New Roman" w:hAnsi="Times New Roman" w:cs="Times New Roman"/>
          <w:sz w:val="24"/>
          <w:szCs w:val="24"/>
          <w:lang w:val="sr-Cyrl-RS"/>
        </w:rPr>
        <w:t>20</w:t>
      </w:r>
    </w:p>
    <w:p w14:paraId="03A5B2CD" w14:textId="51D2F165" w:rsidR="0073028C" w:rsidRPr="0073028C" w:rsidRDefault="0073028C" w:rsidP="0073028C">
      <w:pPr>
        <w:spacing w:after="0"/>
        <w:rPr>
          <w:rFonts w:ascii="Times New Roman" w:hAnsi="Times New Roman" w:cs="Times New Roman"/>
          <w:sz w:val="24"/>
          <w:szCs w:val="24"/>
          <w:lang w:val="sr-Latn-CS"/>
        </w:rPr>
      </w:pPr>
      <w:r w:rsidRPr="0073028C">
        <w:rPr>
          <w:rFonts w:ascii="Times New Roman" w:hAnsi="Times New Roman" w:cs="Times New Roman"/>
          <w:sz w:val="24"/>
          <w:szCs w:val="24"/>
          <w:lang w:val="sr-Cyrl-CS"/>
        </w:rPr>
        <w:t>У</w:t>
      </w:r>
      <w:r w:rsidRPr="0073028C">
        <w:rPr>
          <w:rFonts w:ascii="Times New Roman" w:hAnsi="Times New Roman" w:cs="Times New Roman"/>
          <w:sz w:val="24"/>
          <w:szCs w:val="24"/>
          <w:lang w:val="sr-Latn-CS"/>
        </w:rPr>
        <w:t xml:space="preserve"> </w:t>
      </w:r>
      <w:r w:rsidRPr="0073028C">
        <w:rPr>
          <w:rFonts w:ascii="Times New Roman" w:hAnsi="Times New Roman" w:cs="Times New Roman"/>
          <w:sz w:val="24"/>
          <w:szCs w:val="24"/>
          <w:lang w:val="sr-Cyrl-CS"/>
        </w:rPr>
        <w:t>Београду</w:t>
      </w:r>
      <w:r w:rsidRPr="0073028C">
        <w:rPr>
          <w:rFonts w:ascii="Times New Roman" w:hAnsi="Times New Roman" w:cs="Times New Roman"/>
          <w:sz w:val="24"/>
          <w:szCs w:val="24"/>
          <w:lang w:val="sr-Latn-CS"/>
        </w:rPr>
        <w:t>,</w:t>
      </w:r>
      <w:r w:rsidRPr="0073028C">
        <w:rPr>
          <w:rFonts w:ascii="Times New Roman" w:hAnsi="Times New Roman" w:cs="Times New Roman"/>
          <w:sz w:val="24"/>
          <w:szCs w:val="24"/>
          <w:lang w:val="sr-Cyrl-RS"/>
        </w:rPr>
        <w:t xml:space="preserve"> </w:t>
      </w:r>
      <w:r w:rsidR="00BC185A">
        <w:rPr>
          <w:rFonts w:ascii="Times New Roman" w:hAnsi="Times New Roman" w:cs="Times New Roman"/>
          <w:sz w:val="24"/>
          <w:szCs w:val="24"/>
          <w:lang w:val="sr-Cyrl-RS"/>
        </w:rPr>
        <w:t>13. фебруара</w:t>
      </w:r>
      <w:r w:rsidRPr="0073028C">
        <w:rPr>
          <w:rFonts w:ascii="Times New Roman" w:hAnsi="Times New Roman" w:cs="Times New Roman"/>
          <w:sz w:val="24"/>
          <w:szCs w:val="24"/>
          <w:lang w:val="sr-Cyrl-RS"/>
        </w:rPr>
        <w:t xml:space="preserve"> </w:t>
      </w:r>
      <w:r w:rsidRPr="0073028C">
        <w:rPr>
          <w:rFonts w:ascii="Times New Roman" w:hAnsi="Times New Roman" w:cs="Times New Roman"/>
          <w:sz w:val="24"/>
          <w:szCs w:val="24"/>
          <w:lang w:val="sr-Latn-CS"/>
        </w:rPr>
        <w:t>20</w:t>
      </w:r>
      <w:r w:rsidR="00BC185A">
        <w:rPr>
          <w:rFonts w:ascii="Times New Roman" w:hAnsi="Times New Roman" w:cs="Times New Roman"/>
          <w:sz w:val="24"/>
          <w:szCs w:val="24"/>
          <w:lang w:val="sr-Cyrl-RS"/>
        </w:rPr>
        <w:t>20</w:t>
      </w:r>
      <w:r w:rsidRPr="0073028C">
        <w:rPr>
          <w:rFonts w:ascii="Times New Roman" w:hAnsi="Times New Roman" w:cs="Times New Roman"/>
          <w:sz w:val="24"/>
          <w:szCs w:val="24"/>
          <w:lang w:val="sr-Latn-CS"/>
        </w:rPr>
        <w:t xml:space="preserve">. </w:t>
      </w:r>
      <w:r w:rsidRPr="0073028C">
        <w:rPr>
          <w:rFonts w:ascii="Times New Roman" w:hAnsi="Times New Roman" w:cs="Times New Roman"/>
          <w:sz w:val="24"/>
          <w:szCs w:val="24"/>
          <w:lang w:val="sr-Cyrl-CS"/>
        </w:rPr>
        <w:t>године</w:t>
      </w:r>
    </w:p>
    <w:p w14:paraId="1EF0316A" w14:textId="77777777" w:rsidR="00DC5B16" w:rsidRPr="00DC5B16" w:rsidRDefault="00DC5B16" w:rsidP="00DC5B16">
      <w:pPr>
        <w:spacing w:after="0" w:line="240" w:lineRule="auto"/>
        <w:ind w:hanging="26"/>
        <w:jc w:val="center"/>
        <w:rPr>
          <w:rFonts w:ascii="Times New Roman" w:eastAsia="Times New Roman" w:hAnsi="Times New Roman" w:cs="Times New Roman"/>
          <w:spacing w:val="40"/>
          <w:sz w:val="24"/>
          <w:szCs w:val="24"/>
          <w:lang w:val="sr-Cyrl-CS"/>
        </w:rPr>
      </w:pPr>
      <w:r w:rsidRPr="00DC5B16">
        <w:rPr>
          <w:rFonts w:ascii="Times New Roman" w:eastAsia="Times New Roman" w:hAnsi="Times New Roman" w:cs="Times New Roman"/>
          <w:spacing w:val="40"/>
          <w:sz w:val="24"/>
          <w:szCs w:val="24"/>
          <w:lang w:val="sr-Cyrl-CS"/>
        </w:rPr>
        <w:t>В</w:t>
      </w:r>
      <w:r w:rsidRPr="00DC5B16">
        <w:rPr>
          <w:rFonts w:ascii="Times New Roman" w:eastAsia="Times New Roman" w:hAnsi="Times New Roman" w:cs="Times New Roman"/>
          <w:spacing w:val="40"/>
          <w:sz w:val="24"/>
          <w:szCs w:val="24"/>
          <w:lang w:val="sr-Latn-CS"/>
        </w:rPr>
        <w:t xml:space="preserve"> </w:t>
      </w:r>
      <w:r w:rsidRPr="00DC5B16">
        <w:rPr>
          <w:rFonts w:ascii="Times New Roman" w:eastAsia="Times New Roman" w:hAnsi="Times New Roman" w:cs="Times New Roman"/>
          <w:spacing w:val="40"/>
          <w:sz w:val="24"/>
          <w:szCs w:val="24"/>
          <w:lang w:val="sr-Cyrl-CS"/>
        </w:rPr>
        <w:t>Л</w:t>
      </w:r>
      <w:r w:rsidRPr="00DC5B16">
        <w:rPr>
          <w:rFonts w:ascii="Times New Roman" w:eastAsia="Times New Roman" w:hAnsi="Times New Roman" w:cs="Times New Roman"/>
          <w:spacing w:val="40"/>
          <w:sz w:val="24"/>
          <w:szCs w:val="24"/>
          <w:lang w:val="sr-Latn-CS"/>
        </w:rPr>
        <w:t xml:space="preserve"> </w:t>
      </w:r>
      <w:r w:rsidRPr="00DC5B16">
        <w:rPr>
          <w:rFonts w:ascii="Times New Roman" w:eastAsia="Times New Roman" w:hAnsi="Times New Roman" w:cs="Times New Roman"/>
          <w:spacing w:val="40"/>
          <w:sz w:val="24"/>
          <w:szCs w:val="24"/>
          <w:lang w:val="sr-Cyrl-CS"/>
        </w:rPr>
        <w:t>А</w:t>
      </w:r>
      <w:r w:rsidRPr="00DC5B16">
        <w:rPr>
          <w:rFonts w:ascii="Times New Roman" w:eastAsia="Times New Roman" w:hAnsi="Times New Roman" w:cs="Times New Roman"/>
          <w:spacing w:val="40"/>
          <w:sz w:val="24"/>
          <w:szCs w:val="24"/>
          <w:lang w:val="sr-Latn-CS"/>
        </w:rPr>
        <w:t xml:space="preserve"> </w:t>
      </w:r>
      <w:r w:rsidRPr="00DC5B16">
        <w:rPr>
          <w:rFonts w:ascii="Times New Roman" w:eastAsia="Times New Roman" w:hAnsi="Times New Roman" w:cs="Times New Roman"/>
          <w:spacing w:val="40"/>
          <w:sz w:val="24"/>
          <w:szCs w:val="24"/>
          <w:lang w:val="sr-Cyrl-CS"/>
        </w:rPr>
        <w:t>Д</w:t>
      </w:r>
      <w:r w:rsidRPr="00DC5B16">
        <w:rPr>
          <w:rFonts w:ascii="Times New Roman" w:eastAsia="Times New Roman" w:hAnsi="Times New Roman" w:cs="Times New Roman"/>
          <w:spacing w:val="40"/>
          <w:sz w:val="24"/>
          <w:szCs w:val="24"/>
          <w:lang w:val="sr-Latn-CS"/>
        </w:rPr>
        <w:t xml:space="preserve"> </w:t>
      </w:r>
      <w:r w:rsidRPr="00DC5B16">
        <w:rPr>
          <w:rFonts w:ascii="Times New Roman" w:eastAsia="Times New Roman" w:hAnsi="Times New Roman" w:cs="Times New Roman"/>
          <w:spacing w:val="40"/>
          <w:sz w:val="24"/>
          <w:szCs w:val="24"/>
          <w:lang w:val="sr-Cyrl-CS"/>
        </w:rPr>
        <w:t>А</w:t>
      </w:r>
    </w:p>
    <w:p w14:paraId="7FA46B4C" w14:textId="77777777" w:rsidR="00DC5B16" w:rsidRPr="00DC5B16" w:rsidRDefault="00DC5B16" w:rsidP="00DC5B16">
      <w:pPr>
        <w:tabs>
          <w:tab w:val="left" w:pos="1418"/>
        </w:tabs>
        <w:spacing w:after="0" w:line="240" w:lineRule="auto"/>
        <w:jc w:val="both"/>
        <w:rPr>
          <w:rFonts w:ascii="Times New Roman" w:eastAsia="Calibri" w:hAnsi="Times New Roman" w:cs="Times New Roman"/>
          <w:sz w:val="16"/>
          <w:szCs w:val="16"/>
          <w:lang w:val="sr-Cyrl-CS"/>
        </w:rPr>
      </w:pPr>
    </w:p>
    <w:tbl>
      <w:tblPr>
        <w:tblW w:w="0" w:type="auto"/>
        <w:tblLayout w:type="fixed"/>
        <w:tblLook w:val="0000" w:firstRow="0" w:lastRow="0" w:firstColumn="0" w:lastColumn="0" w:noHBand="0" w:noVBand="0"/>
      </w:tblPr>
      <w:tblGrid>
        <w:gridCol w:w="4360"/>
        <w:gridCol w:w="4360"/>
      </w:tblGrid>
      <w:tr w:rsidR="00DC5B16" w:rsidRPr="00DC5B16" w14:paraId="6FA61890" w14:textId="77777777" w:rsidTr="004C7B0B">
        <w:tc>
          <w:tcPr>
            <w:tcW w:w="4360" w:type="dxa"/>
          </w:tcPr>
          <w:p w14:paraId="273F5D5E" w14:textId="65F1B906" w:rsidR="00DC5B16" w:rsidRPr="00DC5B16" w:rsidRDefault="00DC5B16" w:rsidP="00DC5B16">
            <w:pPr>
              <w:tabs>
                <w:tab w:val="left" w:pos="1418"/>
              </w:tabs>
              <w:spacing w:after="0" w:line="240" w:lineRule="auto"/>
              <w:jc w:val="center"/>
              <w:rPr>
                <w:rFonts w:ascii="Times New Roman" w:eastAsia="Times New Roman" w:hAnsi="Times New Roman" w:cs="Times New Roman"/>
                <w:sz w:val="24"/>
                <w:szCs w:val="24"/>
                <w:lang w:val="ru-RU"/>
              </w:rPr>
            </w:pPr>
          </w:p>
        </w:tc>
        <w:tc>
          <w:tcPr>
            <w:tcW w:w="4360" w:type="dxa"/>
          </w:tcPr>
          <w:p w14:paraId="44ED9D7D" w14:textId="77777777" w:rsidR="00DC5B16" w:rsidRPr="00DC5B16" w:rsidRDefault="00DC5B16" w:rsidP="00DC5B16">
            <w:pPr>
              <w:tabs>
                <w:tab w:val="left" w:pos="1418"/>
              </w:tabs>
              <w:spacing w:after="0" w:line="240" w:lineRule="auto"/>
              <w:jc w:val="center"/>
              <w:rPr>
                <w:rFonts w:ascii="Times New Roman" w:eastAsia="Times New Roman" w:hAnsi="Times New Roman" w:cs="Times New Roman"/>
                <w:sz w:val="16"/>
                <w:szCs w:val="16"/>
                <w:lang w:val="ru-RU"/>
              </w:rPr>
            </w:pPr>
          </w:p>
          <w:p w14:paraId="6ABFA30B" w14:textId="77777777" w:rsidR="00DC5B16" w:rsidRPr="00DC5B16" w:rsidRDefault="00DC5B16" w:rsidP="00DC5B16">
            <w:pPr>
              <w:tabs>
                <w:tab w:val="left" w:pos="1418"/>
              </w:tabs>
              <w:spacing w:after="0" w:line="240" w:lineRule="auto"/>
              <w:jc w:val="center"/>
              <w:rPr>
                <w:rFonts w:ascii="Times New Roman" w:eastAsia="Times New Roman" w:hAnsi="Times New Roman" w:cs="Times New Roman"/>
                <w:sz w:val="24"/>
                <w:szCs w:val="24"/>
                <w:lang w:val="ru-RU"/>
              </w:rPr>
            </w:pPr>
            <w:r w:rsidRPr="00DC5B16">
              <w:rPr>
                <w:rFonts w:ascii="Times New Roman" w:eastAsia="Times New Roman" w:hAnsi="Times New Roman" w:cs="Times New Roman"/>
                <w:sz w:val="24"/>
                <w:szCs w:val="24"/>
                <w:lang w:val="ru-RU"/>
              </w:rPr>
              <w:t>ПРЕДСЕДНИК</w:t>
            </w:r>
          </w:p>
          <w:p w14:paraId="54DEC6A5" w14:textId="77777777" w:rsidR="00DC5B16" w:rsidRPr="00DC5B16" w:rsidRDefault="00DC5B16" w:rsidP="00DC5B16">
            <w:pPr>
              <w:tabs>
                <w:tab w:val="left" w:pos="1418"/>
              </w:tabs>
              <w:spacing w:after="0" w:line="240" w:lineRule="auto"/>
              <w:jc w:val="both"/>
              <w:rPr>
                <w:rFonts w:ascii="Times New Roman" w:eastAsia="Times New Roman" w:hAnsi="Times New Roman" w:cs="Times New Roman"/>
                <w:sz w:val="24"/>
                <w:szCs w:val="24"/>
                <w:lang w:val="sr-Cyrl-CS"/>
              </w:rPr>
            </w:pPr>
          </w:p>
          <w:p w14:paraId="01778621" w14:textId="77777777" w:rsidR="00DC5B16" w:rsidRPr="00DC5B16" w:rsidRDefault="00DC5B16" w:rsidP="00DC5B16">
            <w:pPr>
              <w:tabs>
                <w:tab w:val="left" w:pos="1418"/>
              </w:tabs>
              <w:spacing w:after="0" w:line="240" w:lineRule="auto"/>
              <w:jc w:val="both"/>
              <w:rPr>
                <w:rFonts w:ascii="Times New Roman" w:eastAsia="Times New Roman" w:hAnsi="Times New Roman" w:cs="Times New Roman"/>
                <w:sz w:val="24"/>
                <w:szCs w:val="24"/>
                <w:lang w:val="sr-Cyrl-CS"/>
              </w:rPr>
            </w:pPr>
          </w:p>
          <w:p w14:paraId="61615FD3" w14:textId="0D1BECC5" w:rsidR="00DC5B16" w:rsidRPr="00DC5B16" w:rsidRDefault="002673D6" w:rsidP="00DC5B16">
            <w:pPr>
              <w:tabs>
                <w:tab w:val="center" w:pos="4680"/>
                <w:tab w:val="right" w:pos="9360"/>
              </w:tabs>
              <w:spacing w:after="0" w:line="240" w:lineRule="auto"/>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Ана Брнабић</w:t>
            </w:r>
          </w:p>
        </w:tc>
      </w:tr>
    </w:tbl>
    <w:p w14:paraId="56AC90C1" w14:textId="033240C7" w:rsidR="007826B5" w:rsidRPr="0073028C" w:rsidRDefault="007826B5" w:rsidP="00DC5B16">
      <w:pPr>
        <w:pStyle w:val="1tekst"/>
        <w:spacing w:before="0" w:after="0"/>
        <w:ind w:hanging="26"/>
        <w:jc w:val="center"/>
        <w:rPr>
          <w:color w:val="000000"/>
          <w:szCs w:val="24"/>
          <w:lang w:val="sr-Cyrl-RS"/>
        </w:rPr>
      </w:pPr>
    </w:p>
    <w:sectPr w:rsidR="007826B5" w:rsidRPr="0073028C" w:rsidSect="00BC185A">
      <w:headerReference w:type="even" r:id="rId8"/>
      <w:headerReference w:type="default" r:id="rId9"/>
      <w:pgSz w:w="11907" w:h="16839" w:code="9"/>
      <w:pgMar w:top="1440" w:right="1134" w:bottom="851"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C52AB4" w14:textId="77777777" w:rsidR="00BA6A5A" w:rsidRDefault="00BA6A5A" w:rsidP="00DE2D66">
      <w:pPr>
        <w:spacing w:after="0" w:line="240" w:lineRule="auto"/>
      </w:pPr>
      <w:r>
        <w:separator/>
      </w:r>
    </w:p>
  </w:endnote>
  <w:endnote w:type="continuationSeparator" w:id="0">
    <w:p w14:paraId="346741D4" w14:textId="77777777" w:rsidR="00BA6A5A" w:rsidRDefault="00BA6A5A" w:rsidP="00DE2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378A2D" w14:textId="77777777" w:rsidR="00BA6A5A" w:rsidRDefault="00BA6A5A" w:rsidP="00DE2D66">
      <w:pPr>
        <w:spacing w:after="0" w:line="240" w:lineRule="auto"/>
      </w:pPr>
      <w:r>
        <w:separator/>
      </w:r>
    </w:p>
  </w:footnote>
  <w:footnote w:type="continuationSeparator" w:id="0">
    <w:p w14:paraId="4EEC0D59" w14:textId="77777777" w:rsidR="00BA6A5A" w:rsidRDefault="00BA6A5A" w:rsidP="00DE2D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0F4EA" w14:textId="77777777" w:rsidR="00BC185A" w:rsidRDefault="00BC185A" w:rsidP="000138C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90121C8" w14:textId="77777777" w:rsidR="00BC185A" w:rsidRDefault="00BC18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09BA8" w14:textId="487D61B8" w:rsidR="00BC185A" w:rsidRPr="00BC185A" w:rsidRDefault="00BC185A" w:rsidP="000138CA">
    <w:pPr>
      <w:pStyle w:val="Header"/>
      <w:framePr w:wrap="around" w:vAnchor="text" w:hAnchor="margin" w:xAlign="center" w:y="1"/>
      <w:rPr>
        <w:rStyle w:val="PageNumber"/>
        <w:rFonts w:ascii="Times New Roman" w:hAnsi="Times New Roman" w:cs="Times New Roman"/>
      </w:rPr>
    </w:pPr>
    <w:r w:rsidRPr="00BC185A">
      <w:rPr>
        <w:rStyle w:val="PageNumber"/>
        <w:rFonts w:ascii="Times New Roman" w:hAnsi="Times New Roman" w:cs="Times New Roman"/>
      </w:rPr>
      <w:fldChar w:fldCharType="begin"/>
    </w:r>
    <w:r w:rsidRPr="00BC185A">
      <w:rPr>
        <w:rStyle w:val="PageNumber"/>
        <w:rFonts w:ascii="Times New Roman" w:hAnsi="Times New Roman" w:cs="Times New Roman"/>
      </w:rPr>
      <w:instrText xml:space="preserve"> PAGE </w:instrText>
    </w:r>
    <w:r w:rsidRPr="00BC185A">
      <w:rPr>
        <w:rStyle w:val="PageNumber"/>
        <w:rFonts w:ascii="Times New Roman" w:hAnsi="Times New Roman" w:cs="Times New Roman"/>
      </w:rPr>
      <w:fldChar w:fldCharType="separate"/>
    </w:r>
    <w:r w:rsidR="00985E93">
      <w:rPr>
        <w:rStyle w:val="PageNumber"/>
        <w:rFonts w:ascii="Times New Roman" w:hAnsi="Times New Roman" w:cs="Times New Roman"/>
        <w:noProof/>
      </w:rPr>
      <w:t>2</w:t>
    </w:r>
    <w:r w:rsidRPr="00BC185A">
      <w:rPr>
        <w:rStyle w:val="PageNumber"/>
        <w:rFonts w:ascii="Times New Roman" w:hAnsi="Times New Roman" w:cs="Times New Roman"/>
      </w:rPr>
      <w:fldChar w:fldCharType="end"/>
    </w:r>
  </w:p>
  <w:p w14:paraId="3C985B9C" w14:textId="77777777" w:rsidR="00BC185A" w:rsidRDefault="00BC18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14016"/>
    <w:multiLevelType w:val="hybridMultilevel"/>
    <w:tmpl w:val="1F08D44A"/>
    <w:lvl w:ilvl="0" w:tplc="39B08FC0">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5F690FAA"/>
    <w:multiLevelType w:val="hybridMultilevel"/>
    <w:tmpl w:val="A65CBB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87B"/>
    <w:rsid w:val="00017D93"/>
    <w:rsid w:val="000348DA"/>
    <w:rsid w:val="000426C1"/>
    <w:rsid w:val="00056F79"/>
    <w:rsid w:val="00057029"/>
    <w:rsid w:val="000919CB"/>
    <w:rsid w:val="000B2459"/>
    <w:rsid w:val="000C2103"/>
    <w:rsid w:val="000C44BF"/>
    <w:rsid w:val="000D206A"/>
    <w:rsid w:val="000E17B3"/>
    <w:rsid w:val="000F10A1"/>
    <w:rsid w:val="0010008F"/>
    <w:rsid w:val="0010073D"/>
    <w:rsid w:val="00101B2A"/>
    <w:rsid w:val="00102D82"/>
    <w:rsid w:val="001062D7"/>
    <w:rsid w:val="00106583"/>
    <w:rsid w:val="00106A1B"/>
    <w:rsid w:val="001248D4"/>
    <w:rsid w:val="001258B0"/>
    <w:rsid w:val="0013106A"/>
    <w:rsid w:val="00134801"/>
    <w:rsid w:val="0013514C"/>
    <w:rsid w:val="001451DF"/>
    <w:rsid w:val="00146716"/>
    <w:rsid w:val="00146B5F"/>
    <w:rsid w:val="00146D10"/>
    <w:rsid w:val="00152BD2"/>
    <w:rsid w:val="001558A1"/>
    <w:rsid w:val="00164C16"/>
    <w:rsid w:val="00164E85"/>
    <w:rsid w:val="00171008"/>
    <w:rsid w:val="001714C3"/>
    <w:rsid w:val="00182392"/>
    <w:rsid w:val="00191DA9"/>
    <w:rsid w:val="00191F44"/>
    <w:rsid w:val="001A42D6"/>
    <w:rsid w:val="001A7EB7"/>
    <w:rsid w:val="001B4048"/>
    <w:rsid w:val="001B6802"/>
    <w:rsid w:val="001B6CC2"/>
    <w:rsid w:val="001C33F2"/>
    <w:rsid w:val="001D28AB"/>
    <w:rsid w:val="001D5427"/>
    <w:rsid w:val="001E0A4F"/>
    <w:rsid w:val="001F384F"/>
    <w:rsid w:val="00246700"/>
    <w:rsid w:val="002508F6"/>
    <w:rsid w:val="00253C23"/>
    <w:rsid w:val="00257760"/>
    <w:rsid w:val="00261B26"/>
    <w:rsid w:val="00262123"/>
    <w:rsid w:val="002629BB"/>
    <w:rsid w:val="00265F9A"/>
    <w:rsid w:val="002673D6"/>
    <w:rsid w:val="002760BF"/>
    <w:rsid w:val="0027646A"/>
    <w:rsid w:val="002841CF"/>
    <w:rsid w:val="002904AF"/>
    <w:rsid w:val="0029246B"/>
    <w:rsid w:val="0029784F"/>
    <w:rsid w:val="002B3D9E"/>
    <w:rsid w:val="002B7129"/>
    <w:rsid w:val="002C7F3F"/>
    <w:rsid w:val="002D31E9"/>
    <w:rsid w:val="002D4F3D"/>
    <w:rsid w:val="002E43F8"/>
    <w:rsid w:val="002F35A3"/>
    <w:rsid w:val="002F3A9F"/>
    <w:rsid w:val="00303036"/>
    <w:rsid w:val="00311935"/>
    <w:rsid w:val="003120DB"/>
    <w:rsid w:val="00314BF8"/>
    <w:rsid w:val="00315101"/>
    <w:rsid w:val="00334638"/>
    <w:rsid w:val="003532A3"/>
    <w:rsid w:val="00360980"/>
    <w:rsid w:val="0037015B"/>
    <w:rsid w:val="0037174A"/>
    <w:rsid w:val="00377A9D"/>
    <w:rsid w:val="0038150D"/>
    <w:rsid w:val="003942ED"/>
    <w:rsid w:val="00394484"/>
    <w:rsid w:val="003A68C8"/>
    <w:rsid w:val="003B030F"/>
    <w:rsid w:val="003B17AA"/>
    <w:rsid w:val="003C0FA6"/>
    <w:rsid w:val="003C274A"/>
    <w:rsid w:val="003C2FB3"/>
    <w:rsid w:val="003C3A86"/>
    <w:rsid w:val="003C3B7D"/>
    <w:rsid w:val="003C4240"/>
    <w:rsid w:val="003F7A05"/>
    <w:rsid w:val="0041242A"/>
    <w:rsid w:val="004225BC"/>
    <w:rsid w:val="00424FEA"/>
    <w:rsid w:val="00435282"/>
    <w:rsid w:val="0043643C"/>
    <w:rsid w:val="0045016C"/>
    <w:rsid w:val="00452A5A"/>
    <w:rsid w:val="004532F8"/>
    <w:rsid w:val="0045502B"/>
    <w:rsid w:val="004717FF"/>
    <w:rsid w:val="004762AE"/>
    <w:rsid w:val="00493A63"/>
    <w:rsid w:val="00494787"/>
    <w:rsid w:val="004A206E"/>
    <w:rsid w:val="004A2AC9"/>
    <w:rsid w:val="004C45AD"/>
    <w:rsid w:val="004C681D"/>
    <w:rsid w:val="004E7CEF"/>
    <w:rsid w:val="004F18C1"/>
    <w:rsid w:val="005027A9"/>
    <w:rsid w:val="005040AD"/>
    <w:rsid w:val="00505C9F"/>
    <w:rsid w:val="005120AE"/>
    <w:rsid w:val="005126A0"/>
    <w:rsid w:val="00521672"/>
    <w:rsid w:val="00532B5D"/>
    <w:rsid w:val="00542B20"/>
    <w:rsid w:val="005659B2"/>
    <w:rsid w:val="005857D2"/>
    <w:rsid w:val="00595561"/>
    <w:rsid w:val="005A0441"/>
    <w:rsid w:val="005A2EF7"/>
    <w:rsid w:val="005A7107"/>
    <w:rsid w:val="005A7675"/>
    <w:rsid w:val="005D46E3"/>
    <w:rsid w:val="005E2A4D"/>
    <w:rsid w:val="005E3348"/>
    <w:rsid w:val="005F015E"/>
    <w:rsid w:val="00601C6E"/>
    <w:rsid w:val="006026AE"/>
    <w:rsid w:val="00603001"/>
    <w:rsid w:val="00610BB7"/>
    <w:rsid w:val="00637932"/>
    <w:rsid w:val="0064527C"/>
    <w:rsid w:val="00645E8F"/>
    <w:rsid w:val="00664D38"/>
    <w:rsid w:val="00671384"/>
    <w:rsid w:val="006772D2"/>
    <w:rsid w:val="00681434"/>
    <w:rsid w:val="006923EC"/>
    <w:rsid w:val="0069676F"/>
    <w:rsid w:val="006A618B"/>
    <w:rsid w:val="006B03AF"/>
    <w:rsid w:val="006C396D"/>
    <w:rsid w:val="006E0B3D"/>
    <w:rsid w:val="00702F48"/>
    <w:rsid w:val="007042C4"/>
    <w:rsid w:val="0071560B"/>
    <w:rsid w:val="007212A1"/>
    <w:rsid w:val="00721830"/>
    <w:rsid w:val="0072674A"/>
    <w:rsid w:val="0072718C"/>
    <w:rsid w:val="0073028C"/>
    <w:rsid w:val="007316EB"/>
    <w:rsid w:val="007339D0"/>
    <w:rsid w:val="007370E5"/>
    <w:rsid w:val="007371C2"/>
    <w:rsid w:val="00740EE8"/>
    <w:rsid w:val="007444B1"/>
    <w:rsid w:val="00744DBE"/>
    <w:rsid w:val="00747C95"/>
    <w:rsid w:val="007557AF"/>
    <w:rsid w:val="007557B8"/>
    <w:rsid w:val="00762869"/>
    <w:rsid w:val="00767790"/>
    <w:rsid w:val="0077031A"/>
    <w:rsid w:val="00771B5F"/>
    <w:rsid w:val="00781EB4"/>
    <w:rsid w:val="007826B5"/>
    <w:rsid w:val="0079144D"/>
    <w:rsid w:val="00792E52"/>
    <w:rsid w:val="00795DF6"/>
    <w:rsid w:val="007977E5"/>
    <w:rsid w:val="007B004D"/>
    <w:rsid w:val="007B529E"/>
    <w:rsid w:val="007C7ABF"/>
    <w:rsid w:val="007E0691"/>
    <w:rsid w:val="007E64D6"/>
    <w:rsid w:val="007F671E"/>
    <w:rsid w:val="007F782D"/>
    <w:rsid w:val="008000E0"/>
    <w:rsid w:val="00810880"/>
    <w:rsid w:val="0081588C"/>
    <w:rsid w:val="00827A21"/>
    <w:rsid w:val="00832ACE"/>
    <w:rsid w:val="008500EA"/>
    <w:rsid w:val="0086358C"/>
    <w:rsid w:val="0086377A"/>
    <w:rsid w:val="00871E36"/>
    <w:rsid w:val="008841F9"/>
    <w:rsid w:val="00895436"/>
    <w:rsid w:val="008A3FCB"/>
    <w:rsid w:val="008A6007"/>
    <w:rsid w:val="008B471E"/>
    <w:rsid w:val="008C0CBD"/>
    <w:rsid w:val="008C1716"/>
    <w:rsid w:val="008C2D6E"/>
    <w:rsid w:val="008C3CA5"/>
    <w:rsid w:val="008E0873"/>
    <w:rsid w:val="008F2DF6"/>
    <w:rsid w:val="00914612"/>
    <w:rsid w:val="00916F45"/>
    <w:rsid w:val="009228DE"/>
    <w:rsid w:val="00927A2C"/>
    <w:rsid w:val="00964E2A"/>
    <w:rsid w:val="00985E93"/>
    <w:rsid w:val="009915A0"/>
    <w:rsid w:val="00997897"/>
    <w:rsid w:val="009A4780"/>
    <w:rsid w:val="009B0F40"/>
    <w:rsid w:val="009B2CB5"/>
    <w:rsid w:val="009B78BD"/>
    <w:rsid w:val="009C1929"/>
    <w:rsid w:val="009D04F6"/>
    <w:rsid w:val="009D2CE3"/>
    <w:rsid w:val="00A032EE"/>
    <w:rsid w:val="00A36BA6"/>
    <w:rsid w:val="00A43974"/>
    <w:rsid w:val="00A469AB"/>
    <w:rsid w:val="00A50595"/>
    <w:rsid w:val="00A542CA"/>
    <w:rsid w:val="00A6088D"/>
    <w:rsid w:val="00A91AB2"/>
    <w:rsid w:val="00A96EF2"/>
    <w:rsid w:val="00AA4196"/>
    <w:rsid w:val="00AA41C4"/>
    <w:rsid w:val="00AA6C8A"/>
    <w:rsid w:val="00AC2824"/>
    <w:rsid w:val="00AC2D3F"/>
    <w:rsid w:val="00AD44D6"/>
    <w:rsid w:val="00AD529D"/>
    <w:rsid w:val="00AE2287"/>
    <w:rsid w:val="00AF09C5"/>
    <w:rsid w:val="00AF30C2"/>
    <w:rsid w:val="00AF5A78"/>
    <w:rsid w:val="00B267A8"/>
    <w:rsid w:val="00B273FF"/>
    <w:rsid w:val="00B31EFE"/>
    <w:rsid w:val="00B32208"/>
    <w:rsid w:val="00B35CF0"/>
    <w:rsid w:val="00B36E61"/>
    <w:rsid w:val="00B433DC"/>
    <w:rsid w:val="00B44442"/>
    <w:rsid w:val="00B46CD6"/>
    <w:rsid w:val="00B51611"/>
    <w:rsid w:val="00B51E77"/>
    <w:rsid w:val="00B54EB0"/>
    <w:rsid w:val="00B571F8"/>
    <w:rsid w:val="00B71768"/>
    <w:rsid w:val="00B7496C"/>
    <w:rsid w:val="00B80906"/>
    <w:rsid w:val="00B81C7E"/>
    <w:rsid w:val="00B955CD"/>
    <w:rsid w:val="00B9567A"/>
    <w:rsid w:val="00B96DFB"/>
    <w:rsid w:val="00BA21B9"/>
    <w:rsid w:val="00BA2D5A"/>
    <w:rsid w:val="00BA6A5A"/>
    <w:rsid w:val="00BC185A"/>
    <w:rsid w:val="00BC5B8F"/>
    <w:rsid w:val="00BC6080"/>
    <w:rsid w:val="00BE3DC2"/>
    <w:rsid w:val="00BF093A"/>
    <w:rsid w:val="00C051E1"/>
    <w:rsid w:val="00C132A5"/>
    <w:rsid w:val="00C1674F"/>
    <w:rsid w:val="00C35F47"/>
    <w:rsid w:val="00C37552"/>
    <w:rsid w:val="00C62F7B"/>
    <w:rsid w:val="00C64C32"/>
    <w:rsid w:val="00C66CAD"/>
    <w:rsid w:val="00C74042"/>
    <w:rsid w:val="00C85D04"/>
    <w:rsid w:val="00C91DF3"/>
    <w:rsid w:val="00C926B0"/>
    <w:rsid w:val="00C9372F"/>
    <w:rsid w:val="00C961E4"/>
    <w:rsid w:val="00CA70D6"/>
    <w:rsid w:val="00CB1361"/>
    <w:rsid w:val="00CB6333"/>
    <w:rsid w:val="00CB70DD"/>
    <w:rsid w:val="00CC4B3D"/>
    <w:rsid w:val="00CE4A5A"/>
    <w:rsid w:val="00D16421"/>
    <w:rsid w:val="00D43800"/>
    <w:rsid w:val="00D55281"/>
    <w:rsid w:val="00D56D7E"/>
    <w:rsid w:val="00D57D00"/>
    <w:rsid w:val="00D57F49"/>
    <w:rsid w:val="00D62029"/>
    <w:rsid w:val="00D71A4D"/>
    <w:rsid w:val="00D7672C"/>
    <w:rsid w:val="00D84662"/>
    <w:rsid w:val="00D85080"/>
    <w:rsid w:val="00D91D91"/>
    <w:rsid w:val="00DB1BAA"/>
    <w:rsid w:val="00DB487B"/>
    <w:rsid w:val="00DB51BC"/>
    <w:rsid w:val="00DB7869"/>
    <w:rsid w:val="00DB7BC0"/>
    <w:rsid w:val="00DC5B16"/>
    <w:rsid w:val="00DE2D66"/>
    <w:rsid w:val="00DE5727"/>
    <w:rsid w:val="00DF1EB7"/>
    <w:rsid w:val="00DF37B8"/>
    <w:rsid w:val="00E072DB"/>
    <w:rsid w:val="00E12B03"/>
    <w:rsid w:val="00E30FD3"/>
    <w:rsid w:val="00E3323F"/>
    <w:rsid w:val="00E350E6"/>
    <w:rsid w:val="00E35C1E"/>
    <w:rsid w:val="00E44C60"/>
    <w:rsid w:val="00E56DD5"/>
    <w:rsid w:val="00E60496"/>
    <w:rsid w:val="00E6407B"/>
    <w:rsid w:val="00E651B4"/>
    <w:rsid w:val="00E66A24"/>
    <w:rsid w:val="00E75744"/>
    <w:rsid w:val="00E76719"/>
    <w:rsid w:val="00E85810"/>
    <w:rsid w:val="00E85D3E"/>
    <w:rsid w:val="00E91432"/>
    <w:rsid w:val="00E91826"/>
    <w:rsid w:val="00EE74C1"/>
    <w:rsid w:val="00EE7E38"/>
    <w:rsid w:val="00EF0FA5"/>
    <w:rsid w:val="00EF53CC"/>
    <w:rsid w:val="00F0062E"/>
    <w:rsid w:val="00F02C84"/>
    <w:rsid w:val="00F05867"/>
    <w:rsid w:val="00F10B55"/>
    <w:rsid w:val="00F12D0B"/>
    <w:rsid w:val="00F12FC2"/>
    <w:rsid w:val="00F2003E"/>
    <w:rsid w:val="00F23BA4"/>
    <w:rsid w:val="00F24D44"/>
    <w:rsid w:val="00F372A4"/>
    <w:rsid w:val="00F43105"/>
    <w:rsid w:val="00F81EA0"/>
    <w:rsid w:val="00F833EA"/>
    <w:rsid w:val="00F852F3"/>
    <w:rsid w:val="00F95B72"/>
    <w:rsid w:val="00FA211C"/>
    <w:rsid w:val="00FB3747"/>
    <w:rsid w:val="00FC4C4C"/>
    <w:rsid w:val="00FD16E9"/>
    <w:rsid w:val="00FD4783"/>
    <w:rsid w:val="00FE1333"/>
    <w:rsid w:val="00FE14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AD54F"/>
  <w15:docId w15:val="{3FC36485-3EE2-415B-B5B7-E482EF726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 w:type="character" w:customStyle="1" w:styleId="longtext">
    <w:name w:val="long_text"/>
    <w:basedOn w:val="DefaultParagraphFont"/>
    <w:uiPriority w:val="99"/>
    <w:rsid w:val="00610BB7"/>
    <w:rPr>
      <w:rFonts w:cs="Times New Roman"/>
    </w:rPr>
  </w:style>
  <w:style w:type="paragraph" w:styleId="ListParagraph">
    <w:name w:val="List Paragraph"/>
    <w:basedOn w:val="Normal"/>
    <w:uiPriority w:val="99"/>
    <w:rsid w:val="00C66CAD"/>
    <w:pPr>
      <w:ind w:left="720"/>
      <w:contextualSpacing/>
    </w:pPr>
  </w:style>
  <w:style w:type="paragraph" w:styleId="BalloonText">
    <w:name w:val="Balloon Text"/>
    <w:basedOn w:val="Normal"/>
    <w:link w:val="BalloonTextChar"/>
    <w:uiPriority w:val="99"/>
    <w:semiHidden/>
    <w:unhideWhenUsed/>
    <w:rsid w:val="00C66C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6CAD"/>
    <w:rPr>
      <w:rFonts w:ascii="Segoe UI" w:hAnsi="Segoe UI" w:cs="Segoe UI"/>
      <w:sz w:val="18"/>
      <w:szCs w:val="18"/>
    </w:rPr>
  </w:style>
  <w:style w:type="character" w:styleId="CommentReference">
    <w:name w:val="annotation reference"/>
    <w:basedOn w:val="DefaultParagraphFont"/>
    <w:uiPriority w:val="99"/>
    <w:semiHidden/>
    <w:unhideWhenUsed/>
    <w:rsid w:val="00CE4A5A"/>
    <w:rPr>
      <w:sz w:val="16"/>
      <w:szCs w:val="16"/>
    </w:rPr>
  </w:style>
  <w:style w:type="paragraph" w:styleId="CommentText">
    <w:name w:val="annotation text"/>
    <w:basedOn w:val="Normal"/>
    <w:link w:val="CommentTextChar"/>
    <w:uiPriority w:val="99"/>
    <w:semiHidden/>
    <w:unhideWhenUsed/>
    <w:rsid w:val="00CE4A5A"/>
    <w:pPr>
      <w:spacing w:line="240" w:lineRule="auto"/>
    </w:pPr>
    <w:rPr>
      <w:sz w:val="20"/>
      <w:szCs w:val="20"/>
    </w:rPr>
  </w:style>
  <w:style w:type="character" w:customStyle="1" w:styleId="CommentTextChar">
    <w:name w:val="Comment Text Char"/>
    <w:basedOn w:val="DefaultParagraphFont"/>
    <w:link w:val="CommentText"/>
    <w:uiPriority w:val="99"/>
    <w:semiHidden/>
    <w:rsid w:val="00CE4A5A"/>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CE4A5A"/>
    <w:rPr>
      <w:b/>
      <w:bCs/>
    </w:rPr>
  </w:style>
  <w:style w:type="character" w:customStyle="1" w:styleId="CommentSubjectChar">
    <w:name w:val="Comment Subject Char"/>
    <w:basedOn w:val="CommentTextChar"/>
    <w:link w:val="CommentSubject"/>
    <w:uiPriority w:val="99"/>
    <w:semiHidden/>
    <w:rsid w:val="00CE4A5A"/>
    <w:rPr>
      <w:rFonts w:ascii="Verdana" w:hAnsi="Verdana" w:cs="Verdana"/>
      <w:b/>
      <w:bCs/>
      <w:sz w:val="20"/>
      <w:szCs w:val="20"/>
    </w:rPr>
  </w:style>
  <w:style w:type="paragraph" w:styleId="FootnoteText">
    <w:name w:val="footnote text"/>
    <w:basedOn w:val="Normal"/>
    <w:link w:val="FootnoteTextChar"/>
    <w:uiPriority w:val="99"/>
    <w:semiHidden/>
    <w:unhideWhenUsed/>
    <w:rsid w:val="00DE2D6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E2D66"/>
    <w:rPr>
      <w:rFonts w:ascii="Verdana" w:hAnsi="Verdana" w:cs="Verdana"/>
      <w:sz w:val="20"/>
      <w:szCs w:val="20"/>
    </w:rPr>
  </w:style>
  <w:style w:type="character" w:styleId="FootnoteReference">
    <w:name w:val="footnote reference"/>
    <w:basedOn w:val="DefaultParagraphFont"/>
    <w:uiPriority w:val="99"/>
    <w:semiHidden/>
    <w:unhideWhenUsed/>
    <w:rsid w:val="00DE2D66"/>
    <w:rPr>
      <w:vertAlign w:val="superscript"/>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rsid w:val="0073028C"/>
    <w:pPr>
      <w:tabs>
        <w:tab w:val="center" w:pos="4680"/>
        <w:tab w:val="right" w:pos="9360"/>
      </w:tabs>
      <w:spacing w:after="0" w:line="240" w:lineRule="auto"/>
      <w:jc w:val="both"/>
    </w:pPr>
    <w:rPr>
      <w:rFonts w:ascii="Times New Roman" w:eastAsia="Times New Roman" w:hAnsi="Times New Roman" w:cs="Times New Roman"/>
      <w:sz w:val="24"/>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73028C"/>
    <w:rPr>
      <w:rFonts w:ascii="Times New Roman" w:eastAsia="Times New Roman" w:hAnsi="Times New Roman" w:cs="Times New Roman"/>
      <w:sz w:val="24"/>
      <w:szCs w:val="24"/>
    </w:rPr>
  </w:style>
  <w:style w:type="paragraph" w:customStyle="1" w:styleId="1tekst">
    <w:name w:val="1tekst"/>
    <w:basedOn w:val="Normal"/>
    <w:rsid w:val="0073028C"/>
    <w:pPr>
      <w:spacing w:before="100" w:after="100" w:line="240" w:lineRule="auto"/>
      <w:ind w:firstLine="240"/>
      <w:jc w:val="both"/>
    </w:pPr>
    <w:rPr>
      <w:rFonts w:ascii="Times New Roman" w:eastAsia="Times New Roman" w:hAnsi="Times New Roman" w:cs="Times New Roman"/>
      <w:sz w:val="24"/>
      <w:szCs w:val="20"/>
    </w:rPr>
  </w:style>
  <w:style w:type="character" w:styleId="PageNumber">
    <w:name w:val="page number"/>
    <w:basedOn w:val="DefaultParagraphFont"/>
    <w:uiPriority w:val="99"/>
    <w:semiHidden/>
    <w:unhideWhenUsed/>
    <w:rsid w:val="00BC18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B47B9-7151-408F-89F7-9EF98DEA1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1408</Words>
  <Characters>8029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Natalija Radoja</dc:creator>
  <cp:lastModifiedBy>Jovan Stojanovic</cp:lastModifiedBy>
  <cp:revision>2</cp:revision>
  <cp:lastPrinted>2020-02-13T12:46:00Z</cp:lastPrinted>
  <dcterms:created xsi:type="dcterms:W3CDTF">2020-02-14T14:29:00Z</dcterms:created>
  <dcterms:modified xsi:type="dcterms:W3CDTF">2020-02-14T14:29:00Z</dcterms:modified>
</cp:coreProperties>
</file>