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F4" w:rsidRPr="001139B8" w:rsidRDefault="002C2BF4" w:rsidP="001139B8">
      <w:pPr>
        <w:spacing w:after="150"/>
        <w:jc w:val="center"/>
        <w:rPr>
          <w:rFonts w:ascii="Times New Roman" w:hAnsi="Times New Roman"/>
          <w:b/>
          <w:color w:val="000000"/>
          <w:sz w:val="24"/>
          <w:szCs w:val="24"/>
          <w:lang/>
        </w:rPr>
      </w:pPr>
      <w:r w:rsidRPr="001139B8">
        <w:rPr>
          <w:rFonts w:ascii="Times New Roman" w:hAnsi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2C2BF4" w:rsidRPr="001139B8" w:rsidRDefault="002C2BF4" w:rsidP="001139B8">
      <w:pPr>
        <w:spacing w:after="150"/>
        <w:jc w:val="center"/>
        <w:rPr>
          <w:rFonts w:ascii="Times New Roman" w:hAnsi="Times New Roman"/>
          <w:b/>
          <w:sz w:val="24"/>
          <w:szCs w:val="24"/>
          <w:lang/>
        </w:rPr>
      </w:pPr>
      <w:r w:rsidRPr="001139B8">
        <w:rPr>
          <w:rFonts w:ascii="Times New Roman" w:hAnsi="Times New Roman"/>
          <w:b/>
          <w:color w:val="000000"/>
          <w:sz w:val="24"/>
          <w:szCs w:val="24"/>
          <w:lang/>
        </w:rPr>
        <w:t>број 79/17 од 25. августа 2017. године</w:t>
      </w:r>
    </w:p>
    <w:p w:rsidR="002C2BF4" w:rsidRDefault="002C2BF4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205166" w:rsidRPr="002C2BF4" w:rsidRDefault="0096317F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b/>
          <w:color w:val="000000"/>
          <w:sz w:val="24"/>
          <w:szCs w:val="24"/>
        </w:rPr>
        <w:t>3059</w:t>
      </w:r>
    </w:p>
    <w:p w:rsidR="00205166" w:rsidRPr="002C2BF4" w:rsidRDefault="0096317F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color w:val="000000"/>
          <w:sz w:val="24"/>
          <w:szCs w:val="24"/>
        </w:rPr>
        <w:t>На основу члана 12. став 1. Закона о странцима („Службени гласник РС”, број 97/08) и члана 43. став 1. Закона о Влади („Службени гласник РС”, бр. 55/05, 71/05 – исправка, 101/07, 65/08, 16/11, 68/12 – УС, 72/12, 7/14 – УС и 44/14),</w:t>
      </w:r>
    </w:p>
    <w:p w:rsidR="00205166" w:rsidRPr="002C2BF4" w:rsidRDefault="0096317F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205166" w:rsidRPr="002C2BF4" w:rsidRDefault="0096317F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b/>
          <w:color w:val="000000"/>
          <w:sz w:val="24"/>
          <w:szCs w:val="24"/>
        </w:rPr>
        <w:t>ОДЛУКУ</w:t>
      </w:r>
    </w:p>
    <w:p w:rsidR="00205166" w:rsidRPr="002C2BF4" w:rsidRDefault="0096317F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b/>
          <w:color w:val="000000"/>
          <w:sz w:val="24"/>
          <w:szCs w:val="24"/>
        </w:rPr>
        <w:t>о укидању виза за улазак у Републику Србију</w:t>
      </w:r>
      <w:r w:rsidRPr="002C2BF4">
        <w:rPr>
          <w:rFonts w:ascii="Times New Roman" w:hAnsi="Times New Roman" w:cs="Times New Roman"/>
          <w:sz w:val="24"/>
          <w:szCs w:val="24"/>
        </w:rPr>
        <w:br/>
      </w:r>
      <w:r w:rsidRPr="002C2BF4">
        <w:rPr>
          <w:rFonts w:ascii="Times New Roman" w:hAnsi="Times New Roman" w:cs="Times New Roman"/>
          <w:b/>
          <w:color w:val="000000"/>
          <w:sz w:val="24"/>
          <w:szCs w:val="24"/>
        </w:rPr>
        <w:t>за држављане Републике Индије</w:t>
      </w:r>
    </w:p>
    <w:p w:rsidR="00205166" w:rsidRPr="002C2BF4" w:rsidRDefault="0096317F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color w:val="000000"/>
          <w:sz w:val="24"/>
          <w:szCs w:val="24"/>
        </w:rPr>
        <w:t>1. Држављани Републике Индије, носиоци обичних пасоша, могу да уђу, транзитирају и бораве на територији Републике Србије до тридесет (30) дана од датума уласка у Републику Србију, у периоду од годину дана, уколико не постоје сметње из члана 11. Закона о странцима.</w:t>
      </w:r>
    </w:p>
    <w:p w:rsidR="00205166" w:rsidRPr="002C2BF4" w:rsidRDefault="0096317F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color w:val="000000"/>
          <w:sz w:val="24"/>
          <w:szCs w:val="24"/>
        </w:rPr>
        <w:t>2. Ова одлука ступа на снагу осмог дана од дана објављивња у „Службеном гласнику Републике Србије”.</w:t>
      </w:r>
    </w:p>
    <w:p w:rsidR="00205166" w:rsidRPr="002C2BF4" w:rsidRDefault="0096317F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color w:val="000000"/>
          <w:sz w:val="24"/>
          <w:szCs w:val="24"/>
        </w:rPr>
        <w:t>05 број 27-7527/2017-1</w:t>
      </w:r>
    </w:p>
    <w:p w:rsidR="00205166" w:rsidRPr="002C2BF4" w:rsidRDefault="0096317F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color w:val="000000"/>
          <w:sz w:val="24"/>
          <w:szCs w:val="24"/>
        </w:rPr>
        <w:t>У Београду, 22. августа 2017. године</w:t>
      </w:r>
    </w:p>
    <w:p w:rsidR="00205166" w:rsidRPr="002C2BF4" w:rsidRDefault="0096317F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205166" w:rsidRPr="002C2BF4" w:rsidRDefault="0096317F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205166" w:rsidRPr="002C2BF4" w:rsidRDefault="0096317F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2BF4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2C2BF4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</w:p>
    <w:sectPr w:rsidR="00205166" w:rsidRPr="002C2BF4" w:rsidSect="00A83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2F0" w:rsidRDefault="006372F0" w:rsidP="004504C9">
      <w:pPr>
        <w:spacing w:after="0" w:line="240" w:lineRule="auto"/>
      </w:pPr>
      <w:r>
        <w:separator/>
      </w:r>
    </w:p>
  </w:endnote>
  <w:endnote w:type="continuationSeparator" w:id="0">
    <w:p w:rsidR="006372F0" w:rsidRDefault="006372F0" w:rsidP="00450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2F0" w:rsidRDefault="006372F0" w:rsidP="004504C9">
      <w:pPr>
        <w:spacing w:after="0" w:line="240" w:lineRule="auto"/>
      </w:pPr>
      <w:r>
        <w:separator/>
      </w:r>
    </w:p>
  </w:footnote>
  <w:footnote w:type="continuationSeparator" w:id="0">
    <w:p w:rsidR="006372F0" w:rsidRDefault="006372F0" w:rsidP="00450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C9" w:rsidRDefault="004504C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05166"/>
    <w:rsid w:val="00205166"/>
    <w:rsid w:val="002C2BF4"/>
    <w:rsid w:val="004504C9"/>
    <w:rsid w:val="006372F0"/>
    <w:rsid w:val="0096317F"/>
    <w:rsid w:val="009C5111"/>
    <w:rsid w:val="00A8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A83EF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83E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A83EF9"/>
  </w:style>
  <w:style w:type="paragraph" w:styleId="Footer">
    <w:name w:val="footer"/>
    <w:basedOn w:val="Normal"/>
    <w:link w:val="FooterChar"/>
    <w:uiPriority w:val="99"/>
    <w:semiHidden/>
    <w:unhideWhenUsed/>
    <w:rsid w:val="00450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04C9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3</cp:revision>
  <dcterms:created xsi:type="dcterms:W3CDTF">2017-08-29T12:43:00Z</dcterms:created>
  <dcterms:modified xsi:type="dcterms:W3CDTF">2017-08-29T12:44:00Z</dcterms:modified>
</cp:coreProperties>
</file>